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07EE7" w14:textId="4AC90D82" w:rsidR="00D86778" w:rsidRPr="00A47A84" w:rsidRDefault="001123D1" w:rsidP="00FA3BC3">
      <w:pPr>
        <w:pStyle w:val="En-tte"/>
        <w:rPr>
          <w:lang w:val="fr-FR"/>
        </w:rPr>
      </w:pPr>
      <w:r w:rsidRPr="00A47A84">
        <w:rPr>
          <w:noProof/>
          <w:lang w:val="fr-FR"/>
        </w:rPr>
        <mc:AlternateContent>
          <mc:Choice Requires="wps">
            <w:drawing>
              <wp:anchor distT="45720" distB="45720" distL="114300" distR="114300" simplePos="0" relativeHeight="251658242" behindDoc="0" locked="0" layoutInCell="1" allowOverlap="1" wp14:anchorId="1E1822AC" wp14:editId="654778A1">
                <wp:simplePos x="0" y="0"/>
                <wp:positionH relativeFrom="margin">
                  <wp:posOffset>1741805</wp:posOffset>
                </wp:positionH>
                <wp:positionV relativeFrom="paragraph">
                  <wp:posOffset>1402080</wp:posOffset>
                </wp:positionV>
                <wp:extent cx="2360930" cy="1404620"/>
                <wp:effectExtent l="0" t="0" r="18415" b="139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0EC781F" w14:textId="08BCC60E" w:rsidR="001123D1" w:rsidRPr="001123D1" w:rsidRDefault="002C2125" w:rsidP="002F675C">
                            <w:pPr>
                              <w:jc w:val="center"/>
                              <w:rPr>
                                <w:lang w:val="fr-FR"/>
                              </w:rPr>
                            </w:pPr>
                            <w:r>
                              <w:rPr>
                                <w:noProof/>
                                <w:lang w:val="fr-FR" w:eastAsia="fr-FR"/>
                              </w:rPr>
                              <w:drawing>
                                <wp:inline distT="0" distB="0" distL="0" distR="0" wp14:anchorId="4D06C520" wp14:editId="17C545C1">
                                  <wp:extent cx="2190750" cy="952500"/>
                                  <wp:effectExtent l="0" t="0" r="0" b="0"/>
                                  <wp:docPr id="4" name="Image 4" descr="https://www.cnsa.fr/sites/all/themes/cnsa_institutionnel/img/icons/logo_cn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nsa.fr/sites/all/themes/cnsa_institutionnel/img/icons/logo_cnsa.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0750" cy="95250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1E1822AC">
                <v:stroke joinstyle="miter"/>
                <v:path gradientshapeok="t" o:connecttype="rect"/>
              </v:shapetype>
              <v:shape id="Zone de texte 2" style="position:absolute;margin-left:137.15pt;margin-top:110.4pt;width:185.9pt;height:110.6pt;z-index:25165824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">
                <v:textbox style="mso-fit-shape-to-text:t">
                  <w:txbxContent>
                    <w:p w:rsidRPr="001123D1" w:rsidR="001123D1" w:rsidP="002F675C" w:rsidRDefault="002C2125" w14:paraId="40EC781F" w14:textId="08BCC60E">
                      <w:pPr>
                        <w:jc w:val="center"/>
                        <w:rPr>
                          <w:lang w:val="fr-FR"/>
                        </w:rPr>
                      </w:pPr>
                      <w:r>
                        <w:rPr>
                          <w:noProof/>
                          <w:lang w:val="fr-FR" w:eastAsia="fr-FR"/>
                        </w:rPr>
                        <w:drawing>
                          <wp:inline distT="0" distB="0" distL="0" distR="0" wp14:anchorId="4D06C520" wp14:editId="17C545C1">
                            <wp:extent cx="2190750" cy="952500"/>
                            <wp:effectExtent l="0" t="0" r="0" b="0"/>
                            <wp:docPr id="4" name="Image 4" descr="https://www.cnsa.fr/sites/all/themes/cnsa_institutionnel/img/icons/logo_cn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nsa.fr/sites/all/themes/cnsa_institutionnel/img/icons/logo_cns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0" cy="952500"/>
                                    </a:xfrm>
                                    <a:prstGeom prst="rect">
                                      <a:avLst/>
                                    </a:prstGeom>
                                    <a:noFill/>
                                    <a:ln>
                                      <a:noFill/>
                                    </a:ln>
                                  </pic:spPr>
                                </pic:pic>
                              </a:graphicData>
                            </a:graphic>
                          </wp:inline>
                        </w:drawing>
                      </w:r>
                    </w:p>
                  </w:txbxContent>
                </v:textbox>
                <w10:wrap type="square" anchorx="margin"/>
              </v:shape>
            </w:pict>
          </mc:Fallback>
        </mc:AlternateContent>
      </w:r>
      <w:r w:rsidR="000770CC" w:rsidRPr="00A47A84">
        <w:rPr>
          <w:noProof/>
          <w:lang w:val="fr-FR"/>
        </w:rPr>
        <mc:AlternateContent>
          <mc:Choice Requires="wpc">
            <w:drawing>
              <wp:anchor distT="0" distB="0" distL="114300" distR="114300" simplePos="0" relativeHeight="251658241" behindDoc="1" locked="0" layoutInCell="1" allowOverlap="1" wp14:anchorId="4CF303AD" wp14:editId="5E2DC949">
                <wp:simplePos x="0" y="0"/>
                <wp:positionH relativeFrom="page">
                  <wp:posOffset>0</wp:posOffset>
                </wp:positionH>
                <wp:positionV relativeFrom="page">
                  <wp:posOffset>0</wp:posOffset>
                </wp:positionV>
                <wp:extent cx="1839600" cy="1101600"/>
                <wp:effectExtent l="0" t="0" r="0" b="0"/>
                <wp:wrapNone/>
                <wp:docPr id="37" name="TeVerwijderenShape_2"/>
                <wp:cNvGraphicFramePr>
                  <a:graphicFrameLocks xmlns:a="http://schemas.openxmlformats.org/drawingml/2006/main" noSelect="1" noChangeAspect="1"/>
                </wp:cNvGraphicFramePr>
                <a:graphic xmlns:a="http://schemas.openxmlformats.org/drawingml/2006/main">
                  <a:graphicData uri="http://schemas.microsoft.com/office/word/2010/wordprocessingCanvas">
                    <wpc:wpc>
                      <wpc:bg>
                        <a:noFill/>
                      </wpc:bg>
                      <wpc:whole>
                        <a:ln>
                          <a:noFill/>
                        </a:ln>
                      </wpc:whole>
                      <wps:wsp>
                        <wps:cNvPr id="36" name="Freeform 38"/>
                        <wps:cNvSpPr>
                          <a:spLocks noChangeAspect="1" noEditPoints="1"/>
                        </wps:cNvSpPr>
                        <wps:spPr bwMode="auto">
                          <a:xfrm>
                            <a:off x="680720" y="482600"/>
                            <a:ext cx="824400" cy="180238"/>
                          </a:xfrm>
                          <a:custGeom>
                            <a:avLst/>
                            <a:gdLst>
                              <a:gd name="T0" fmla="*/ 405 w 2598"/>
                              <a:gd name="T1" fmla="*/ 17 h 567"/>
                              <a:gd name="T2" fmla="*/ 230 w 2598"/>
                              <a:gd name="T3" fmla="*/ 223 h 567"/>
                              <a:gd name="T4" fmla="*/ 973 w 2598"/>
                              <a:gd name="T5" fmla="*/ 7 h 567"/>
                              <a:gd name="T6" fmla="*/ 755 w 2598"/>
                              <a:gd name="T7" fmla="*/ 201 h 567"/>
                              <a:gd name="T8" fmla="*/ 683 w 2598"/>
                              <a:gd name="T9" fmla="*/ 82 h 567"/>
                              <a:gd name="T10" fmla="*/ 893 w 2598"/>
                              <a:gd name="T11" fmla="*/ 213 h 567"/>
                              <a:gd name="T12" fmla="*/ 903 w 2598"/>
                              <a:gd name="T13" fmla="*/ 115 h 567"/>
                              <a:gd name="T14" fmla="*/ 921 w 2598"/>
                              <a:gd name="T15" fmla="*/ 85 h 567"/>
                              <a:gd name="T16" fmla="*/ 870 w 2598"/>
                              <a:gd name="T17" fmla="*/ 150 h 567"/>
                              <a:gd name="T18" fmla="*/ 464 w 2598"/>
                              <a:gd name="T19" fmla="*/ 241 h 567"/>
                              <a:gd name="T20" fmla="*/ 446 w 2598"/>
                              <a:gd name="T21" fmla="*/ 184 h 567"/>
                              <a:gd name="T22" fmla="*/ 571 w 2598"/>
                              <a:gd name="T23" fmla="*/ 262 h 567"/>
                              <a:gd name="T24" fmla="*/ 484 w 2598"/>
                              <a:gd name="T25" fmla="*/ 191 h 567"/>
                              <a:gd name="T26" fmla="*/ 1144 w 2598"/>
                              <a:gd name="T27" fmla="*/ 225 h 567"/>
                              <a:gd name="T28" fmla="*/ 1238 w 2598"/>
                              <a:gd name="T29" fmla="*/ 95 h 567"/>
                              <a:gd name="T30" fmla="*/ 1360 w 2598"/>
                              <a:gd name="T31" fmla="*/ 229 h 567"/>
                              <a:gd name="T32" fmla="*/ 1402 w 2598"/>
                              <a:gd name="T33" fmla="*/ 86 h 567"/>
                              <a:gd name="T34" fmla="*/ 1437 w 2598"/>
                              <a:gd name="T35" fmla="*/ 225 h 567"/>
                              <a:gd name="T36" fmla="*/ 1338 w 2598"/>
                              <a:gd name="T37" fmla="*/ 199 h 567"/>
                              <a:gd name="T38" fmla="*/ 2353 w 2598"/>
                              <a:gd name="T39" fmla="*/ 202 h 567"/>
                              <a:gd name="T40" fmla="*/ 2272 w 2598"/>
                              <a:gd name="T41" fmla="*/ 56 h 567"/>
                              <a:gd name="T42" fmla="*/ 2458 w 2598"/>
                              <a:gd name="T43" fmla="*/ 76 h 567"/>
                              <a:gd name="T44" fmla="*/ 2469 w 2598"/>
                              <a:gd name="T45" fmla="*/ 156 h 567"/>
                              <a:gd name="T46" fmla="*/ 1529 w 2598"/>
                              <a:gd name="T47" fmla="*/ 239 h 567"/>
                              <a:gd name="T48" fmla="*/ 1546 w 2598"/>
                              <a:gd name="T49" fmla="*/ 191 h 567"/>
                              <a:gd name="T50" fmla="*/ 2238 w 2598"/>
                              <a:gd name="T51" fmla="*/ 225 h 567"/>
                              <a:gd name="T52" fmla="*/ 2131 w 2598"/>
                              <a:gd name="T53" fmla="*/ 123 h 567"/>
                              <a:gd name="T54" fmla="*/ 1700 w 2598"/>
                              <a:gd name="T55" fmla="*/ 62 h 567"/>
                              <a:gd name="T56" fmla="*/ 1754 w 2598"/>
                              <a:gd name="T57" fmla="*/ 109 h 567"/>
                              <a:gd name="T58" fmla="*/ 1993 w 2598"/>
                              <a:gd name="T59" fmla="*/ 54 h 567"/>
                              <a:gd name="T60" fmla="*/ 2038 w 2598"/>
                              <a:gd name="T61" fmla="*/ 179 h 567"/>
                              <a:gd name="T62" fmla="*/ 1966 w 2598"/>
                              <a:gd name="T63" fmla="*/ 85 h 567"/>
                              <a:gd name="T64" fmla="*/ 487 w 2598"/>
                              <a:gd name="T65" fmla="*/ 561 h 567"/>
                              <a:gd name="T66" fmla="*/ 527 w 2598"/>
                              <a:gd name="T67" fmla="*/ 431 h 567"/>
                              <a:gd name="T68" fmla="*/ 541 w 2598"/>
                              <a:gd name="T69" fmla="*/ 493 h 567"/>
                              <a:gd name="T70" fmla="*/ 342 w 2598"/>
                              <a:gd name="T71" fmla="*/ 410 h 567"/>
                              <a:gd name="T72" fmla="*/ 349 w 2598"/>
                              <a:gd name="T73" fmla="*/ 433 h 567"/>
                              <a:gd name="T74" fmla="*/ 24 w 2598"/>
                              <a:gd name="T75" fmla="*/ 432 h 567"/>
                              <a:gd name="T76" fmla="*/ 89 w 2598"/>
                              <a:gd name="T77" fmla="*/ 357 h 567"/>
                              <a:gd name="T78" fmla="*/ 139 w 2598"/>
                              <a:gd name="T79" fmla="*/ 417 h 567"/>
                              <a:gd name="T80" fmla="*/ 149 w 2598"/>
                              <a:gd name="T81" fmla="*/ 535 h 567"/>
                              <a:gd name="T82" fmla="*/ 685 w 2598"/>
                              <a:gd name="T83" fmla="*/ 348 h 567"/>
                              <a:gd name="T84" fmla="*/ 1548 w 2598"/>
                              <a:gd name="T85" fmla="*/ 523 h 567"/>
                              <a:gd name="T86" fmla="*/ 1545 w 2598"/>
                              <a:gd name="T87" fmla="*/ 441 h 567"/>
                              <a:gd name="T88" fmla="*/ 905 w 2598"/>
                              <a:gd name="T89" fmla="*/ 425 h 567"/>
                              <a:gd name="T90" fmla="*/ 955 w 2598"/>
                              <a:gd name="T91" fmla="*/ 398 h 567"/>
                              <a:gd name="T92" fmla="*/ 1589 w 2598"/>
                              <a:gd name="T93" fmla="*/ 525 h 567"/>
                              <a:gd name="T94" fmla="*/ 1677 w 2598"/>
                              <a:gd name="T95" fmla="*/ 428 h 567"/>
                              <a:gd name="T96" fmla="*/ 1368 w 2598"/>
                              <a:gd name="T97" fmla="*/ 539 h 567"/>
                              <a:gd name="T98" fmla="*/ 1299 w 2598"/>
                              <a:gd name="T99" fmla="*/ 422 h 567"/>
                              <a:gd name="T100" fmla="*/ 1068 w 2598"/>
                              <a:gd name="T101" fmla="*/ 534 h 567"/>
                              <a:gd name="T102" fmla="*/ 1090 w 2598"/>
                              <a:gd name="T103" fmla="*/ 533 h 567"/>
                              <a:gd name="T104" fmla="*/ 1233 w 2598"/>
                              <a:gd name="T105" fmla="*/ 423 h 567"/>
                              <a:gd name="T106" fmla="*/ 1244 w 2598"/>
                              <a:gd name="T107" fmla="*/ 503 h 567"/>
                              <a:gd name="T108" fmla="*/ 1265 w 2598"/>
                              <a:gd name="T109" fmla="*/ 488 h 567"/>
                              <a:gd name="T110" fmla="*/ 2564 w 2598"/>
                              <a:gd name="T111" fmla="*/ 550 h 567"/>
                              <a:gd name="T112" fmla="*/ 2574 w 2598"/>
                              <a:gd name="T113" fmla="*/ 430 h 567"/>
                              <a:gd name="T114" fmla="*/ 2528 w 2598"/>
                              <a:gd name="T115" fmla="*/ 545 h 567"/>
                              <a:gd name="T116" fmla="*/ 2115 w 2598"/>
                              <a:gd name="T117" fmla="*/ 442 h 567"/>
                              <a:gd name="T118" fmla="*/ 2136 w 2598"/>
                              <a:gd name="T119" fmla="*/ 515 h 567"/>
                              <a:gd name="T120" fmla="*/ 1847 w 2598"/>
                              <a:gd name="T121" fmla="*/ 352 h 567"/>
                              <a:gd name="T122" fmla="*/ 2329 w 2598"/>
                              <a:gd name="T123" fmla="*/ 410 h 567"/>
                              <a:gd name="T124" fmla="*/ 2367 w 2598"/>
                              <a:gd name="T125" fmla="*/ 427 h 5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598" h="567">
                                <a:moveTo>
                                  <a:pt x="374" y="61"/>
                                </a:moveTo>
                                <a:cubicBezTo>
                                  <a:pt x="399" y="61"/>
                                  <a:pt x="399" y="61"/>
                                  <a:pt x="399" y="61"/>
                                </a:cubicBezTo>
                                <a:cubicBezTo>
                                  <a:pt x="399" y="223"/>
                                  <a:pt x="399" y="223"/>
                                  <a:pt x="399" y="223"/>
                                </a:cubicBezTo>
                                <a:cubicBezTo>
                                  <a:pt x="374" y="223"/>
                                  <a:pt x="374" y="223"/>
                                  <a:pt x="374" y="223"/>
                                </a:cubicBezTo>
                                <a:lnTo>
                                  <a:pt x="374" y="61"/>
                                </a:lnTo>
                                <a:close/>
                                <a:moveTo>
                                  <a:pt x="387" y="0"/>
                                </a:moveTo>
                                <a:cubicBezTo>
                                  <a:pt x="382" y="0"/>
                                  <a:pt x="378" y="2"/>
                                  <a:pt x="375" y="5"/>
                                </a:cubicBezTo>
                                <a:cubicBezTo>
                                  <a:pt x="371" y="8"/>
                                  <a:pt x="369" y="12"/>
                                  <a:pt x="369" y="17"/>
                                </a:cubicBezTo>
                                <a:cubicBezTo>
                                  <a:pt x="369" y="22"/>
                                  <a:pt x="371" y="26"/>
                                  <a:pt x="375" y="29"/>
                                </a:cubicBezTo>
                                <a:cubicBezTo>
                                  <a:pt x="378" y="32"/>
                                  <a:pt x="382" y="34"/>
                                  <a:pt x="387" y="34"/>
                                </a:cubicBezTo>
                                <a:cubicBezTo>
                                  <a:pt x="392" y="34"/>
                                  <a:pt x="396" y="32"/>
                                  <a:pt x="400" y="29"/>
                                </a:cubicBezTo>
                                <a:cubicBezTo>
                                  <a:pt x="403" y="26"/>
                                  <a:pt x="405" y="22"/>
                                  <a:pt x="405" y="17"/>
                                </a:cubicBezTo>
                                <a:cubicBezTo>
                                  <a:pt x="405" y="12"/>
                                  <a:pt x="403" y="8"/>
                                  <a:pt x="400" y="5"/>
                                </a:cubicBezTo>
                                <a:cubicBezTo>
                                  <a:pt x="396" y="2"/>
                                  <a:pt x="392" y="0"/>
                                  <a:pt x="387" y="0"/>
                                </a:cubicBezTo>
                                <a:close/>
                                <a:moveTo>
                                  <a:pt x="230" y="223"/>
                                </a:moveTo>
                                <a:cubicBezTo>
                                  <a:pt x="164" y="223"/>
                                  <a:pt x="164" y="223"/>
                                  <a:pt x="164" y="223"/>
                                </a:cubicBezTo>
                                <a:cubicBezTo>
                                  <a:pt x="164" y="7"/>
                                  <a:pt x="164" y="7"/>
                                  <a:pt x="164" y="7"/>
                                </a:cubicBezTo>
                                <a:cubicBezTo>
                                  <a:pt x="233" y="7"/>
                                  <a:pt x="233" y="7"/>
                                  <a:pt x="233" y="7"/>
                                </a:cubicBezTo>
                                <a:cubicBezTo>
                                  <a:pt x="254" y="7"/>
                                  <a:pt x="272" y="11"/>
                                  <a:pt x="287" y="20"/>
                                </a:cubicBezTo>
                                <a:cubicBezTo>
                                  <a:pt x="302" y="28"/>
                                  <a:pt x="314" y="41"/>
                                  <a:pt x="322" y="57"/>
                                </a:cubicBezTo>
                                <a:cubicBezTo>
                                  <a:pt x="330" y="73"/>
                                  <a:pt x="334" y="92"/>
                                  <a:pt x="334" y="115"/>
                                </a:cubicBezTo>
                                <a:cubicBezTo>
                                  <a:pt x="334" y="137"/>
                                  <a:pt x="330" y="157"/>
                                  <a:pt x="322" y="173"/>
                                </a:cubicBezTo>
                                <a:cubicBezTo>
                                  <a:pt x="314" y="189"/>
                                  <a:pt x="302" y="202"/>
                                  <a:pt x="286" y="210"/>
                                </a:cubicBezTo>
                                <a:cubicBezTo>
                                  <a:pt x="271" y="219"/>
                                  <a:pt x="252" y="223"/>
                                  <a:pt x="230" y="223"/>
                                </a:cubicBezTo>
                                <a:close/>
                                <a:moveTo>
                                  <a:pt x="229" y="200"/>
                                </a:moveTo>
                                <a:cubicBezTo>
                                  <a:pt x="247" y="200"/>
                                  <a:pt x="261" y="197"/>
                                  <a:pt x="273" y="190"/>
                                </a:cubicBezTo>
                                <a:cubicBezTo>
                                  <a:pt x="285" y="183"/>
                                  <a:pt x="294" y="173"/>
                                  <a:pt x="300" y="160"/>
                                </a:cubicBezTo>
                                <a:cubicBezTo>
                                  <a:pt x="305" y="148"/>
                                  <a:pt x="308" y="132"/>
                                  <a:pt x="308" y="115"/>
                                </a:cubicBezTo>
                                <a:cubicBezTo>
                                  <a:pt x="308" y="97"/>
                                  <a:pt x="305" y="82"/>
                                  <a:pt x="300" y="69"/>
                                </a:cubicBezTo>
                                <a:cubicBezTo>
                                  <a:pt x="294" y="57"/>
                                  <a:pt x="285" y="47"/>
                                  <a:pt x="274" y="40"/>
                                </a:cubicBezTo>
                                <a:cubicBezTo>
                                  <a:pt x="263" y="33"/>
                                  <a:pt x="249" y="30"/>
                                  <a:pt x="232" y="30"/>
                                </a:cubicBezTo>
                                <a:cubicBezTo>
                                  <a:pt x="190" y="30"/>
                                  <a:pt x="190" y="30"/>
                                  <a:pt x="190" y="30"/>
                                </a:cubicBezTo>
                                <a:cubicBezTo>
                                  <a:pt x="190" y="200"/>
                                  <a:pt x="190" y="200"/>
                                  <a:pt x="190" y="200"/>
                                </a:cubicBezTo>
                                <a:lnTo>
                                  <a:pt x="229" y="200"/>
                                </a:lnTo>
                                <a:close/>
                                <a:moveTo>
                                  <a:pt x="998" y="7"/>
                                </a:moveTo>
                                <a:cubicBezTo>
                                  <a:pt x="973" y="7"/>
                                  <a:pt x="973" y="7"/>
                                  <a:pt x="973" y="7"/>
                                </a:cubicBezTo>
                                <a:cubicBezTo>
                                  <a:pt x="973" y="223"/>
                                  <a:pt x="973" y="223"/>
                                  <a:pt x="973" y="223"/>
                                </a:cubicBezTo>
                                <a:cubicBezTo>
                                  <a:pt x="998" y="223"/>
                                  <a:pt x="998" y="223"/>
                                  <a:pt x="998" y="223"/>
                                </a:cubicBezTo>
                                <a:lnTo>
                                  <a:pt x="998" y="7"/>
                                </a:lnTo>
                                <a:close/>
                                <a:moveTo>
                                  <a:pt x="708" y="184"/>
                                </a:moveTo>
                                <a:cubicBezTo>
                                  <a:pt x="708" y="193"/>
                                  <a:pt x="710" y="201"/>
                                  <a:pt x="715" y="207"/>
                                </a:cubicBezTo>
                                <a:cubicBezTo>
                                  <a:pt x="719" y="213"/>
                                  <a:pt x="725" y="218"/>
                                  <a:pt x="731" y="221"/>
                                </a:cubicBezTo>
                                <a:cubicBezTo>
                                  <a:pt x="738" y="224"/>
                                  <a:pt x="745" y="226"/>
                                  <a:pt x="752" y="226"/>
                                </a:cubicBezTo>
                                <a:cubicBezTo>
                                  <a:pt x="757" y="226"/>
                                  <a:pt x="761" y="225"/>
                                  <a:pt x="764" y="225"/>
                                </a:cubicBezTo>
                                <a:cubicBezTo>
                                  <a:pt x="767" y="224"/>
                                  <a:pt x="769" y="223"/>
                                  <a:pt x="771" y="223"/>
                                </a:cubicBezTo>
                                <a:cubicBezTo>
                                  <a:pt x="766" y="200"/>
                                  <a:pt x="766" y="200"/>
                                  <a:pt x="766" y="200"/>
                                </a:cubicBezTo>
                                <a:cubicBezTo>
                                  <a:pt x="765" y="200"/>
                                  <a:pt x="763" y="201"/>
                                  <a:pt x="761" y="201"/>
                                </a:cubicBezTo>
                                <a:cubicBezTo>
                                  <a:pt x="760" y="201"/>
                                  <a:pt x="757" y="201"/>
                                  <a:pt x="755" y="201"/>
                                </a:cubicBezTo>
                                <a:cubicBezTo>
                                  <a:pt x="751" y="201"/>
                                  <a:pt x="747" y="201"/>
                                  <a:pt x="744" y="200"/>
                                </a:cubicBezTo>
                                <a:cubicBezTo>
                                  <a:pt x="741" y="199"/>
                                  <a:pt x="738" y="196"/>
                                  <a:pt x="736" y="193"/>
                                </a:cubicBezTo>
                                <a:cubicBezTo>
                                  <a:pt x="734" y="189"/>
                                  <a:pt x="733" y="184"/>
                                  <a:pt x="733" y="177"/>
                                </a:cubicBezTo>
                                <a:cubicBezTo>
                                  <a:pt x="733" y="82"/>
                                  <a:pt x="733" y="82"/>
                                  <a:pt x="733" y="82"/>
                                </a:cubicBezTo>
                                <a:cubicBezTo>
                                  <a:pt x="768" y="82"/>
                                  <a:pt x="768" y="82"/>
                                  <a:pt x="768" y="82"/>
                                </a:cubicBezTo>
                                <a:cubicBezTo>
                                  <a:pt x="768" y="61"/>
                                  <a:pt x="768" y="61"/>
                                  <a:pt x="768" y="61"/>
                                </a:cubicBezTo>
                                <a:cubicBezTo>
                                  <a:pt x="733" y="61"/>
                                  <a:pt x="733" y="61"/>
                                  <a:pt x="733" y="61"/>
                                </a:cubicBezTo>
                                <a:cubicBezTo>
                                  <a:pt x="733" y="22"/>
                                  <a:pt x="733" y="22"/>
                                  <a:pt x="733" y="22"/>
                                </a:cubicBezTo>
                                <a:cubicBezTo>
                                  <a:pt x="708" y="22"/>
                                  <a:pt x="708" y="22"/>
                                  <a:pt x="708" y="22"/>
                                </a:cubicBezTo>
                                <a:cubicBezTo>
                                  <a:pt x="708" y="61"/>
                                  <a:pt x="708" y="61"/>
                                  <a:pt x="708" y="61"/>
                                </a:cubicBezTo>
                                <a:cubicBezTo>
                                  <a:pt x="683" y="61"/>
                                  <a:pt x="683" y="61"/>
                                  <a:pt x="683" y="61"/>
                                </a:cubicBezTo>
                                <a:cubicBezTo>
                                  <a:pt x="683" y="82"/>
                                  <a:pt x="683" y="82"/>
                                  <a:pt x="683" y="82"/>
                                </a:cubicBezTo>
                                <a:cubicBezTo>
                                  <a:pt x="708" y="82"/>
                                  <a:pt x="708" y="82"/>
                                  <a:pt x="708" y="82"/>
                                </a:cubicBezTo>
                                <a:lnTo>
                                  <a:pt x="708" y="184"/>
                                </a:lnTo>
                                <a:close/>
                                <a:moveTo>
                                  <a:pt x="639" y="0"/>
                                </a:moveTo>
                                <a:cubicBezTo>
                                  <a:pt x="634" y="0"/>
                                  <a:pt x="630" y="2"/>
                                  <a:pt x="627" y="5"/>
                                </a:cubicBezTo>
                                <a:cubicBezTo>
                                  <a:pt x="623" y="8"/>
                                  <a:pt x="621" y="12"/>
                                  <a:pt x="621" y="17"/>
                                </a:cubicBezTo>
                                <a:cubicBezTo>
                                  <a:pt x="621" y="22"/>
                                  <a:pt x="623" y="26"/>
                                  <a:pt x="627" y="29"/>
                                </a:cubicBezTo>
                                <a:cubicBezTo>
                                  <a:pt x="630" y="32"/>
                                  <a:pt x="634" y="34"/>
                                  <a:pt x="639" y="34"/>
                                </a:cubicBezTo>
                                <a:cubicBezTo>
                                  <a:pt x="644" y="34"/>
                                  <a:pt x="648" y="32"/>
                                  <a:pt x="652" y="29"/>
                                </a:cubicBezTo>
                                <a:cubicBezTo>
                                  <a:pt x="655" y="26"/>
                                  <a:pt x="657" y="22"/>
                                  <a:pt x="657" y="17"/>
                                </a:cubicBezTo>
                                <a:cubicBezTo>
                                  <a:pt x="657" y="12"/>
                                  <a:pt x="655" y="8"/>
                                  <a:pt x="652" y="5"/>
                                </a:cubicBezTo>
                                <a:cubicBezTo>
                                  <a:pt x="648" y="2"/>
                                  <a:pt x="644" y="0"/>
                                  <a:pt x="639" y="0"/>
                                </a:cubicBezTo>
                                <a:close/>
                                <a:moveTo>
                                  <a:pt x="893" y="213"/>
                                </a:moveTo>
                                <a:cubicBezTo>
                                  <a:pt x="889" y="217"/>
                                  <a:pt x="884" y="220"/>
                                  <a:pt x="877" y="223"/>
                                </a:cubicBezTo>
                                <a:cubicBezTo>
                                  <a:pt x="871" y="226"/>
                                  <a:pt x="863" y="227"/>
                                  <a:pt x="853" y="227"/>
                                </a:cubicBezTo>
                                <a:cubicBezTo>
                                  <a:pt x="843" y="227"/>
                                  <a:pt x="834" y="225"/>
                                  <a:pt x="825" y="221"/>
                                </a:cubicBezTo>
                                <a:cubicBezTo>
                                  <a:pt x="817" y="217"/>
                                  <a:pt x="810" y="212"/>
                                  <a:pt x="805" y="204"/>
                                </a:cubicBezTo>
                                <a:cubicBezTo>
                                  <a:pt x="800" y="197"/>
                                  <a:pt x="798" y="188"/>
                                  <a:pt x="798" y="177"/>
                                </a:cubicBezTo>
                                <a:cubicBezTo>
                                  <a:pt x="798" y="168"/>
                                  <a:pt x="800" y="160"/>
                                  <a:pt x="803" y="155"/>
                                </a:cubicBezTo>
                                <a:cubicBezTo>
                                  <a:pt x="807" y="149"/>
                                  <a:pt x="812" y="144"/>
                                  <a:pt x="818" y="141"/>
                                </a:cubicBezTo>
                                <a:cubicBezTo>
                                  <a:pt x="824" y="138"/>
                                  <a:pt x="831" y="135"/>
                                  <a:pt x="838" y="133"/>
                                </a:cubicBezTo>
                                <a:cubicBezTo>
                                  <a:pt x="846" y="132"/>
                                  <a:pt x="853" y="130"/>
                                  <a:pt x="861" y="129"/>
                                </a:cubicBezTo>
                                <a:cubicBezTo>
                                  <a:pt x="871" y="128"/>
                                  <a:pt x="879" y="127"/>
                                  <a:pt x="885" y="127"/>
                                </a:cubicBezTo>
                                <a:cubicBezTo>
                                  <a:pt x="891" y="126"/>
                                  <a:pt x="896" y="125"/>
                                  <a:pt x="899" y="123"/>
                                </a:cubicBezTo>
                                <a:cubicBezTo>
                                  <a:pt x="901" y="122"/>
                                  <a:pt x="903" y="119"/>
                                  <a:pt x="903" y="115"/>
                                </a:cubicBezTo>
                                <a:cubicBezTo>
                                  <a:pt x="903" y="114"/>
                                  <a:pt x="903" y="114"/>
                                  <a:pt x="903" y="114"/>
                                </a:cubicBezTo>
                                <a:cubicBezTo>
                                  <a:pt x="903" y="103"/>
                                  <a:pt x="900" y="95"/>
                                  <a:pt x="894" y="89"/>
                                </a:cubicBezTo>
                                <a:cubicBezTo>
                                  <a:pt x="889" y="84"/>
                                  <a:pt x="880" y="81"/>
                                  <a:pt x="869" y="81"/>
                                </a:cubicBezTo>
                                <a:cubicBezTo>
                                  <a:pt x="857" y="81"/>
                                  <a:pt x="847" y="83"/>
                                  <a:pt x="840" y="89"/>
                                </a:cubicBezTo>
                                <a:cubicBezTo>
                                  <a:pt x="834" y="94"/>
                                  <a:pt x="829" y="99"/>
                                  <a:pt x="826" y="105"/>
                                </a:cubicBezTo>
                                <a:cubicBezTo>
                                  <a:pt x="802" y="97"/>
                                  <a:pt x="802" y="97"/>
                                  <a:pt x="802" y="97"/>
                                </a:cubicBezTo>
                                <a:cubicBezTo>
                                  <a:pt x="807" y="87"/>
                                  <a:pt x="812" y="79"/>
                                  <a:pt x="819" y="74"/>
                                </a:cubicBezTo>
                                <a:cubicBezTo>
                                  <a:pt x="827" y="68"/>
                                  <a:pt x="834" y="64"/>
                                  <a:pt x="843" y="62"/>
                                </a:cubicBezTo>
                                <a:cubicBezTo>
                                  <a:pt x="851" y="60"/>
                                  <a:pt x="859" y="59"/>
                                  <a:pt x="868" y="59"/>
                                </a:cubicBezTo>
                                <a:cubicBezTo>
                                  <a:pt x="873" y="59"/>
                                  <a:pt x="879" y="59"/>
                                  <a:pt x="886" y="61"/>
                                </a:cubicBezTo>
                                <a:cubicBezTo>
                                  <a:pt x="893" y="62"/>
                                  <a:pt x="899" y="64"/>
                                  <a:pt x="905" y="68"/>
                                </a:cubicBezTo>
                                <a:cubicBezTo>
                                  <a:pt x="912" y="72"/>
                                  <a:pt x="917" y="78"/>
                                  <a:pt x="921" y="85"/>
                                </a:cubicBezTo>
                                <a:cubicBezTo>
                                  <a:pt x="926" y="93"/>
                                  <a:pt x="928" y="103"/>
                                  <a:pt x="928" y="116"/>
                                </a:cubicBezTo>
                                <a:cubicBezTo>
                                  <a:pt x="928" y="223"/>
                                  <a:pt x="928" y="223"/>
                                  <a:pt x="928" y="223"/>
                                </a:cubicBezTo>
                                <a:cubicBezTo>
                                  <a:pt x="903" y="223"/>
                                  <a:pt x="903" y="223"/>
                                  <a:pt x="903" y="223"/>
                                </a:cubicBezTo>
                                <a:cubicBezTo>
                                  <a:pt x="903" y="201"/>
                                  <a:pt x="903" y="201"/>
                                  <a:pt x="903" y="201"/>
                                </a:cubicBezTo>
                                <a:cubicBezTo>
                                  <a:pt x="902" y="201"/>
                                  <a:pt x="902" y="201"/>
                                  <a:pt x="902" y="201"/>
                                </a:cubicBezTo>
                                <a:cubicBezTo>
                                  <a:pt x="900" y="205"/>
                                  <a:pt x="897" y="209"/>
                                  <a:pt x="893" y="213"/>
                                </a:cubicBezTo>
                                <a:close/>
                                <a:moveTo>
                                  <a:pt x="898" y="184"/>
                                </a:moveTo>
                                <a:cubicBezTo>
                                  <a:pt x="901" y="178"/>
                                  <a:pt x="903" y="171"/>
                                  <a:pt x="903" y="165"/>
                                </a:cubicBezTo>
                                <a:cubicBezTo>
                                  <a:pt x="903" y="142"/>
                                  <a:pt x="903" y="142"/>
                                  <a:pt x="903" y="142"/>
                                </a:cubicBezTo>
                                <a:cubicBezTo>
                                  <a:pt x="902" y="143"/>
                                  <a:pt x="899" y="144"/>
                                  <a:pt x="896" y="145"/>
                                </a:cubicBezTo>
                                <a:cubicBezTo>
                                  <a:pt x="892" y="146"/>
                                  <a:pt x="888" y="147"/>
                                  <a:pt x="884" y="148"/>
                                </a:cubicBezTo>
                                <a:cubicBezTo>
                                  <a:pt x="879" y="149"/>
                                  <a:pt x="874" y="149"/>
                                  <a:pt x="870" y="150"/>
                                </a:cubicBezTo>
                                <a:cubicBezTo>
                                  <a:pt x="866" y="150"/>
                                  <a:pt x="862" y="151"/>
                                  <a:pt x="860" y="151"/>
                                </a:cubicBezTo>
                                <a:cubicBezTo>
                                  <a:pt x="853" y="152"/>
                                  <a:pt x="847" y="153"/>
                                  <a:pt x="841" y="155"/>
                                </a:cubicBezTo>
                                <a:cubicBezTo>
                                  <a:pt x="836" y="157"/>
                                  <a:pt x="831" y="160"/>
                                  <a:pt x="828" y="163"/>
                                </a:cubicBezTo>
                                <a:cubicBezTo>
                                  <a:pt x="825" y="167"/>
                                  <a:pt x="823" y="172"/>
                                  <a:pt x="823" y="179"/>
                                </a:cubicBezTo>
                                <a:cubicBezTo>
                                  <a:pt x="823" y="187"/>
                                  <a:pt x="826" y="194"/>
                                  <a:pt x="832" y="198"/>
                                </a:cubicBezTo>
                                <a:cubicBezTo>
                                  <a:pt x="839" y="203"/>
                                  <a:pt x="847" y="205"/>
                                  <a:pt x="857" y="205"/>
                                </a:cubicBezTo>
                                <a:cubicBezTo>
                                  <a:pt x="867" y="205"/>
                                  <a:pt x="875" y="203"/>
                                  <a:pt x="882" y="199"/>
                                </a:cubicBezTo>
                                <a:cubicBezTo>
                                  <a:pt x="889" y="195"/>
                                  <a:pt x="894" y="190"/>
                                  <a:pt x="898" y="184"/>
                                </a:cubicBezTo>
                                <a:close/>
                                <a:moveTo>
                                  <a:pt x="479" y="283"/>
                                </a:moveTo>
                                <a:cubicBezTo>
                                  <a:pt x="471" y="280"/>
                                  <a:pt x="464" y="276"/>
                                  <a:pt x="458" y="271"/>
                                </a:cubicBezTo>
                                <a:cubicBezTo>
                                  <a:pt x="452" y="266"/>
                                  <a:pt x="448" y="261"/>
                                  <a:pt x="444" y="255"/>
                                </a:cubicBezTo>
                                <a:cubicBezTo>
                                  <a:pt x="464" y="241"/>
                                  <a:pt x="464" y="241"/>
                                  <a:pt x="464" y="241"/>
                                </a:cubicBezTo>
                                <a:cubicBezTo>
                                  <a:pt x="466" y="244"/>
                                  <a:pt x="469" y="248"/>
                                  <a:pt x="473" y="251"/>
                                </a:cubicBezTo>
                                <a:cubicBezTo>
                                  <a:pt x="476" y="255"/>
                                  <a:pt x="481" y="259"/>
                                  <a:pt x="487" y="261"/>
                                </a:cubicBezTo>
                                <a:cubicBezTo>
                                  <a:pt x="493" y="264"/>
                                  <a:pt x="501" y="266"/>
                                  <a:pt x="511" y="266"/>
                                </a:cubicBezTo>
                                <a:cubicBezTo>
                                  <a:pt x="524" y="266"/>
                                  <a:pt x="535" y="263"/>
                                  <a:pt x="543" y="256"/>
                                </a:cubicBezTo>
                                <a:cubicBezTo>
                                  <a:pt x="552" y="250"/>
                                  <a:pt x="556" y="240"/>
                                  <a:pt x="556" y="226"/>
                                </a:cubicBezTo>
                                <a:cubicBezTo>
                                  <a:pt x="556" y="193"/>
                                  <a:pt x="556" y="193"/>
                                  <a:pt x="556" y="193"/>
                                </a:cubicBezTo>
                                <a:cubicBezTo>
                                  <a:pt x="554" y="193"/>
                                  <a:pt x="554" y="193"/>
                                  <a:pt x="554" y="193"/>
                                </a:cubicBezTo>
                                <a:cubicBezTo>
                                  <a:pt x="552" y="196"/>
                                  <a:pt x="549" y="200"/>
                                  <a:pt x="546" y="204"/>
                                </a:cubicBezTo>
                                <a:cubicBezTo>
                                  <a:pt x="543" y="209"/>
                                  <a:pt x="538" y="213"/>
                                  <a:pt x="532" y="216"/>
                                </a:cubicBezTo>
                                <a:cubicBezTo>
                                  <a:pt x="525" y="219"/>
                                  <a:pt x="517" y="221"/>
                                  <a:pt x="506" y="221"/>
                                </a:cubicBezTo>
                                <a:cubicBezTo>
                                  <a:pt x="493" y="221"/>
                                  <a:pt x="481" y="218"/>
                                  <a:pt x="471" y="212"/>
                                </a:cubicBezTo>
                                <a:cubicBezTo>
                                  <a:pt x="461" y="205"/>
                                  <a:pt x="452" y="196"/>
                                  <a:pt x="446" y="184"/>
                                </a:cubicBezTo>
                                <a:cubicBezTo>
                                  <a:pt x="440" y="173"/>
                                  <a:pt x="437" y="158"/>
                                  <a:pt x="437" y="141"/>
                                </a:cubicBezTo>
                                <a:cubicBezTo>
                                  <a:pt x="437" y="125"/>
                                  <a:pt x="440" y="110"/>
                                  <a:pt x="446" y="98"/>
                                </a:cubicBezTo>
                                <a:cubicBezTo>
                                  <a:pt x="452" y="85"/>
                                  <a:pt x="460" y="76"/>
                                  <a:pt x="471" y="69"/>
                                </a:cubicBezTo>
                                <a:cubicBezTo>
                                  <a:pt x="481" y="62"/>
                                  <a:pt x="493" y="59"/>
                                  <a:pt x="507" y="59"/>
                                </a:cubicBezTo>
                                <a:cubicBezTo>
                                  <a:pt x="517" y="59"/>
                                  <a:pt x="526" y="61"/>
                                  <a:pt x="532" y="64"/>
                                </a:cubicBezTo>
                                <a:cubicBezTo>
                                  <a:pt x="538" y="68"/>
                                  <a:pt x="543" y="71"/>
                                  <a:pt x="546" y="76"/>
                                </a:cubicBezTo>
                                <a:cubicBezTo>
                                  <a:pt x="550" y="80"/>
                                  <a:pt x="552" y="84"/>
                                  <a:pt x="554" y="87"/>
                                </a:cubicBezTo>
                                <a:cubicBezTo>
                                  <a:pt x="557" y="87"/>
                                  <a:pt x="557" y="87"/>
                                  <a:pt x="557" y="87"/>
                                </a:cubicBezTo>
                                <a:cubicBezTo>
                                  <a:pt x="557" y="61"/>
                                  <a:pt x="557" y="61"/>
                                  <a:pt x="557" y="61"/>
                                </a:cubicBezTo>
                                <a:cubicBezTo>
                                  <a:pt x="581" y="61"/>
                                  <a:pt x="581" y="61"/>
                                  <a:pt x="581" y="61"/>
                                </a:cubicBezTo>
                                <a:cubicBezTo>
                                  <a:pt x="581" y="228"/>
                                  <a:pt x="581" y="228"/>
                                  <a:pt x="581" y="228"/>
                                </a:cubicBezTo>
                                <a:cubicBezTo>
                                  <a:pt x="581" y="242"/>
                                  <a:pt x="578" y="253"/>
                                  <a:pt x="571" y="262"/>
                                </a:cubicBezTo>
                                <a:cubicBezTo>
                                  <a:pt x="565" y="271"/>
                                  <a:pt x="557" y="277"/>
                                  <a:pt x="546" y="282"/>
                                </a:cubicBezTo>
                                <a:cubicBezTo>
                                  <a:pt x="535" y="286"/>
                                  <a:pt x="524" y="288"/>
                                  <a:pt x="511" y="288"/>
                                </a:cubicBezTo>
                                <a:cubicBezTo>
                                  <a:pt x="499" y="288"/>
                                  <a:pt x="488" y="286"/>
                                  <a:pt x="479" y="283"/>
                                </a:cubicBezTo>
                                <a:close/>
                                <a:moveTo>
                                  <a:pt x="556" y="141"/>
                                </a:moveTo>
                                <a:cubicBezTo>
                                  <a:pt x="556" y="129"/>
                                  <a:pt x="555" y="119"/>
                                  <a:pt x="551" y="110"/>
                                </a:cubicBezTo>
                                <a:cubicBezTo>
                                  <a:pt x="547" y="101"/>
                                  <a:pt x="542" y="94"/>
                                  <a:pt x="535" y="89"/>
                                </a:cubicBezTo>
                                <a:cubicBezTo>
                                  <a:pt x="528" y="84"/>
                                  <a:pt x="520" y="81"/>
                                  <a:pt x="510" y="81"/>
                                </a:cubicBezTo>
                                <a:cubicBezTo>
                                  <a:pt x="499" y="81"/>
                                  <a:pt x="490" y="84"/>
                                  <a:pt x="483" y="89"/>
                                </a:cubicBezTo>
                                <a:cubicBezTo>
                                  <a:pt x="476" y="95"/>
                                  <a:pt x="471" y="102"/>
                                  <a:pt x="468" y="111"/>
                                </a:cubicBezTo>
                                <a:cubicBezTo>
                                  <a:pt x="464" y="120"/>
                                  <a:pt x="462" y="130"/>
                                  <a:pt x="462" y="141"/>
                                </a:cubicBezTo>
                                <a:cubicBezTo>
                                  <a:pt x="462" y="152"/>
                                  <a:pt x="464" y="162"/>
                                  <a:pt x="468" y="171"/>
                                </a:cubicBezTo>
                                <a:cubicBezTo>
                                  <a:pt x="471" y="179"/>
                                  <a:pt x="477" y="186"/>
                                  <a:pt x="484" y="191"/>
                                </a:cubicBezTo>
                                <a:cubicBezTo>
                                  <a:pt x="491" y="196"/>
                                  <a:pt x="499" y="198"/>
                                  <a:pt x="510" y="198"/>
                                </a:cubicBezTo>
                                <a:cubicBezTo>
                                  <a:pt x="520" y="198"/>
                                  <a:pt x="528" y="196"/>
                                  <a:pt x="535" y="192"/>
                                </a:cubicBezTo>
                                <a:cubicBezTo>
                                  <a:pt x="542" y="187"/>
                                  <a:pt x="547" y="180"/>
                                  <a:pt x="551" y="172"/>
                                </a:cubicBezTo>
                                <a:cubicBezTo>
                                  <a:pt x="554" y="163"/>
                                  <a:pt x="556" y="153"/>
                                  <a:pt x="556" y="141"/>
                                </a:cubicBezTo>
                                <a:close/>
                                <a:moveTo>
                                  <a:pt x="626" y="223"/>
                                </a:moveTo>
                                <a:cubicBezTo>
                                  <a:pt x="651" y="223"/>
                                  <a:pt x="651" y="223"/>
                                  <a:pt x="651" y="223"/>
                                </a:cubicBezTo>
                                <a:cubicBezTo>
                                  <a:pt x="651" y="61"/>
                                  <a:pt x="651" y="61"/>
                                  <a:pt x="651" y="61"/>
                                </a:cubicBezTo>
                                <a:cubicBezTo>
                                  <a:pt x="626" y="61"/>
                                  <a:pt x="626" y="61"/>
                                  <a:pt x="626" y="61"/>
                                </a:cubicBezTo>
                                <a:lnTo>
                                  <a:pt x="626" y="223"/>
                                </a:lnTo>
                                <a:close/>
                                <a:moveTo>
                                  <a:pt x="1193" y="143"/>
                                </a:moveTo>
                                <a:cubicBezTo>
                                  <a:pt x="1144" y="143"/>
                                  <a:pt x="1144" y="143"/>
                                  <a:pt x="1144" y="143"/>
                                </a:cubicBezTo>
                                <a:cubicBezTo>
                                  <a:pt x="1144" y="225"/>
                                  <a:pt x="1144" y="225"/>
                                  <a:pt x="1144" y="225"/>
                                </a:cubicBezTo>
                                <a:cubicBezTo>
                                  <a:pt x="1117" y="225"/>
                                  <a:pt x="1117" y="225"/>
                                  <a:pt x="1117" y="225"/>
                                </a:cubicBezTo>
                                <a:cubicBezTo>
                                  <a:pt x="1117" y="0"/>
                                  <a:pt x="1117" y="0"/>
                                  <a:pt x="1117" y="0"/>
                                </a:cubicBezTo>
                                <a:cubicBezTo>
                                  <a:pt x="1193" y="0"/>
                                  <a:pt x="1193" y="0"/>
                                  <a:pt x="1193" y="0"/>
                                </a:cubicBezTo>
                                <a:cubicBezTo>
                                  <a:pt x="1211" y="0"/>
                                  <a:pt x="1225" y="3"/>
                                  <a:pt x="1236" y="9"/>
                                </a:cubicBezTo>
                                <a:cubicBezTo>
                                  <a:pt x="1248" y="16"/>
                                  <a:pt x="1256" y="24"/>
                                  <a:pt x="1261" y="35"/>
                                </a:cubicBezTo>
                                <a:cubicBezTo>
                                  <a:pt x="1267" y="46"/>
                                  <a:pt x="1269" y="58"/>
                                  <a:pt x="1269" y="71"/>
                                </a:cubicBezTo>
                                <a:cubicBezTo>
                                  <a:pt x="1269" y="84"/>
                                  <a:pt x="1267" y="96"/>
                                  <a:pt x="1261" y="107"/>
                                </a:cubicBezTo>
                                <a:cubicBezTo>
                                  <a:pt x="1256" y="118"/>
                                  <a:pt x="1248" y="127"/>
                                  <a:pt x="1237" y="133"/>
                                </a:cubicBezTo>
                                <a:cubicBezTo>
                                  <a:pt x="1225" y="140"/>
                                  <a:pt x="1211" y="143"/>
                                  <a:pt x="1193" y="143"/>
                                </a:cubicBezTo>
                                <a:close/>
                                <a:moveTo>
                                  <a:pt x="1193" y="119"/>
                                </a:moveTo>
                                <a:cubicBezTo>
                                  <a:pt x="1205" y="119"/>
                                  <a:pt x="1214" y="117"/>
                                  <a:pt x="1222" y="112"/>
                                </a:cubicBezTo>
                                <a:cubicBezTo>
                                  <a:pt x="1229" y="108"/>
                                  <a:pt x="1234" y="103"/>
                                  <a:pt x="1238" y="95"/>
                                </a:cubicBezTo>
                                <a:cubicBezTo>
                                  <a:pt x="1241" y="88"/>
                                  <a:pt x="1243" y="80"/>
                                  <a:pt x="1243" y="71"/>
                                </a:cubicBezTo>
                                <a:cubicBezTo>
                                  <a:pt x="1243" y="62"/>
                                  <a:pt x="1241" y="54"/>
                                  <a:pt x="1238" y="47"/>
                                </a:cubicBezTo>
                                <a:cubicBezTo>
                                  <a:pt x="1234" y="40"/>
                                  <a:pt x="1229" y="34"/>
                                  <a:pt x="1222" y="30"/>
                                </a:cubicBezTo>
                                <a:cubicBezTo>
                                  <a:pt x="1214" y="26"/>
                                  <a:pt x="1204" y="24"/>
                                  <a:pt x="1192" y="24"/>
                                </a:cubicBezTo>
                                <a:cubicBezTo>
                                  <a:pt x="1144" y="24"/>
                                  <a:pt x="1144" y="24"/>
                                  <a:pt x="1144" y="24"/>
                                </a:cubicBezTo>
                                <a:cubicBezTo>
                                  <a:pt x="1144" y="119"/>
                                  <a:pt x="1144" y="119"/>
                                  <a:pt x="1144" y="119"/>
                                </a:cubicBezTo>
                                <a:lnTo>
                                  <a:pt x="1193" y="119"/>
                                </a:lnTo>
                                <a:close/>
                                <a:moveTo>
                                  <a:pt x="1411" y="202"/>
                                </a:moveTo>
                                <a:cubicBezTo>
                                  <a:pt x="1410" y="202"/>
                                  <a:pt x="1410" y="202"/>
                                  <a:pt x="1410" y="202"/>
                                </a:cubicBezTo>
                                <a:cubicBezTo>
                                  <a:pt x="1408" y="206"/>
                                  <a:pt x="1405" y="210"/>
                                  <a:pt x="1401" y="214"/>
                                </a:cubicBezTo>
                                <a:cubicBezTo>
                                  <a:pt x="1397" y="218"/>
                                  <a:pt x="1391" y="222"/>
                                  <a:pt x="1384" y="224"/>
                                </a:cubicBezTo>
                                <a:cubicBezTo>
                                  <a:pt x="1378" y="227"/>
                                  <a:pt x="1369" y="229"/>
                                  <a:pt x="1360" y="229"/>
                                </a:cubicBezTo>
                                <a:cubicBezTo>
                                  <a:pt x="1349" y="229"/>
                                  <a:pt x="1339" y="227"/>
                                  <a:pt x="1330" y="223"/>
                                </a:cubicBezTo>
                                <a:cubicBezTo>
                                  <a:pt x="1322" y="219"/>
                                  <a:pt x="1315" y="213"/>
                                  <a:pt x="1310" y="205"/>
                                </a:cubicBezTo>
                                <a:cubicBezTo>
                                  <a:pt x="1305" y="197"/>
                                  <a:pt x="1302" y="188"/>
                                  <a:pt x="1302" y="177"/>
                                </a:cubicBezTo>
                                <a:cubicBezTo>
                                  <a:pt x="1302" y="167"/>
                                  <a:pt x="1304" y="160"/>
                                  <a:pt x="1308" y="153"/>
                                </a:cubicBezTo>
                                <a:cubicBezTo>
                                  <a:pt x="1312" y="147"/>
                                  <a:pt x="1317" y="143"/>
                                  <a:pt x="1323" y="139"/>
                                </a:cubicBezTo>
                                <a:cubicBezTo>
                                  <a:pt x="1329" y="136"/>
                                  <a:pt x="1336" y="133"/>
                                  <a:pt x="1344" y="132"/>
                                </a:cubicBezTo>
                                <a:cubicBezTo>
                                  <a:pt x="1352" y="130"/>
                                  <a:pt x="1360" y="128"/>
                                  <a:pt x="1367" y="127"/>
                                </a:cubicBezTo>
                                <a:cubicBezTo>
                                  <a:pt x="1378" y="126"/>
                                  <a:pt x="1386" y="125"/>
                                  <a:pt x="1392" y="124"/>
                                </a:cubicBezTo>
                                <a:cubicBezTo>
                                  <a:pt x="1399" y="124"/>
                                  <a:pt x="1404" y="122"/>
                                  <a:pt x="1406" y="121"/>
                                </a:cubicBezTo>
                                <a:cubicBezTo>
                                  <a:pt x="1409" y="119"/>
                                  <a:pt x="1411" y="116"/>
                                  <a:pt x="1411" y="112"/>
                                </a:cubicBezTo>
                                <a:cubicBezTo>
                                  <a:pt x="1411" y="111"/>
                                  <a:pt x="1411" y="111"/>
                                  <a:pt x="1411" y="111"/>
                                </a:cubicBezTo>
                                <a:cubicBezTo>
                                  <a:pt x="1411" y="100"/>
                                  <a:pt x="1408" y="92"/>
                                  <a:pt x="1402" y="86"/>
                                </a:cubicBezTo>
                                <a:cubicBezTo>
                                  <a:pt x="1396" y="80"/>
                                  <a:pt x="1387" y="77"/>
                                  <a:pt x="1375" y="77"/>
                                </a:cubicBezTo>
                                <a:cubicBezTo>
                                  <a:pt x="1363" y="77"/>
                                  <a:pt x="1353" y="80"/>
                                  <a:pt x="1346" y="85"/>
                                </a:cubicBezTo>
                                <a:cubicBezTo>
                                  <a:pt x="1339" y="90"/>
                                  <a:pt x="1334" y="96"/>
                                  <a:pt x="1331" y="102"/>
                                </a:cubicBezTo>
                                <a:cubicBezTo>
                                  <a:pt x="1307" y="94"/>
                                  <a:pt x="1307" y="94"/>
                                  <a:pt x="1307" y="94"/>
                                </a:cubicBezTo>
                                <a:cubicBezTo>
                                  <a:pt x="1311" y="83"/>
                                  <a:pt x="1317" y="75"/>
                                  <a:pt x="1324" y="70"/>
                                </a:cubicBezTo>
                                <a:cubicBezTo>
                                  <a:pt x="1332" y="64"/>
                                  <a:pt x="1340" y="60"/>
                                  <a:pt x="1349" y="57"/>
                                </a:cubicBezTo>
                                <a:cubicBezTo>
                                  <a:pt x="1357" y="55"/>
                                  <a:pt x="1366" y="54"/>
                                  <a:pt x="1374" y="54"/>
                                </a:cubicBezTo>
                                <a:cubicBezTo>
                                  <a:pt x="1380" y="54"/>
                                  <a:pt x="1386" y="55"/>
                                  <a:pt x="1393" y="56"/>
                                </a:cubicBezTo>
                                <a:cubicBezTo>
                                  <a:pt x="1400" y="57"/>
                                  <a:pt x="1407" y="60"/>
                                  <a:pt x="1414" y="64"/>
                                </a:cubicBezTo>
                                <a:cubicBezTo>
                                  <a:pt x="1420" y="68"/>
                                  <a:pt x="1426" y="74"/>
                                  <a:pt x="1430" y="82"/>
                                </a:cubicBezTo>
                                <a:cubicBezTo>
                                  <a:pt x="1435" y="90"/>
                                  <a:pt x="1437" y="100"/>
                                  <a:pt x="1437" y="114"/>
                                </a:cubicBezTo>
                                <a:cubicBezTo>
                                  <a:pt x="1437" y="225"/>
                                  <a:pt x="1437" y="225"/>
                                  <a:pt x="1437" y="225"/>
                                </a:cubicBezTo>
                                <a:cubicBezTo>
                                  <a:pt x="1411" y="225"/>
                                  <a:pt x="1411" y="225"/>
                                  <a:pt x="1411" y="225"/>
                                </a:cubicBezTo>
                                <a:lnTo>
                                  <a:pt x="1411" y="202"/>
                                </a:lnTo>
                                <a:close/>
                                <a:moveTo>
                                  <a:pt x="1411" y="164"/>
                                </a:moveTo>
                                <a:cubicBezTo>
                                  <a:pt x="1411" y="140"/>
                                  <a:pt x="1411" y="140"/>
                                  <a:pt x="1411" y="140"/>
                                </a:cubicBezTo>
                                <a:cubicBezTo>
                                  <a:pt x="1410" y="141"/>
                                  <a:pt x="1407" y="143"/>
                                  <a:pt x="1404" y="144"/>
                                </a:cubicBezTo>
                                <a:cubicBezTo>
                                  <a:pt x="1400" y="145"/>
                                  <a:pt x="1396" y="146"/>
                                  <a:pt x="1391" y="146"/>
                                </a:cubicBezTo>
                                <a:cubicBezTo>
                                  <a:pt x="1386" y="147"/>
                                  <a:pt x="1382" y="148"/>
                                  <a:pt x="1377" y="148"/>
                                </a:cubicBezTo>
                                <a:cubicBezTo>
                                  <a:pt x="1373" y="149"/>
                                  <a:pt x="1369" y="149"/>
                                  <a:pt x="1366" y="150"/>
                                </a:cubicBezTo>
                                <a:cubicBezTo>
                                  <a:pt x="1359" y="151"/>
                                  <a:pt x="1353" y="152"/>
                                  <a:pt x="1347" y="154"/>
                                </a:cubicBezTo>
                                <a:cubicBezTo>
                                  <a:pt x="1341" y="156"/>
                                  <a:pt x="1337" y="159"/>
                                  <a:pt x="1333" y="163"/>
                                </a:cubicBezTo>
                                <a:cubicBezTo>
                                  <a:pt x="1330" y="167"/>
                                  <a:pt x="1328" y="172"/>
                                  <a:pt x="1328" y="178"/>
                                </a:cubicBezTo>
                                <a:cubicBezTo>
                                  <a:pt x="1328" y="187"/>
                                  <a:pt x="1331" y="194"/>
                                  <a:pt x="1338" y="199"/>
                                </a:cubicBezTo>
                                <a:cubicBezTo>
                                  <a:pt x="1345" y="203"/>
                                  <a:pt x="1353" y="206"/>
                                  <a:pt x="1363" y="206"/>
                                </a:cubicBezTo>
                                <a:cubicBezTo>
                                  <a:pt x="1374" y="206"/>
                                  <a:pt x="1382" y="204"/>
                                  <a:pt x="1389" y="200"/>
                                </a:cubicBezTo>
                                <a:cubicBezTo>
                                  <a:pt x="1397" y="196"/>
                                  <a:pt x="1402" y="190"/>
                                  <a:pt x="1406" y="184"/>
                                </a:cubicBezTo>
                                <a:cubicBezTo>
                                  <a:pt x="1409" y="178"/>
                                  <a:pt x="1411" y="171"/>
                                  <a:pt x="1411" y="164"/>
                                </a:cubicBezTo>
                                <a:close/>
                                <a:moveTo>
                                  <a:pt x="2297" y="184"/>
                                </a:moveTo>
                                <a:cubicBezTo>
                                  <a:pt x="2297" y="193"/>
                                  <a:pt x="2299" y="202"/>
                                  <a:pt x="2304" y="208"/>
                                </a:cubicBezTo>
                                <a:cubicBezTo>
                                  <a:pt x="2309" y="214"/>
                                  <a:pt x="2314" y="219"/>
                                  <a:pt x="2321" y="222"/>
                                </a:cubicBezTo>
                                <a:cubicBezTo>
                                  <a:pt x="2328" y="226"/>
                                  <a:pt x="2336" y="227"/>
                                  <a:pt x="2343" y="227"/>
                                </a:cubicBezTo>
                                <a:cubicBezTo>
                                  <a:pt x="2348" y="227"/>
                                  <a:pt x="2352" y="227"/>
                                  <a:pt x="2355" y="226"/>
                                </a:cubicBezTo>
                                <a:cubicBezTo>
                                  <a:pt x="2358" y="225"/>
                                  <a:pt x="2360" y="225"/>
                                  <a:pt x="2362" y="224"/>
                                </a:cubicBezTo>
                                <a:cubicBezTo>
                                  <a:pt x="2357" y="201"/>
                                  <a:pt x="2357" y="201"/>
                                  <a:pt x="2357" y="201"/>
                                </a:cubicBezTo>
                                <a:cubicBezTo>
                                  <a:pt x="2356" y="201"/>
                                  <a:pt x="2354" y="201"/>
                                  <a:pt x="2353" y="202"/>
                                </a:cubicBezTo>
                                <a:cubicBezTo>
                                  <a:pt x="2351" y="202"/>
                                  <a:pt x="2348" y="202"/>
                                  <a:pt x="2345" y="202"/>
                                </a:cubicBezTo>
                                <a:cubicBezTo>
                                  <a:pt x="2342" y="202"/>
                                  <a:pt x="2338" y="201"/>
                                  <a:pt x="2335" y="200"/>
                                </a:cubicBezTo>
                                <a:cubicBezTo>
                                  <a:pt x="2331" y="199"/>
                                  <a:pt x="2328" y="197"/>
                                  <a:pt x="2326" y="193"/>
                                </a:cubicBezTo>
                                <a:cubicBezTo>
                                  <a:pt x="2324" y="189"/>
                                  <a:pt x="2323" y="184"/>
                                  <a:pt x="2323" y="177"/>
                                </a:cubicBezTo>
                                <a:cubicBezTo>
                                  <a:pt x="2323" y="78"/>
                                  <a:pt x="2323" y="78"/>
                                  <a:pt x="2323" y="78"/>
                                </a:cubicBezTo>
                                <a:cubicBezTo>
                                  <a:pt x="2359" y="78"/>
                                  <a:pt x="2359" y="78"/>
                                  <a:pt x="2359" y="78"/>
                                </a:cubicBezTo>
                                <a:cubicBezTo>
                                  <a:pt x="2359" y="56"/>
                                  <a:pt x="2359" y="56"/>
                                  <a:pt x="2359" y="56"/>
                                </a:cubicBezTo>
                                <a:cubicBezTo>
                                  <a:pt x="2323" y="56"/>
                                  <a:pt x="2323" y="56"/>
                                  <a:pt x="2323" y="56"/>
                                </a:cubicBezTo>
                                <a:cubicBezTo>
                                  <a:pt x="2323" y="16"/>
                                  <a:pt x="2323" y="16"/>
                                  <a:pt x="2323" y="16"/>
                                </a:cubicBezTo>
                                <a:cubicBezTo>
                                  <a:pt x="2297" y="16"/>
                                  <a:pt x="2297" y="16"/>
                                  <a:pt x="2297" y="16"/>
                                </a:cubicBezTo>
                                <a:cubicBezTo>
                                  <a:pt x="2297" y="56"/>
                                  <a:pt x="2297" y="56"/>
                                  <a:pt x="2297" y="56"/>
                                </a:cubicBezTo>
                                <a:cubicBezTo>
                                  <a:pt x="2272" y="56"/>
                                  <a:pt x="2272" y="56"/>
                                  <a:pt x="2272" y="56"/>
                                </a:cubicBezTo>
                                <a:cubicBezTo>
                                  <a:pt x="2272" y="78"/>
                                  <a:pt x="2272" y="78"/>
                                  <a:pt x="2272" y="78"/>
                                </a:cubicBezTo>
                                <a:cubicBezTo>
                                  <a:pt x="2297" y="78"/>
                                  <a:pt x="2297" y="78"/>
                                  <a:pt x="2297" y="78"/>
                                </a:cubicBezTo>
                                <a:lnTo>
                                  <a:pt x="2297" y="184"/>
                                </a:lnTo>
                                <a:close/>
                                <a:moveTo>
                                  <a:pt x="2513" y="204"/>
                                </a:moveTo>
                                <a:cubicBezTo>
                                  <a:pt x="2518" y="196"/>
                                  <a:pt x="2521" y="188"/>
                                  <a:pt x="2521" y="178"/>
                                </a:cubicBezTo>
                                <a:cubicBezTo>
                                  <a:pt x="2521" y="166"/>
                                  <a:pt x="2517" y="156"/>
                                  <a:pt x="2510" y="149"/>
                                </a:cubicBezTo>
                                <a:cubicBezTo>
                                  <a:pt x="2502" y="141"/>
                                  <a:pt x="2491" y="136"/>
                                  <a:pt x="2476" y="132"/>
                                </a:cubicBezTo>
                                <a:cubicBezTo>
                                  <a:pt x="2451" y="126"/>
                                  <a:pt x="2451" y="126"/>
                                  <a:pt x="2451" y="126"/>
                                </a:cubicBezTo>
                                <a:cubicBezTo>
                                  <a:pt x="2441" y="124"/>
                                  <a:pt x="2434" y="120"/>
                                  <a:pt x="2429" y="117"/>
                                </a:cubicBezTo>
                                <a:cubicBezTo>
                                  <a:pt x="2424" y="113"/>
                                  <a:pt x="2422" y="108"/>
                                  <a:pt x="2422" y="101"/>
                                </a:cubicBezTo>
                                <a:cubicBezTo>
                                  <a:pt x="2422" y="94"/>
                                  <a:pt x="2425" y="88"/>
                                  <a:pt x="2432" y="84"/>
                                </a:cubicBezTo>
                                <a:cubicBezTo>
                                  <a:pt x="2439" y="79"/>
                                  <a:pt x="2448" y="76"/>
                                  <a:pt x="2458" y="76"/>
                                </a:cubicBezTo>
                                <a:cubicBezTo>
                                  <a:pt x="2466" y="76"/>
                                  <a:pt x="2472" y="78"/>
                                  <a:pt x="2477" y="80"/>
                                </a:cubicBezTo>
                                <a:cubicBezTo>
                                  <a:pt x="2481" y="82"/>
                                  <a:pt x="2485" y="86"/>
                                  <a:pt x="2488" y="89"/>
                                </a:cubicBezTo>
                                <a:cubicBezTo>
                                  <a:pt x="2491" y="93"/>
                                  <a:pt x="2493" y="97"/>
                                  <a:pt x="2495" y="101"/>
                                </a:cubicBezTo>
                                <a:cubicBezTo>
                                  <a:pt x="2518" y="94"/>
                                  <a:pt x="2518" y="94"/>
                                  <a:pt x="2518" y="94"/>
                                </a:cubicBezTo>
                                <a:cubicBezTo>
                                  <a:pt x="2514" y="82"/>
                                  <a:pt x="2507" y="72"/>
                                  <a:pt x="2497" y="65"/>
                                </a:cubicBezTo>
                                <a:cubicBezTo>
                                  <a:pt x="2488" y="58"/>
                                  <a:pt x="2475" y="54"/>
                                  <a:pt x="2458" y="54"/>
                                </a:cubicBezTo>
                                <a:cubicBezTo>
                                  <a:pt x="2446" y="54"/>
                                  <a:pt x="2436" y="56"/>
                                  <a:pt x="2426" y="60"/>
                                </a:cubicBezTo>
                                <a:cubicBezTo>
                                  <a:pt x="2417" y="64"/>
                                  <a:pt x="2410" y="70"/>
                                  <a:pt x="2404" y="78"/>
                                </a:cubicBezTo>
                                <a:cubicBezTo>
                                  <a:pt x="2399" y="85"/>
                                  <a:pt x="2396" y="93"/>
                                  <a:pt x="2396" y="103"/>
                                </a:cubicBezTo>
                                <a:cubicBezTo>
                                  <a:pt x="2396" y="114"/>
                                  <a:pt x="2400" y="124"/>
                                  <a:pt x="2407" y="132"/>
                                </a:cubicBezTo>
                                <a:cubicBezTo>
                                  <a:pt x="2414" y="140"/>
                                  <a:pt x="2425" y="145"/>
                                  <a:pt x="2441" y="149"/>
                                </a:cubicBezTo>
                                <a:cubicBezTo>
                                  <a:pt x="2469" y="156"/>
                                  <a:pt x="2469" y="156"/>
                                  <a:pt x="2469" y="156"/>
                                </a:cubicBezTo>
                                <a:cubicBezTo>
                                  <a:pt x="2478" y="157"/>
                                  <a:pt x="2484" y="160"/>
                                  <a:pt x="2488" y="164"/>
                                </a:cubicBezTo>
                                <a:cubicBezTo>
                                  <a:pt x="2492" y="168"/>
                                  <a:pt x="2494" y="173"/>
                                  <a:pt x="2494" y="179"/>
                                </a:cubicBezTo>
                                <a:cubicBezTo>
                                  <a:pt x="2494" y="186"/>
                                  <a:pt x="2491" y="193"/>
                                  <a:pt x="2483" y="198"/>
                                </a:cubicBezTo>
                                <a:cubicBezTo>
                                  <a:pt x="2476" y="203"/>
                                  <a:pt x="2467" y="206"/>
                                  <a:pt x="2455" y="206"/>
                                </a:cubicBezTo>
                                <a:cubicBezTo>
                                  <a:pt x="2444" y="206"/>
                                  <a:pt x="2435" y="203"/>
                                  <a:pt x="2429" y="199"/>
                                </a:cubicBezTo>
                                <a:cubicBezTo>
                                  <a:pt x="2422" y="194"/>
                                  <a:pt x="2418" y="187"/>
                                  <a:pt x="2415" y="178"/>
                                </a:cubicBezTo>
                                <a:cubicBezTo>
                                  <a:pt x="2391" y="185"/>
                                  <a:pt x="2391" y="185"/>
                                  <a:pt x="2391" y="185"/>
                                </a:cubicBezTo>
                                <a:cubicBezTo>
                                  <a:pt x="2394" y="199"/>
                                  <a:pt x="2401" y="210"/>
                                  <a:pt x="2412" y="217"/>
                                </a:cubicBezTo>
                                <a:cubicBezTo>
                                  <a:pt x="2424" y="225"/>
                                  <a:pt x="2438" y="228"/>
                                  <a:pt x="2455" y="228"/>
                                </a:cubicBezTo>
                                <a:cubicBezTo>
                                  <a:pt x="2468" y="228"/>
                                  <a:pt x="2480" y="226"/>
                                  <a:pt x="2489" y="222"/>
                                </a:cubicBezTo>
                                <a:cubicBezTo>
                                  <a:pt x="2499" y="217"/>
                                  <a:pt x="2507" y="211"/>
                                  <a:pt x="2513" y="204"/>
                                </a:cubicBezTo>
                                <a:close/>
                                <a:moveTo>
                                  <a:pt x="1529" y="239"/>
                                </a:moveTo>
                                <a:cubicBezTo>
                                  <a:pt x="1524" y="252"/>
                                  <a:pt x="1519" y="259"/>
                                  <a:pt x="1512" y="262"/>
                                </a:cubicBezTo>
                                <a:cubicBezTo>
                                  <a:pt x="1506" y="264"/>
                                  <a:pt x="1498" y="264"/>
                                  <a:pt x="1489" y="262"/>
                                </a:cubicBezTo>
                                <a:cubicBezTo>
                                  <a:pt x="1482" y="285"/>
                                  <a:pt x="1482" y="285"/>
                                  <a:pt x="1482" y="285"/>
                                </a:cubicBezTo>
                                <a:cubicBezTo>
                                  <a:pt x="1483" y="285"/>
                                  <a:pt x="1486" y="286"/>
                                  <a:pt x="1489" y="287"/>
                                </a:cubicBezTo>
                                <a:cubicBezTo>
                                  <a:pt x="1493" y="287"/>
                                  <a:pt x="1497" y="288"/>
                                  <a:pt x="1501" y="288"/>
                                </a:cubicBezTo>
                                <a:cubicBezTo>
                                  <a:pt x="1509" y="288"/>
                                  <a:pt x="1516" y="286"/>
                                  <a:pt x="1522" y="284"/>
                                </a:cubicBezTo>
                                <a:cubicBezTo>
                                  <a:pt x="1528" y="281"/>
                                  <a:pt x="1534" y="277"/>
                                  <a:pt x="1539" y="271"/>
                                </a:cubicBezTo>
                                <a:cubicBezTo>
                                  <a:pt x="1543" y="265"/>
                                  <a:pt x="1547" y="258"/>
                                  <a:pt x="1551" y="250"/>
                                </a:cubicBezTo>
                                <a:cubicBezTo>
                                  <a:pt x="1623" y="57"/>
                                  <a:pt x="1623" y="57"/>
                                  <a:pt x="1623" y="57"/>
                                </a:cubicBezTo>
                                <a:cubicBezTo>
                                  <a:pt x="1594" y="56"/>
                                  <a:pt x="1594" y="56"/>
                                  <a:pt x="1594" y="56"/>
                                </a:cubicBezTo>
                                <a:cubicBezTo>
                                  <a:pt x="1548" y="191"/>
                                  <a:pt x="1548" y="191"/>
                                  <a:pt x="1548" y="191"/>
                                </a:cubicBezTo>
                                <a:cubicBezTo>
                                  <a:pt x="1546" y="191"/>
                                  <a:pt x="1546" y="191"/>
                                  <a:pt x="1546" y="191"/>
                                </a:cubicBezTo>
                                <a:cubicBezTo>
                                  <a:pt x="1499" y="56"/>
                                  <a:pt x="1499" y="56"/>
                                  <a:pt x="1499" y="56"/>
                                </a:cubicBezTo>
                                <a:cubicBezTo>
                                  <a:pt x="1471" y="56"/>
                                  <a:pt x="1471" y="56"/>
                                  <a:pt x="1471" y="56"/>
                                </a:cubicBezTo>
                                <a:cubicBezTo>
                                  <a:pt x="1534" y="226"/>
                                  <a:pt x="1534" y="226"/>
                                  <a:pt x="1534" y="226"/>
                                </a:cubicBezTo>
                                <a:lnTo>
                                  <a:pt x="1529" y="239"/>
                                </a:lnTo>
                                <a:close/>
                                <a:moveTo>
                                  <a:pt x="2131" y="123"/>
                                </a:moveTo>
                                <a:cubicBezTo>
                                  <a:pt x="2131" y="114"/>
                                  <a:pt x="2133" y="105"/>
                                  <a:pt x="2136" y="98"/>
                                </a:cubicBezTo>
                                <a:cubicBezTo>
                                  <a:pt x="2140" y="92"/>
                                  <a:pt x="2145" y="86"/>
                                  <a:pt x="2152" y="83"/>
                                </a:cubicBezTo>
                                <a:cubicBezTo>
                                  <a:pt x="2158" y="79"/>
                                  <a:pt x="2165" y="77"/>
                                  <a:pt x="2174" y="77"/>
                                </a:cubicBezTo>
                                <a:cubicBezTo>
                                  <a:pt x="2186" y="77"/>
                                  <a:pt x="2195" y="81"/>
                                  <a:pt x="2202" y="88"/>
                                </a:cubicBezTo>
                                <a:cubicBezTo>
                                  <a:pt x="2209" y="96"/>
                                  <a:pt x="2212" y="106"/>
                                  <a:pt x="2212" y="119"/>
                                </a:cubicBezTo>
                                <a:cubicBezTo>
                                  <a:pt x="2212" y="225"/>
                                  <a:pt x="2212" y="225"/>
                                  <a:pt x="2212" y="225"/>
                                </a:cubicBezTo>
                                <a:cubicBezTo>
                                  <a:pt x="2238" y="225"/>
                                  <a:pt x="2238" y="225"/>
                                  <a:pt x="2238" y="225"/>
                                </a:cubicBezTo>
                                <a:cubicBezTo>
                                  <a:pt x="2238" y="118"/>
                                  <a:pt x="2238" y="118"/>
                                  <a:pt x="2238" y="118"/>
                                </a:cubicBezTo>
                                <a:cubicBezTo>
                                  <a:pt x="2238" y="103"/>
                                  <a:pt x="2236" y="91"/>
                                  <a:pt x="2231" y="82"/>
                                </a:cubicBezTo>
                                <a:cubicBezTo>
                                  <a:pt x="2226" y="73"/>
                                  <a:pt x="2220" y="66"/>
                                  <a:pt x="2211" y="61"/>
                                </a:cubicBezTo>
                                <a:cubicBezTo>
                                  <a:pt x="2203" y="56"/>
                                  <a:pt x="2193" y="54"/>
                                  <a:pt x="2181" y="54"/>
                                </a:cubicBezTo>
                                <a:cubicBezTo>
                                  <a:pt x="2168" y="54"/>
                                  <a:pt x="2158" y="57"/>
                                  <a:pt x="2150" y="62"/>
                                </a:cubicBezTo>
                                <a:cubicBezTo>
                                  <a:pt x="2142" y="67"/>
                                  <a:pt x="2136" y="74"/>
                                  <a:pt x="2132" y="83"/>
                                </a:cubicBezTo>
                                <a:cubicBezTo>
                                  <a:pt x="2130" y="83"/>
                                  <a:pt x="2130" y="83"/>
                                  <a:pt x="2130" y="83"/>
                                </a:cubicBezTo>
                                <a:cubicBezTo>
                                  <a:pt x="2130" y="56"/>
                                  <a:pt x="2130" y="56"/>
                                  <a:pt x="2130" y="56"/>
                                </a:cubicBezTo>
                                <a:cubicBezTo>
                                  <a:pt x="2105" y="56"/>
                                  <a:pt x="2105" y="56"/>
                                  <a:pt x="2105" y="56"/>
                                </a:cubicBezTo>
                                <a:cubicBezTo>
                                  <a:pt x="2105" y="225"/>
                                  <a:pt x="2105" y="225"/>
                                  <a:pt x="2105" y="225"/>
                                </a:cubicBezTo>
                                <a:cubicBezTo>
                                  <a:pt x="2131" y="225"/>
                                  <a:pt x="2131" y="225"/>
                                  <a:pt x="2131" y="225"/>
                                </a:cubicBezTo>
                                <a:lnTo>
                                  <a:pt x="2131" y="123"/>
                                </a:lnTo>
                                <a:close/>
                                <a:moveTo>
                                  <a:pt x="1852" y="112"/>
                                </a:moveTo>
                                <a:cubicBezTo>
                                  <a:pt x="1852" y="225"/>
                                  <a:pt x="1852" y="225"/>
                                  <a:pt x="1852" y="225"/>
                                </a:cubicBezTo>
                                <a:cubicBezTo>
                                  <a:pt x="1877" y="225"/>
                                  <a:pt x="1877" y="225"/>
                                  <a:pt x="1877" y="225"/>
                                </a:cubicBezTo>
                                <a:cubicBezTo>
                                  <a:pt x="1877" y="112"/>
                                  <a:pt x="1877" y="112"/>
                                  <a:pt x="1877" y="112"/>
                                </a:cubicBezTo>
                                <a:cubicBezTo>
                                  <a:pt x="1877" y="92"/>
                                  <a:pt x="1873" y="78"/>
                                  <a:pt x="1863" y="68"/>
                                </a:cubicBezTo>
                                <a:cubicBezTo>
                                  <a:pt x="1853" y="59"/>
                                  <a:pt x="1841" y="54"/>
                                  <a:pt x="1826" y="54"/>
                                </a:cubicBezTo>
                                <a:cubicBezTo>
                                  <a:pt x="1814" y="54"/>
                                  <a:pt x="1804" y="57"/>
                                  <a:pt x="1795" y="62"/>
                                </a:cubicBezTo>
                                <a:cubicBezTo>
                                  <a:pt x="1786" y="67"/>
                                  <a:pt x="1780" y="74"/>
                                  <a:pt x="1775" y="83"/>
                                </a:cubicBezTo>
                                <a:cubicBezTo>
                                  <a:pt x="1774" y="83"/>
                                  <a:pt x="1774" y="83"/>
                                  <a:pt x="1774" y="83"/>
                                </a:cubicBezTo>
                                <a:cubicBezTo>
                                  <a:pt x="1770" y="74"/>
                                  <a:pt x="1764" y="67"/>
                                  <a:pt x="1756" y="62"/>
                                </a:cubicBezTo>
                                <a:cubicBezTo>
                                  <a:pt x="1749" y="57"/>
                                  <a:pt x="1740" y="54"/>
                                  <a:pt x="1728" y="54"/>
                                </a:cubicBezTo>
                                <a:cubicBezTo>
                                  <a:pt x="1718" y="54"/>
                                  <a:pt x="1708" y="57"/>
                                  <a:pt x="1700" y="62"/>
                                </a:cubicBezTo>
                                <a:cubicBezTo>
                                  <a:pt x="1692" y="67"/>
                                  <a:pt x="1687" y="74"/>
                                  <a:pt x="1683" y="83"/>
                                </a:cubicBezTo>
                                <a:cubicBezTo>
                                  <a:pt x="1681" y="83"/>
                                  <a:pt x="1681" y="83"/>
                                  <a:pt x="1681" y="83"/>
                                </a:cubicBezTo>
                                <a:cubicBezTo>
                                  <a:pt x="1681" y="56"/>
                                  <a:pt x="1681" y="56"/>
                                  <a:pt x="1681" y="56"/>
                                </a:cubicBezTo>
                                <a:cubicBezTo>
                                  <a:pt x="1656" y="56"/>
                                  <a:pt x="1656" y="56"/>
                                  <a:pt x="1656" y="56"/>
                                </a:cubicBezTo>
                                <a:cubicBezTo>
                                  <a:pt x="1656" y="225"/>
                                  <a:pt x="1656" y="225"/>
                                  <a:pt x="1656" y="225"/>
                                </a:cubicBezTo>
                                <a:cubicBezTo>
                                  <a:pt x="1682" y="225"/>
                                  <a:pt x="1682" y="225"/>
                                  <a:pt x="1682" y="225"/>
                                </a:cubicBezTo>
                                <a:cubicBezTo>
                                  <a:pt x="1682" y="119"/>
                                  <a:pt x="1682" y="119"/>
                                  <a:pt x="1682" y="119"/>
                                </a:cubicBezTo>
                                <a:cubicBezTo>
                                  <a:pt x="1682" y="111"/>
                                  <a:pt x="1684" y="104"/>
                                  <a:pt x="1687" y="98"/>
                                </a:cubicBezTo>
                                <a:cubicBezTo>
                                  <a:pt x="1691" y="91"/>
                                  <a:pt x="1695" y="86"/>
                                  <a:pt x="1701" y="83"/>
                                </a:cubicBezTo>
                                <a:cubicBezTo>
                                  <a:pt x="1707" y="79"/>
                                  <a:pt x="1713" y="77"/>
                                  <a:pt x="1720" y="77"/>
                                </a:cubicBezTo>
                                <a:cubicBezTo>
                                  <a:pt x="1730" y="77"/>
                                  <a:pt x="1738" y="80"/>
                                  <a:pt x="1744" y="86"/>
                                </a:cubicBezTo>
                                <a:cubicBezTo>
                                  <a:pt x="1750" y="92"/>
                                  <a:pt x="1754" y="100"/>
                                  <a:pt x="1754" y="109"/>
                                </a:cubicBezTo>
                                <a:cubicBezTo>
                                  <a:pt x="1754" y="225"/>
                                  <a:pt x="1754" y="225"/>
                                  <a:pt x="1754" y="225"/>
                                </a:cubicBezTo>
                                <a:cubicBezTo>
                                  <a:pt x="1780" y="225"/>
                                  <a:pt x="1780" y="225"/>
                                  <a:pt x="1780" y="225"/>
                                </a:cubicBezTo>
                                <a:cubicBezTo>
                                  <a:pt x="1780" y="115"/>
                                  <a:pt x="1780" y="115"/>
                                  <a:pt x="1780" y="115"/>
                                </a:cubicBezTo>
                                <a:cubicBezTo>
                                  <a:pt x="1780" y="104"/>
                                  <a:pt x="1783" y="95"/>
                                  <a:pt x="1790" y="88"/>
                                </a:cubicBezTo>
                                <a:cubicBezTo>
                                  <a:pt x="1796" y="81"/>
                                  <a:pt x="1805" y="77"/>
                                  <a:pt x="1817" y="77"/>
                                </a:cubicBezTo>
                                <a:cubicBezTo>
                                  <a:pt x="1826" y="77"/>
                                  <a:pt x="1834" y="80"/>
                                  <a:pt x="1841" y="85"/>
                                </a:cubicBezTo>
                                <a:cubicBezTo>
                                  <a:pt x="1848" y="91"/>
                                  <a:pt x="1852" y="100"/>
                                  <a:pt x="1852" y="112"/>
                                </a:cubicBezTo>
                                <a:close/>
                                <a:moveTo>
                                  <a:pt x="1926" y="187"/>
                                </a:moveTo>
                                <a:cubicBezTo>
                                  <a:pt x="1920" y="174"/>
                                  <a:pt x="1917" y="159"/>
                                  <a:pt x="1917" y="142"/>
                                </a:cubicBezTo>
                                <a:cubicBezTo>
                                  <a:pt x="1917" y="125"/>
                                  <a:pt x="1920" y="109"/>
                                  <a:pt x="1926" y="96"/>
                                </a:cubicBezTo>
                                <a:cubicBezTo>
                                  <a:pt x="1933" y="83"/>
                                  <a:pt x="1942" y="73"/>
                                  <a:pt x="1953" y="65"/>
                                </a:cubicBezTo>
                                <a:cubicBezTo>
                                  <a:pt x="1964" y="58"/>
                                  <a:pt x="1978" y="54"/>
                                  <a:pt x="1993" y="54"/>
                                </a:cubicBezTo>
                                <a:cubicBezTo>
                                  <a:pt x="2002" y="54"/>
                                  <a:pt x="2010" y="55"/>
                                  <a:pt x="2019" y="58"/>
                                </a:cubicBezTo>
                                <a:cubicBezTo>
                                  <a:pt x="2027" y="61"/>
                                  <a:pt x="2035" y="66"/>
                                  <a:pt x="2042" y="73"/>
                                </a:cubicBezTo>
                                <a:cubicBezTo>
                                  <a:pt x="2049" y="79"/>
                                  <a:pt x="2055" y="88"/>
                                  <a:pt x="2059" y="99"/>
                                </a:cubicBezTo>
                                <a:cubicBezTo>
                                  <a:pt x="2063" y="109"/>
                                  <a:pt x="2065" y="123"/>
                                  <a:pt x="2065" y="138"/>
                                </a:cubicBezTo>
                                <a:cubicBezTo>
                                  <a:pt x="2065" y="149"/>
                                  <a:pt x="2065" y="149"/>
                                  <a:pt x="2065" y="149"/>
                                </a:cubicBezTo>
                                <a:cubicBezTo>
                                  <a:pt x="1943" y="149"/>
                                  <a:pt x="1943" y="149"/>
                                  <a:pt x="1943" y="149"/>
                                </a:cubicBezTo>
                                <a:cubicBezTo>
                                  <a:pt x="1943" y="161"/>
                                  <a:pt x="1945" y="170"/>
                                  <a:pt x="1949" y="178"/>
                                </a:cubicBezTo>
                                <a:cubicBezTo>
                                  <a:pt x="1954" y="187"/>
                                  <a:pt x="1960" y="194"/>
                                  <a:pt x="1968" y="198"/>
                                </a:cubicBezTo>
                                <a:cubicBezTo>
                                  <a:pt x="1976" y="203"/>
                                  <a:pt x="1985" y="205"/>
                                  <a:pt x="1996" y="205"/>
                                </a:cubicBezTo>
                                <a:cubicBezTo>
                                  <a:pt x="2002" y="205"/>
                                  <a:pt x="2008" y="204"/>
                                  <a:pt x="2014" y="202"/>
                                </a:cubicBezTo>
                                <a:cubicBezTo>
                                  <a:pt x="2020" y="200"/>
                                  <a:pt x="2024" y="197"/>
                                  <a:pt x="2028" y="193"/>
                                </a:cubicBezTo>
                                <a:cubicBezTo>
                                  <a:pt x="2032" y="190"/>
                                  <a:pt x="2035" y="185"/>
                                  <a:pt x="2038" y="179"/>
                                </a:cubicBezTo>
                                <a:cubicBezTo>
                                  <a:pt x="2063" y="186"/>
                                  <a:pt x="2063" y="186"/>
                                  <a:pt x="2063" y="186"/>
                                </a:cubicBezTo>
                                <a:cubicBezTo>
                                  <a:pt x="2060" y="194"/>
                                  <a:pt x="2056" y="202"/>
                                  <a:pt x="2049" y="208"/>
                                </a:cubicBezTo>
                                <a:cubicBezTo>
                                  <a:pt x="2043" y="215"/>
                                  <a:pt x="2036" y="220"/>
                                  <a:pt x="2026" y="223"/>
                                </a:cubicBezTo>
                                <a:cubicBezTo>
                                  <a:pt x="2017" y="227"/>
                                  <a:pt x="2007" y="228"/>
                                  <a:pt x="1996" y="228"/>
                                </a:cubicBezTo>
                                <a:cubicBezTo>
                                  <a:pt x="1979" y="228"/>
                                  <a:pt x="1965" y="225"/>
                                  <a:pt x="1953" y="218"/>
                                </a:cubicBezTo>
                                <a:cubicBezTo>
                                  <a:pt x="1942" y="210"/>
                                  <a:pt x="1933" y="200"/>
                                  <a:pt x="1926" y="187"/>
                                </a:cubicBezTo>
                                <a:close/>
                                <a:moveTo>
                                  <a:pt x="1943" y="127"/>
                                </a:moveTo>
                                <a:cubicBezTo>
                                  <a:pt x="2039" y="127"/>
                                  <a:pt x="2039" y="127"/>
                                  <a:pt x="2039" y="127"/>
                                </a:cubicBezTo>
                                <a:cubicBezTo>
                                  <a:pt x="2039" y="117"/>
                                  <a:pt x="2037" y="109"/>
                                  <a:pt x="2033" y="101"/>
                                </a:cubicBezTo>
                                <a:cubicBezTo>
                                  <a:pt x="2030" y="94"/>
                                  <a:pt x="2024" y="88"/>
                                  <a:pt x="2017" y="84"/>
                                </a:cubicBezTo>
                                <a:cubicBezTo>
                                  <a:pt x="2010" y="79"/>
                                  <a:pt x="2002" y="77"/>
                                  <a:pt x="1993" y="77"/>
                                </a:cubicBezTo>
                                <a:cubicBezTo>
                                  <a:pt x="1983" y="77"/>
                                  <a:pt x="1974" y="80"/>
                                  <a:pt x="1966" y="85"/>
                                </a:cubicBezTo>
                                <a:cubicBezTo>
                                  <a:pt x="1959" y="90"/>
                                  <a:pt x="1953" y="97"/>
                                  <a:pt x="1949" y="105"/>
                                </a:cubicBezTo>
                                <a:cubicBezTo>
                                  <a:pt x="1945" y="112"/>
                                  <a:pt x="1944" y="119"/>
                                  <a:pt x="1943" y="127"/>
                                </a:cubicBezTo>
                                <a:close/>
                                <a:moveTo>
                                  <a:pt x="576" y="435"/>
                                </a:moveTo>
                                <a:cubicBezTo>
                                  <a:pt x="580" y="442"/>
                                  <a:pt x="582" y="452"/>
                                  <a:pt x="582" y="464"/>
                                </a:cubicBezTo>
                                <a:cubicBezTo>
                                  <a:pt x="582" y="563"/>
                                  <a:pt x="582" y="563"/>
                                  <a:pt x="582" y="563"/>
                                </a:cubicBezTo>
                                <a:cubicBezTo>
                                  <a:pt x="558" y="563"/>
                                  <a:pt x="558" y="563"/>
                                  <a:pt x="558" y="563"/>
                                </a:cubicBezTo>
                                <a:cubicBezTo>
                                  <a:pt x="558" y="543"/>
                                  <a:pt x="558" y="543"/>
                                  <a:pt x="558" y="543"/>
                                </a:cubicBezTo>
                                <a:cubicBezTo>
                                  <a:pt x="557" y="543"/>
                                  <a:pt x="557" y="543"/>
                                  <a:pt x="557" y="543"/>
                                </a:cubicBezTo>
                                <a:cubicBezTo>
                                  <a:pt x="556" y="546"/>
                                  <a:pt x="553" y="549"/>
                                  <a:pt x="549" y="553"/>
                                </a:cubicBezTo>
                                <a:cubicBezTo>
                                  <a:pt x="546" y="557"/>
                                  <a:pt x="541" y="560"/>
                                  <a:pt x="535" y="563"/>
                                </a:cubicBezTo>
                                <a:cubicBezTo>
                                  <a:pt x="529" y="565"/>
                                  <a:pt x="521" y="567"/>
                                  <a:pt x="513" y="567"/>
                                </a:cubicBezTo>
                                <a:cubicBezTo>
                                  <a:pt x="503" y="567"/>
                                  <a:pt x="494" y="565"/>
                                  <a:pt x="487" y="561"/>
                                </a:cubicBezTo>
                                <a:cubicBezTo>
                                  <a:pt x="479" y="557"/>
                                  <a:pt x="473" y="552"/>
                                  <a:pt x="468" y="545"/>
                                </a:cubicBezTo>
                                <a:cubicBezTo>
                                  <a:pt x="463" y="538"/>
                                  <a:pt x="461" y="530"/>
                                  <a:pt x="461" y="520"/>
                                </a:cubicBezTo>
                                <a:cubicBezTo>
                                  <a:pt x="461" y="512"/>
                                  <a:pt x="463" y="505"/>
                                  <a:pt x="466" y="499"/>
                                </a:cubicBezTo>
                                <a:cubicBezTo>
                                  <a:pt x="470" y="494"/>
                                  <a:pt x="474" y="490"/>
                                  <a:pt x="480" y="486"/>
                                </a:cubicBezTo>
                                <a:cubicBezTo>
                                  <a:pt x="486" y="483"/>
                                  <a:pt x="492" y="481"/>
                                  <a:pt x="499" y="480"/>
                                </a:cubicBezTo>
                                <a:cubicBezTo>
                                  <a:pt x="506" y="478"/>
                                  <a:pt x="513" y="477"/>
                                  <a:pt x="520" y="476"/>
                                </a:cubicBezTo>
                                <a:cubicBezTo>
                                  <a:pt x="529" y="475"/>
                                  <a:pt x="536" y="474"/>
                                  <a:pt x="542" y="473"/>
                                </a:cubicBezTo>
                                <a:cubicBezTo>
                                  <a:pt x="548" y="473"/>
                                  <a:pt x="552" y="472"/>
                                  <a:pt x="554" y="470"/>
                                </a:cubicBezTo>
                                <a:cubicBezTo>
                                  <a:pt x="557" y="469"/>
                                  <a:pt x="558" y="466"/>
                                  <a:pt x="558" y="462"/>
                                </a:cubicBezTo>
                                <a:cubicBezTo>
                                  <a:pt x="558" y="461"/>
                                  <a:pt x="558" y="461"/>
                                  <a:pt x="558" y="461"/>
                                </a:cubicBezTo>
                                <a:cubicBezTo>
                                  <a:pt x="558" y="452"/>
                                  <a:pt x="556" y="444"/>
                                  <a:pt x="551" y="439"/>
                                </a:cubicBezTo>
                                <a:cubicBezTo>
                                  <a:pt x="545" y="433"/>
                                  <a:pt x="537" y="431"/>
                                  <a:pt x="527" y="431"/>
                                </a:cubicBezTo>
                                <a:cubicBezTo>
                                  <a:pt x="516" y="431"/>
                                  <a:pt x="507" y="433"/>
                                  <a:pt x="501" y="438"/>
                                </a:cubicBezTo>
                                <a:cubicBezTo>
                                  <a:pt x="494" y="443"/>
                                  <a:pt x="490" y="448"/>
                                  <a:pt x="487" y="454"/>
                                </a:cubicBezTo>
                                <a:cubicBezTo>
                                  <a:pt x="465" y="446"/>
                                  <a:pt x="465" y="446"/>
                                  <a:pt x="465" y="446"/>
                                </a:cubicBezTo>
                                <a:cubicBezTo>
                                  <a:pt x="469" y="437"/>
                                  <a:pt x="475" y="429"/>
                                  <a:pt x="481" y="424"/>
                                </a:cubicBezTo>
                                <a:cubicBezTo>
                                  <a:pt x="488" y="419"/>
                                  <a:pt x="495" y="416"/>
                                  <a:pt x="503" y="413"/>
                                </a:cubicBezTo>
                                <a:cubicBezTo>
                                  <a:pt x="511" y="411"/>
                                  <a:pt x="518" y="410"/>
                                  <a:pt x="526" y="410"/>
                                </a:cubicBezTo>
                                <a:cubicBezTo>
                                  <a:pt x="531" y="410"/>
                                  <a:pt x="536" y="411"/>
                                  <a:pt x="543" y="412"/>
                                </a:cubicBezTo>
                                <a:cubicBezTo>
                                  <a:pt x="549" y="413"/>
                                  <a:pt x="555" y="416"/>
                                  <a:pt x="561" y="419"/>
                                </a:cubicBezTo>
                                <a:cubicBezTo>
                                  <a:pt x="567" y="423"/>
                                  <a:pt x="572" y="428"/>
                                  <a:pt x="576" y="435"/>
                                </a:cubicBezTo>
                                <a:close/>
                                <a:moveTo>
                                  <a:pt x="558" y="487"/>
                                </a:moveTo>
                                <a:cubicBezTo>
                                  <a:pt x="557" y="488"/>
                                  <a:pt x="555" y="490"/>
                                  <a:pt x="552" y="490"/>
                                </a:cubicBezTo>
                                <a:cubicBezTo>
                                  <a:pt x="549" y="491"/>
                                  <a:pt x="545" y="492"/>
                                  <a:pt x="541" y="493"/>
                                </a:cubicBezTo>
                                <a:cubicBezTo>
                                  <a:pt x="536" y="494"/>
                                  <a:pt x="532" y="494"/>
                                  <a:pt x="528" y="495"/>
                                </a:cubicBezTo>
                                <a:cubicBezTo>
                                  <a:pt x="524" y="495"/>
                                  <a:pt x="521" y="496"/>
                                  <a:pt x="518" y="496"/>
                                </a:cubicBezTo>
                                <a:cubicBezTo>
                                  <a:pt x="512" y="497"/>
                                  <a:pt x="507" y="498"/>
                                  <a:pt x="502" y="500"/>
                                </a:cubicBezTo>
                                <a:cubicBezTo>
                                  <a:pt x="496" y="501"/>
                                  <a:pt x="492" y="504"/>
                                  <a:pt x="489" y="507"/>
                                </a:cubicBezTo>
                                <a:cubicBezTo>
                                  <a:pt x="486" y="511"/>
                                  <a:pt x="484" y="516"/>
                                  <a:pt x="484" y="521"/>
                                </a:cubicBezTo>
                                <a:cubicBezTo>
                                  <a:pt x="484" y="529"/>
                                  <a:pt x="487" y="536"/>
                                  <a:pt x="493" y="540"/>
                                </a:cubicBezTo>
                                <a:cubicBezTo>
                                  <a:pt x="499" y="544"/>
                                  <a:pt x="507" y="546"/>
                                  <a:pt x="516" y="546"/>
                                </a:cubicBezTo>
                                <a:cubicBezTo>
                                  <a:pt x="525" y="546"/>
                                  <a:pt x="533" y="544"/>
                                  <a:pt x="539" y="540"/>
                                </a:cubicBezTo>
                                <a:cubicBezTo>
                                  <a:pt x="546" y="537"/>
                                  <a:pt x="550" y="532"/>
                                  <a:pt x="554" y="526"/>
                                </a:cubicBezTo>
                                <a:cubicBezTo>
                                  <a:pt x="557" y="521"/>
                                  <a:pt x="558" y="515"/>
                                  <a:pt x="558" y="508"/>
                                </a:cubicBezTo>
                                <a:lnTo>
                                  <a:pt x="558" y="487"/>
                                </a:lnTo>
                                <a:close/>
                                <a:moveTo>
                                  <a:pt x="342" y="410"/>
                                </a:moveTo>
                                <a:cubicBezTo>
                                  <a:pt x="333" y="410"/>
                                  <a:pt x="325" y="413"/>
                                  <a:pt x="318" y="417"/>
                                </a:cubicBezTo>
                                <a:cubicBezTo>
                                  <a:pt x="310" y="422"/>
                                  <a:pt x="305" y="428"/>
                                  <a:pt x="303" y="435"/>
                                </a:cubicBezTo>
                                <a:cubicBezTo>
                                  <a:pt x="301" y="435"/>
                                  <a:pt x="301" y="435"/>
                                  <a:pt x="301" y="435"/>
                                </a:cubicBezTo>
                                <a:cubicBezTo>
                                  <a:pt x="301" y="413"/>
                                  <a:pt x="301" y="413"/>
                                  <a:pt x="301" y="413"/>
                                </a:cubicBezTo>
                                <a:cubicBezTo>
                                  <a:pt x="279" y="413"/>
                                  <a:pt x="279" y="413"/>
                                  <a:pt x="279" y="413"/>
                                </a:cubicBezTo>
                                <a:cubicBezTo>
                                  <a:pt x="279" y="563"/>
                                  <a:pt x="279" y="563"/>
                                  <a:pt x="279" y="563"/>
                                </a:cubicBezTo>
                                <a:cubicBezTo>
                                  <a:pt x="302" y="563"/>
                                  <a:pt x="302" y="563"/>
                                  <a:pt x="302" y="563"/>
                                </a:cubicBezTo>
                                <a:cubicBezTo>
                                  <a:pt x="302" y="468"/>
                                  <a:pt x="302" y="468"/>
                                  <a:pt x="302" y="468"/>
                                </a:cubicBezTo>
                                <a:cubicBezTo>
                                  <a:pt x="302" y="461"/>
                                  <a:pt x="303" y="455"/>
                                  <a:pt x="307" y="450"/>
                                </a:cubicBezTo>
                                <a:cubicBezTo>
                                  <a:pt x="310" y="445"/>
                                  <a:pt x="315" y="440"/>
                                  <a:pt x="320" y="437"/>
                                </a:cubicBezTo>
                                <a:cubicBezTo>
                                  <a:pt x="326" y="434"/>
                                  <a:pt x="333" y="433"/>
                                  <a:pt x="340" y="433"/>
                                </a:cubicBezTo>
                                <a:cubicBezTo>
                                  <a:pt x="343" y="433"/>
                                  <a:pt x="346" y="433"/>
                                  <a:pt x="349" y="433"/>
                                </a:cubicBezTo>
                                <a:cubicBezTo>
                                  <a:pt x="351" y="434"/>
                                  <a:pt x="353" y="434"/>
                                  <a:pt x="354" y="434"/>
                                </a:cubicBezTo>
                                <a:cubicBezTo>
                                  <a:pt x="354" y="411"/>
                                  <a:pt x="354" y="411"/>
                                  <a:pt x="354" y="411"/>
                                </a:cubicBezTo>
                                <a:cubicBezTo>
                                  <a:pt x="353" y="411"/>
                                  <a:pt x="351" y="411"/>
                                  <a:pt x="348" y="410"/>
                                </a:cubicBezTo>
                                <a:cubicBezTo>
                                  <a:pt x="346" y="410"/>
                                  <a:pt x="344" y="410"/>
                                  <a:pt x="342" y="410"/>
                                </a:cubicBezTo>
                                <a:close/>
                                <a:moveTo>
                                  <a:pt x="67" y="353"/>
                                </a:moveTo>
                                <a:cubicBezTo>
                                  <a:pt x="59" y="353"/>
                                  <a:pt x="53" y="355"/>
                                  <a:pt x="46" y="357"/>
                                </a:cubicBezTo>
                                <a:cubicBezTo>
                                  <a:pt x="40" y="360"/>
                                  <a:pt x="34" y="365"/>
                                  <a:pt x="30" y="370"/>
                                </a:cubicBezTo>
                                <a:cubicBezTo>
                                  <a:pt x="26" y="376"/>
                                  <a:pt x="24" y="383"/>
                                  <a:pt x="24" y="392"/>
                                </a:cubicBezTo>
                                <a:cubicBezTo>
                                  <a:pt x="24" y="413"/>
                                  <a:pt x="24" y="413"/>
                                  <a:pt x="24" y="413"/>
                                </a:cubicBezTo>
                                <a:cubicBezTo>
                                  <a:pt x="0" y="413"/>
                                  <a:pt x="0" y="413"/>
                                  <a:pt x="0" y="413"/>
                                </a:cubicBezTo>
                                <a:cubicBezTo>
                                  <a:pt x="0" y="432"/>
                                  <a:pt x="0" y="432"/>
                                  <a:pt x="0" y="432"/>
                                </a:cubicBezTo>
                                <a:cubicBezTo>
                                  <a:pt x="24" y="432"/>
                                  <a:pt x="24" y="432"/>
                                  <a:pt x="24" y="432"/>
                                </a:cubicBezTo>
                                <a:cubicBezTo>
                                  <a:pt x="24" y="563"/>
                                  <a:pt x="24" y="563"/>
                                  <a:pt x="24" y="563"/>
                                </a:cubicBezTo>
                                <a:cubicBezTo>
                                  <a:pt x="47" y="563"/>
                                  <a:pt x="47" y="563"/>
                                  <a:pt x="47" y="563"/>
                                </a:cubicBezTo>
                                <a:cubicBezTo>
                                  <a:pt x="47" y="432"/>
                                  <a:pt x="47" y="432"/>
                                  <a:pt x="47" y="432"/>
                                </a:cubicBezTo>
                                <a:cubicBezTo>
                                  <a:pt x="81" y="432"/>
                                  <a:pt x="81" y="432"/>
                                  <a:pt x="81" y="432"/>
                                </a:cubicBezTo>
                                <a:cubicBezTo>
                                  <a:pt x="81" y="413"/>
                                  <a:pt x="81" y="413"/>
                                  <a:pt x="81" y="413"/>
                                </a:cubicBezTo>
                                <a:cubicBezTo>
                                  <a:pt x="47" y="413"/>
                                  <a:pt x="47" y="413"/>
                                  <a:pt x="47" y="413"/>
                                </a:cubicBezTo>
                                <a:cubicBezTo>
                                  <a:pt x="47" y="397"/>
                                  <a:pt x="47" y="397"/>
                                  <a:pt x="47" y="397"/>
                                </a:cubicBezTo>
                                <a:cubicBezTo>
                                  <a:pt x="47" y="390"/>
                                  <a:pt x="49" y="384"/>
                                  <a:pt x="52" y="380"/>
                                </a:cubicBezTo>
                                <a:cubicBezTo>
                                  <a:pt x="56" y="377"/>
                                  <a:pt x="61" y="375"/>
                                  <a:pt x="69" y="375"/>
                                </a:cubicBezTo>
                                <a:cubicBezTo>
                                  <a:pt x="72" y="375"/>
                                  <a:pt x="75" y="375"/>
                                  <a:pt x="77" y="376"/>
                                </a:cubicBezTo>
                                <a:cubicBezTo>
                                  <a:pt x="79" y="376"/>
                                  <a:pt x="81" y="377"/>
                                  <a:pt x="82" y="377"/>
                                </a:cubicBezTo>
                                <a:cubicBezTo>
                                  <a:pt x="89" y="357"/>
                                  <a:pt x="89" y="357"/>
                                  <a:pt x="89" y="357"/>
                                </a:cubicBezTo>
                                <a:cubicBezTo>
                                  <a:pt x="87" y="356"/>
                                  <a:pt x="84" y="355"/>
                                  <a:pt x="81" y="354"/>
                                </a:cubicBezTo>
                                <a:cubicBezTo>
                                  <a:pt x="77" y="354"/>
                                  <a:pt x="72" y="353"/>
                                  <a:pt x="67" y="353"/>
                                </a:cubicBezTo>
                                <a:close/>
                                <a:moveTo>
                                  <a:pt x="235" y="445"/>
                                </a:moveTo>
                                <a:cubicBezTo>
                                  <a:pt x="240" y="456"/>
                                  <a:pt x="243" y="470"/>
                                  <a:pt x="243" y="486"/>
                                </a:cubicBezTo>
                                <a:cubicBezTo>
                                  <a:pt x="243" y="501"/>
                                  <a:pt x="240" y="515"/>
                                  <a:pt x="235" y="527"/>
                                </a:cubicBezTo>
                                <a:cubicBezTo>
                                  <a:pt x="229" y="538"/>
                                  <a:pt x="221" y="547"/>
                                  <a:pt x="211" y="554"/>
                                </a:cubicBezTo>
                                <a:cubicBezTo>
                                  <a:pt x="201" y="560"/>
                                  <a:pt x="189" y="563"/>
                                  <a:pt x="175" y="563"/>
                                </a:cubicBezTo>
                                <a:cubicBezTo>
                                  <a:pt x="161" y="563"/>
                                  <a:pt x="149" y="560"/>
                                  <a:pt x="139" y="554"/>
                                </a:cubicBezTo>
                                <a:cubicBezTo>
                                  <a:pt x="129" y="547"/>
                                  <a:pt x="121" y="538"/>
                                  <a:pt x="115" y="527"/>
                                </a:cubicBezTo>
                                <a:cubicBezTo>
                                  <a:pt x="110" y="515"/>
                                  <a:pt x="107" y="501"/>
                                  <a:pt x="107" y="486"/>
                                </a:cubicBezTo>
                                <a:cubicBezTo>
                                  <a:pt x="107" y="470"/>
                                  <a:pt x="110" y="456"/>
                                  <a:pt x="115" y="445"/>
                                </a:cubicBezTo>
                                <a:cubicBezTo>
                                  <a:pt x="121" y="433"/>
                                  <a:pt x="129" y="424"/>
                                  <a:pt x="139" y="417"/>
                                </a:cubicBezTo>
                                <a:cubicBezTo>
                                  <a:pt x="149" y="411"/>
                                  <a:pt x="161" y="408"/>
                                  <a:pt x="175" y="408"/>
                                </a:cubicBezTo>
                                <a:cubicBezTo>
                                  <a:pt x="189" y="408"/>
                                  <a:pt x="201" y="411"/>
                                  <a:pt x="211" y="417"/>
                                </a:cubicBezTo>
                                <a:cubicBezTo>
                                  <a:pt x="221" y="424"/>
                                  <a:pt x="229" y="433"/>
                                  <a:pt x="235" y="445"/>
                                </a:cubicBezTo>
                                <a:close/>
                                <a:moveTo>
                                  <a:pt x="220" y="486"/>
                                </a:moveTo>
                                <a:cubicBezTo>
                                  <a:pt x="220" y="476"/>
                                  <a:pt x="219" y="466"/>
                                  <a:pt x="215" y="458"/>
                                </a:cubicBezTo>
                                <a:cubicBezTo>
                                  <a:pt x="212" y="449"/>
                                  <a:pt x="207" y="442"/>
                                  <a:pt x="200" y="436"/>
                                </a:cubicBezTo>
                                <a:cubicBezTo>
                                  <a:pt x="194" y="431"/>
                                  <a:pt x="185" y="428"/>
                                  <a:pt x="175" y="428"/>
                                </a:cubicBezTo>
                                <a:cubicBezTo>
                                  <a:pt x="165" y="428"/>
                                  <a:pt x="156" y="431"/>
                                  <a:pt x="149" y="436"/>
                                </a:cubicBezTo>
                                <a:cubicBezTo>
                                  <a:pt x="143" y="442"/>
                                  <a:pt x="138" y="449"/>
                                  <a:pt x="135" y="458"/>
                                </a:cubicBezTo>
                                <a:cubicBezTo>
                                  <a:pt x="131" y="466"/>
                                  <a:pt x="130" y="476"/>
                                  <a:pt x="130" y="486"/>
                                </a:cubicBezTo>
                                <a:cubicBezTo>
                                  <a:pt x="130" y="496"/>
                                  <a:pt x="131" y="505"/>
                                  <a:pt x="135" y="514"/>
                                </a:cubicBezTo>
                                <a:cubicBezTo>
                                  <a:pt x="138" y="522"/>
                                  <a:pt x="143" y="529"/>
                                  <a:pt x="149" y="535"/>
                                </a:cubicBezTo>
                                <a:cubicBezTo>
                                  <a:pt x="156" y="540"/>
                                  <a:pt x="165" y="543"/>
                                  <a:pt x="175" y="543"/>
                                </a:cubicBezTo>
                                <a:cubicBezTo>
                                  <a:pt x="185" y="543"/>
                                  <a:pt x="194" y="540"/>
                                  <a:pt x="200" y="535"/>
                                </a:cubicBezTo>
                                <a:cubicBezTo>
                                  <a:pt x="207" y="529"/>
                                  <a:pt x="212" y="522"/>
                                  <a:pt x="215" y="514"/>
                                </a:cubicBezTo>
                                <a:cubicBezTo>
                                  <a:pt x="219" y="505"/>
                                  <a:pt x="220" y="496"/>
                                  <a:pt x="220" y="486"/>
                                </a:cubicBezTo>
                                <a:close/>
                                <a:moveTo>
                                  <a:pt x="685" y="371"/>
                                </a:moveTo>
                                <a:cubicBezTo>
                                  <a:pt x="751" y="371"/>
                                  <a:pt x="751" y="371"/>
                                  <a:pt x="751" y="371"/>
                                </a:cubicBezTo>
                                <a:cubicBezTo>
                                  <a:pt x="751" y="560"/>
                                  <a:pt x="751" y="560"/>
                                  <a:pt x="751" y="560"/>
                                </a:cubicBezTo>
                                <a:cubicBezTo>
                                  <a:pt x="777" y="560"/>
                                  <a:pt x="777" y="560"/>
                                  <a:pt x="777" y="560"/>
                                </a:cubicBezTo>
                                <a:cubicBezTo>
                                  <a:pt x="777" y="371"/>
                                  <a:pt x="777" y="371"/>
                                  <a:pt x="777" y="371"/>
                                </a:cubicBezTo>
                                <a:cubicBezTo>
                                  <a:pt x="844" y="371"/>
                                  <a:pt x="844" y="371"/>
                                  <a:pt x="844" y="371"/>
                                </a:cubicBezTo>
                                <a:cubicBezTo>
                                  <a:pt x="844" y="348"/>
                                  <a:pt x="844" y="348"/>
                                  <a:pt x="844" y="348"/>
                                </a:cubicBezTo>
                                <a:cubicBezTo>
                                  <a:pt x="685" y="348"/>
                                  <a:pt x="685" y="348"/>
                                  <a:pt x="685" y="348"/>
                                </a:cubicBezTo>
                                <a:lnTo>
                                  <a:pt x="685" y="371"/>
                                </a:lnTo>
                                <a:close/>
                                <a:moveTo>
                                  <a:pt x="1545" y="441"/>
                                </a:moveTo>
                                <a:cubicBezTo>
                                  <a:pt x="1549" y="451"/>
                                  <a:pt x="1551" y="464"/>
                                  <a:pt x="1551" y="478"/>
                                </a:cubicBezTo>
                                <a:cubicBezTo>
                                  <a:pt x="1551" y="489"/>
                                  <a:pt x="1551" y="489"/>
                                  <a:pt x="1551" y="489"/>
                                </a:cubicBezTo>
                                <a:cubicBezTo>
                                  <a:pt x="1436" y="489"/>
                                  <a:pt x="1436" y="489"/>
                                  <a:pt x="1436" y="489"/>
                                </a:cubicBezTo>
                                <a:cubicBezTo>
                                  <a:pt x="1436" y="499"/>
                                  <a:pt x="1438" y="509"/>
                                  <a:pt x="1442" y="516"/>
                                </a:cubicBezTo>
                                <a:cubicBezTo>
                                  <a:pt x="1446" y="524"/>
                                  <a:pt x="1452" y="531"/>
                                  <a:pt x="1459" y="535"/>
                                </a:cubicBezTo>
                                <a:cubicBezTo>
                                  <a:pt x="1466" y="539"/>
                                  <a:pt x="1475" y="541"/>
                                  <a:pt x="1485" y="541"/>
                                </a:cubicBezTo>
                                <a:cubicBezTo>
                                  <a:pt x="1491" y="541"/>
                                  <a:pt x="1497" y="541"/>
                                  <a:pt x="1502" y="539"/>
                                </a:cubicBezTo>
                                <a:cubicBezTo>
                                  <a:pt x="1508" y="537"/>
                                  <a:pt x="1512" y="534"/>
                                  <a:pt x="1516" y="530"/>
                                </a:cubicBezTo>
                                <a:cubicBezTo>
                                  <a:pt x="1520" y="527"/>
                                  <a:pt x="1523" y="522"/>
                                  <a:pt x="1525" y="517"/>
                                </a:cubicBezTo>
                                <a:cubicBezTo>
                                  <a:pt x="1548" y="523"/>
                                  <a:pt x="1548" y="523"/>
                                  <a:pt x="1548" y="523"/>
                                </a:cubicBezTo>
                                <a:cubicBezTo>
                                  <a:pt x="1546" y="531"/>
                                  <a:pt x="1542" y="538"/>
                                  <a:pt x="1536" y="544"/>
                                </a:cubicBezTo>
                                <a:cubicBezTo>
                                  <a:pt x="1530" y="550"/>
                                  <a:pt x="1523" y="555"/>
                                  <a:pt x="1514" y="558"/>
                                </a:cubicBezTo>
                                <a:cubicBezTo>
                                  <a:pt x="1505" y="562"/>
                                  <a:pt x="1496" y="563"/>
                                  <a:pt x="1485" y="563"/>
                                </a:cubicBezTo>
                                <a:cubicBezTo>
                                  <a:pt x="1470" y="563"/>
                                  <a:pt x="1456" y="560"/>
                                  <a:pt x="1445" y="553"/>
                                </a:cubicBezTo>
                                <a:cubicBezTo>
                                  <a:pt x="1434" y="546"/>
                                  <a:pt x="1426" y="537"/>
                                  <a:pt x="1420" y="525"/>
                                </a:cubicBezTo>
                                <a:cubicBezTo>
                                  <a:pt x="1414" y="512"/>
                                  <a:pt x="1411" y="498"/>
                                  <a:pt x="1411" y="482"/>
                                </a:cubicBezTo>
                                <a:cubicBezTo>
                                  <a:pt x="1411" y="465"/>
                                  <a:pt x="1414" y="451"/>
                                  <a:pt x="1420" y="439"/>
                                </a:cubicBezTo>
                                <a:cubicBezTo>
                                  <a:pt x="1426" y="426"/>
                                  <a:pt x="1434" y="416"/>
                                  <a:pt x="1445" y="409"/>
                                </a:cubicBezTo>
                                <a:cubicBezTo>
                                  <a:pt x="1456" y="402"/>
                                  <a:pt x="1468" y="399"/>
                                  <a:pt x="1483" y="399"/>
                                </a:cubicBezTo>
                                <a:cubicBezTo>
                                  <a:pt x="1491" y="399"/>
                                  <a:pt x="1499" y="400"/>
                                  <a:pt x="1507" y="403"/>
                                </a:cubicBezTo>
                                <a:cubicBezTo>
                                  <a:pt x="1515" y="406"/>
                                  <a:pt x="1523" y="410"/>
                                  <a:pt x="1529" y="416"/>
                                </a:cubicBezTo>
                                <a:cubicBezTo>
                                  <a:pt x="1536" y="423"/>
                                  <a:pt x="1541" y="431"/>
                                  <a:pt x="1545" y="441"/>
                                </a:cubicBezTo>
                                <a:close/>
                                <a:moveTo>
                                  <a:pt x="1526" y="468"/>
                                </a:moveTo>
                                <a:cubicBezTo>
                                  <a:pt x="1526" y="459"/>
                                  <a:pt x="1524" y="451"/>
                                  <a:pt x="1521" y="444"/>
                                </a:cubicBezTo>
                                <a:cubicBezTo>
                                  <a:pt x="1517" y="437"/>
                                  <a:pt x="1512" y="431"/>
                                  <a:pt x="1506" y="427"/>
                                </a:cubicBezTo>
                                <a:cubicBezTo>
                                  <a:pt x="1499" y="423"/>
                                  <a:pt x="1491" y="421"/>
                                  <a:pt x="1483" y="421"/>
                                </a:cubicBezTo>
                                <a:cubicBezTo>
                                  <a:pt x="1473" y="421"/>
                                  <a:pt x="1464" y="423"/>
                                  <a:pt x="1457" y="428"/>
                                </a:cubicBezTo>
                                <a:cubicBezTo>
                                  <a:pt x="1450" y="433"/>
                                  <a:pt x="1445" y="439"/>
                                  <a:pt x="1441" y="447"/>
                                </a:cubicBezTo>
                                <a:cubicBezTo>
                                  <a:pt x="1438" y="453"/>
                                  <a:pt x="1437" y="460"/>
                                  <a:pt x="1436" y="468"/>
                                </a:cubicBezTo>
                                <a:lnTo>
                                  <a:pt x="1526" y="468"/>
                                </a:lnTo>
                                <a:close/>
                                <a:moveTo>
                                  <a:pt x="948" y="398"/>
                                </a:moveTo>
                                <a:cubicBezTo>
                                  <a:pt x="938" y="398"/>
                                  <a:pt x="930" y="401"/>
                                  <a:pt x="922" y="406"/>
                                </a:cubicBezTo>
                                <a:cubicBezTo>
                                  <a:pt x="915" y="411"/>
                                  <a:pt x="909" y="417"/>
                                  <a:pt x="906" y="425"/>
                                </a:cubicBezTo>
                                <a:cubicBezTo>
                                  <a:pt x="905" y="425"/>
                                  <a:pt x="905" y="425"/>
                                  <a:pt x="905" y="425"/>
                                </a:cubicBezTo>
                                <a:cubicBezTo>
                                  <a:pt x="905" y="401"/>
                                  <a:pt x="905" y="401"/>
                                  <a:pt x="905" y="401"/>
                                </a:cubicBezTo>
                                <a:cubicBezTo>
                                  <a:pt x="881" y="401"/>
                                  <a:pt x="881" y="401"/>
                                  <a:pt x="881" y="401"/>
                                </a:cubicBezTo>
                                <a:cubicBezTo>
                                  <a:pt x="881" y="560"/>
                                  <a:pt x="881" y="560"/>
                                  <a:pt x="881" y="560"/>
                                </a:cubicBezTo>
                                <a:cubicBezTo>
                                  <a:pt x="906" y="560"/>
                                  <a:pt x="906" y="560"/>
                                  <a:pt x="906" y="560"/>
                                </a:cubicBezTo>
                                <a:cubicBezTo>
                                  <a:pt x="906" y="459"/>
                                  <a:pt x="906" y="459"/>
                                  <a:pt x="906" y="459"/>
                                </a:cubicBezTo>
                                <a:cubicBezTo>
                                  <a:pt x="906" y="452"/>
                                  <a:pt x="907" y="446"/>
                                  <a:pt x="911" y="440"/>
                                </a:cubicBezTo>
                                <a:cubicBezTo>
                                  <a:pt x="914" y="434"/>
                                  <a:pt x="919" y="430"/>
                                  <a:pt x="925" y="427"/>
                                </a:cubicBezTo>
                                <a:cubicBezTo>
                                  <a:pt x="931" y="424"/>
                                  <a:pt x="938" y="422"/>
                                  <a:pt x="946" y="422"/>
                                </a:cubicBezTo>
                                <a:cubicBezTo>
                                  <a:pt x="949" y="422"/>
                                  <a:pt x="952" y="422"/>
                                  <a:pt x="955" y="423"/>
                                </a:cubicBezTo>
                                <a:cubicBezTo>
                                  <a:pt x="958" y="423"/>
                                  <a:pt x="960" y="423"/>
                                  <a:pt x="961" y="424"/>
                                </a:cubicBezTo>
                                <a:cubicBezTo>
                                  <a:pt x="961" y="399"/>
                                  <a:pt x="961" y="399"/>
                                  <a:pt x="961" y="399"/>
                                </a:cubicBezTo>
                                <a:cubicBezTo>
                                  <a:pt x="959" y="399"/>
                                  <a:pt x="957" y="399"/>
                                  <a:pt x="955" y="398"/>
                                </a:cubicBezTo>
                                <a:cubicBezTo>
                                  <a:pt x="952" y="398"/>
                                  <a:pt x="950" y="398"/>
                                  <a:pt x="948" y="398"/>
                                </a:cubicBezTo>
                                <a:close/>
                                <a:moveTo>
                                  <a:pt x="1697" y="348"/>
                                </a:moveTo>
                                <a:cubicBezTo>
                                  <a:pt x="1721" y="348"/>
                                  <a:pt x="1721" y="348"/>
                                  <a:pt x="1721" y="348"/>
                                </a:cubicBezTo>
                                <a:cubicBezTo>
                                  <a:pt x="1721" y="560"/>
                                  <a:pt x="1721" y="560"/>
                                  <a:pt x="1721" y="560"/>
                                </a:cubicBezTo>
                                <a:cubicBezTo>
                                  <a:pt x="1698" y="560"/>
                                  <a:pt x="1698" y="560"/>
                                  <a:pt x="1698" y="560"/>
                                </a:cubicBezTo>
                                <a:cubicBezTo>
                                  <a:pt x="1698" y="536"/>
                                  <a:pt x="1698" y="536"/>
                                  <a:pt x="1698" y="536"/>
                                </a:cubicBezTo>
                                <a:cubicBezTo>
                                  <a:pt x="1695" y="536"/>
                                  <a:pt x="1695" y="536"/>
                                  <a:pt x="1695" y="536"/>
                                </a:cubicBezTo>
                                <a:cubicBezTo>
                                  <a:pt x="1693" y="539"/>
                                  <a:pt x="1690" y="542"/>
                                  <a:pt x="1687" y="547"/>
                                </a:cubicBezTo>
                                <a:cubicBezTo>
                                  <a:pt x="1684" y="551"/>
                                  <a:pt x="1679" y="555"/>
                                  <a:pt x="1673" y="558"/>
                                </a:cubicBezTo>
                                <a:cubicBezTo>
                                  <a:pt x="1667" y="562"/>
                                  <a:pt x="1658" y="563"/>
                                  <a:pt x="1648" y="563"/>
                                </a:cubicBezTo>
                                <a:cubicBezTo>
                                  <a:pt x="1635" y="563"/>
                                  <a:pt x="1623" y="560"/>
                                  <a:pt x="1613" y="553"/>
                                </a:cubicBezTo>
                                <a:cubicBezTo>
                                  <a:pt x="1603" y="547"/>
                                  <a:pt x="1595" y="537"/>
                                  <a:pt x="1589" y="525"/>
                                </a:cubicBezTo>
                                <a:cubicBezTo>
                                  <a:pt x="1584" y="512"/>
                                  <a:pt x="1581" y="498"/>
                                  <a:pt x="1581" y="481"/>
                                </a:cubicBezTo>
                                <a:cubicBezTo>
                                  <a:pt x="1581" y="464"/>
                                  <a:pt x="1584" y="450"/>
                                  <a:pt x="1589" y="437"/>
                                </a:cubicBezTo>
                                <a:cubicBezTo>
                                  <a:pt x="1595" y="425"/>
                                  <a:pt x="1603" y="416"/>
                                  <a:pt x="1613" y="409"/>
                                </a:cubicBezTo>
                                <a:cubicBezTo>
                                  <a:pt x="1623" y="402"/>
                                  <a:pt x="1635" y="399"/>
                                  <a:pt x="1649" y="399"/>
                                </a:cubicBezTo>
                                <a:cubicBezTo>
                                  <a:pt x="1659" y="399"/>
                                  <a:pt x="1667" y="401"/>
                                  <a:pt x="1673" y="404"/>
                                </a:cubicBezTo>
                                <a:cubicBezTo>
                                  <a:pt x="1679" y="407"/>
                                  <a:pt x="1684" y="411"/>
                                  <a:pt x="1687" y="416"/>
                                </a:cubicBezTo>
                                <a:cubicBezTo>
                                  <a:pt x="1690" y="420"/>
                                  <a:pt x="1693" y="423"/>
                                  <a:pt x="1695" y="426"/>
                                </a:cubicBezTo>
                                <a:cubicBezTo>
                                  <a:pt x="1697" y="426"/>
                                  <a:pt x="1697" y="426"/>
                                  <a:pt x="1697" y="426"/>
                                </a:cubicBezTo>
                                <a:lnTo>
                                  <a:pt x="1697" y="348"/>
                                </a:lnTo>
                                <a:close/>
                                <a:moveTo>
                                  <a:pt x="1697" y="480"/>
                                </a:moveTo>
                                <a:cubicBezTo>
                                  <a:pt x="1697" y="469"/>
                                  <a:pt x="1695" y="458"/>
                                  <a:pt x="1692" y="449"/>
                                </a:cubicBezTo>
                                <a:cubicBezTo>
                                  <a:pt x="1689" y="440"/>
                                  <a:pt x="1683" y="433"/>
                                  <a:pt x="1677" y="428"/>
                                </a:cubicBezTo>
                                <a:cubicBezTo>
                                  <a:pt x="1670" y="423"/>
                                  <a:pt x="1662" y="421"/>
                                  <a:pt x="1652" y="421"/>
                                </a:cubicBezTo>
                                <a:cubicBezTo>
                                  <a:pt x="1641" y="421"/>
                                  <a:pt x="1633" y="423"/>
                                  <a:pt x="1626" y="429"/>
                                </a:cubicBezTo>
                                <a:cubicBezTo>
                                  <a:pt x="1619" y="434"/>
                                  <a:pt x="1614" y="441"/>
                                  <a:pt x="1610" y="450"/>
                                </a:cubicBezTo>
                                <a:cubicBezTo>
                                  <a:pt x="1607" y="459"/>
                                  <a:pt x="1605" y="469"/>
                                  <a:pt x="1605" y="480"/>
                                </a:cubicBezTo>
                                <a:cubicBezTo>
                                  <a:pt x="1605" y="492"/>
                                  <a:pt x="1607" y="502"/>
                                  <a:pt x="1610" y="511"/>
                                </a:cubicBezTo>
                                <a:cubicBezTo>
                                  <a:pt x="1614" y="521"/>
                                  <a:pt x="1619" y="528"/>
                                  <a:pt x="1626" y="533"/>
                                </a:cubicBezTo>
                                <a:cubicBezTo>
                                  <a:pt x="1633" y="539"/>
                                  <a:pt x="1641" y="541"/>
                                  <a:pt x="1652" y="541"/>
                                </a:cubicBezTo>
                                <a:cubicBezTo>
                                  <a:pt x="1661" y="541"/>
                                  <a:pt x="1670" y="539"/>
                                  <a:pt x="1676" y="534"/>
                                </a:cubicBezTo>
                                <a:cubicBezTo>
                                  <a:pt x="1683" y="529"/>
                                  <a:pt x="1688" y="521"/>
                                  <a:pt x="1692" y="512"/>
                                </a:cubicBezTo>
                                <a:cubicBezTo>
                                  <a:pt x="1695" y="503"/>
                                  <a:pt x="1697" y="492"/>
                                  <a:pt x="1697" y="480"/>
                                </a:cubicBezTo>
                                <a:close/>
                                <a:moveTo>
                                  <a:pt x="1375" y="538"/>
                                </a:moveTo>
                                <a:cubicBezTo>
                                  <a:pt x="1373" y="538"/>
                                  <a:pt x="1371" y="539"/>
                                  <a:pt x="1368" y="539"/>
                                </a:cubicBezTo>
                                <a:cubicBezTo>
                                  <a:pt x="1365" y="539"/>
                                  <a:pt x="1361" y="538"/>
                                  <a:pt x="1358" y="537"/>
                                </a:cubicBezTo>
                                <a:cubicBezTo>
                                  <a:pt x="1355" y="536"/>
                                  <a:pt x="1352" y="533"/>
                                  <a:pt x="1350" y="530"/>
                                </a:cubicBezTo>
                                <a:cubicBezTo>
                                  <a:pt x="1348" y="527"/>
                                  <a:pt x="1347" y="521"/>
                                  <a:pt x="1347" y="514"/>
                                </a:cubicBezTo>
                                <a:cubicBezTo>
                                  <a:pt x="1347" y="422"/>
                                  <a:pt x="1347" y="422"/>
                                  <a:pt x="1347" y="422"/>
                                </a:cubicBezTo>
                                <a:cubicBezTo>
                                  <a:pt x="1381" y="422"/>
                                  <a:pt x="1381" y="422"/>
                                  <a:pt x="1381" y="422"/>
                                </a:cubicBezTo>
                                <a:cubicBezTo>
                                  <a:pt x="1381" y="401"/>
                                  <a:pt x="1381" y="401"/>
                                  <a:pt x="1381" y="401"/>
                                </a:cubicBezTo>
                                <a:cubicBezTo>
                                  <a:pt x="1347" y="401"/>
                                  <a:pt x="1347" y="401"/>
                                  <a:pt x="1347" y="401"/>
                                </a:cubicBezTo>
                                <a:cubicBezTo>
                                  <a:pt x="1347" y="363"/>
                                  <a:pt x="1347" y="363"/>
                                  <a:pt x="1347" y="363"/>
                                </a:cubicBezTo>
                                <a:cubicBezTo>
                                  <a:pt x="1323" y="363"/>
                                  <a:pt x="1323" y="363"/>
                                  <a:pt x="1323" y="363"/>
                                </a:cubicBezTo>
                                <a:cubicBezTo>
                                  <a:pt x="1323" y="401"/>
                                  <a:pt x="1323" y="401"/>
                                  <a:pt x="1323" y="401"/>
                                </a:cubicBezTo>
                                <a:cubicBezTo>
                                  <a:pt x="1299" y="401"/>
                                  <a:pt x="1299" y="401"/>
                                  <a:pt x="1299" y="401"/>
                                </a:cubicBezTo>
                                <a:cubicBezTo>
                                  <a:pt x="1299" y="422"/>
                                  <a:pt x="1299" y="422"/>
                                  <a:pt x="1299" y="422"/>
                                </a:cubicBezTo>
                                <a:cubicBezTo>
                                  <a:pt x="1323" y="422"/>
                                  <a:pt x="1323" y="422"/>
                                  <a:pt x="1323" y="422"/>
                                </a:cubicBezTo>
                                <a:cubicBezTo>
                                  <a:pt x="1323" y="521"/>
                                  <a:pt x="1323" y="521"/>
                                  <a:pt x="1323" y="521"/>
                                </a:cubicBezTo>
                                <a:cubicBezTo>
                                  <a:pt x="1323" y="530"/>
                                  <a:pt x="1325" y="538"/>
                                  <a:pt x="1329" y="544"/>
                                </a:cubicBezTo>
                                <a:cubicBezTo>
                                  <a:pt x="1334" y="550"/>
                                  <a:pt x="1339" y="555"/>
                                  <a:pt x="1346" y="558"/>
                                </a:cubicBezTo>
                                <a:cubicBezTo>
                                  <a:pt x="1352" y="561"/>
                                  <a:pt x="1359" y="562"/>
                                  <a:pt x="1366" y="562"/>
                                </a:cubicBezTo>
                                <a:cubicBezTo>
                                  <a:pt x="1370" y="562"/>
                                  <a:pt x="1374" y="562"/>
                                  <a:pt x="1377" y="561"/>
                                </a:cubicBezTo>
                                <a:cubicBezTo>
                                  <a:pt x="1380" y="561"/>
                                  <a:pt x="1382" y="560"/>
                                  <a:pt x="1384" y="559"/>
                                </a:cubicBezTo>
                                <a:cubicBezTo>
                                  <a:pt x="1379" y="537"/>
                                  <a:pt x="1379" y="537"/>
                                  <a:pt x="1379" y="537"/>
                                </a:cubicBezTo>
                                <a:cubicBezTo>
                                  <a:pt x="1378" y="537"/>
                                  <a:pt x="1377" y="538"/>
                                  <a:pt x="1375" y="538"/>
                                </a:cubicBezTo>
                                <a:close/>
                                <a:moveTo>
                                  <a:pt x="1090" y="495"/>
                                </a:moveTo>
                                <a:cubicBezTo>
                                  <a:pt x="1090" y="505"/>
                                  <a:pt x="1088" y="513"/>
                                  <a:pt x="1084" y="520"/>
                                </a:cubicBezTo>
                                <a:cubicBezTo>
                                  <a:pt x="1079" y="526"/>
                                  <a:pt x="1074" y="531"/>
                                  <a:pt x="1068" y="534"/>
                                </a:cubicBezTo>
                                <a:cubicBezTo>
                                  <a:pt x="1061" y="537"/>
                                  <a:pt x="1055" y="539"/>
                                  <a:pt x="1049" y="539"/>
                                </a:cubicBezTo>
                                <a:cubicBezTo>
                                  <a:pt x="1039" y="539"/>
                                  <a:pt x="1031" y="535"/>
                                  <a:pt x="1024" y="528"/>
                                </a:cubicBezTo>
                                <a:cubicBezTo>
                                  <a:pt x="1017" y="521"/>
                                  <a:pt x="1014" y="512"/>
                                  <a:pt x="1014" y="500"/>
                                </a:cubicBezTo>
                                <a:cubicBezTo>
                                  <a:pt x="1014" y="401"/>
                                  <a:pt x="1014" y="401"/>
                                  <a:pt x="1014" y="401"/>
                                </a:cubicBezTo>
                                <a:cubicBezTo>
                                  <a:pt x="990" y="401"/>
                                  <a:pt x="990" y="401"/>
                                  <a:pt x="990" y="401"/>
                                </a:cubicBezTo>
                                <a:cubicBezTo>
                                  <a:pt x="990" y="502"/>
                                  <a:pt x="990" y="502"/>
                                  <a:pt x="990" y="502"/>
                                </a:cubicBezTo>
                                <a:cubicBezTo>
                                  <a:pt x="990" y="516"/>
                                  <a:pt x="992" y="527"/>
                                  <a:pt x="996" y="536"/>
                                </a:cubicBezTo>
                                <a:cubicBezTo>
                                  <a:pt x="1001" y="545"/>
                                  <a:pt x="1007" y="551"/>
                                  <a:pt x="1015" y="556"/>
                                </a:cubicBezTo>
                                <a:cubicBezTo>
                                  <a:pt x="1022" y="560"/>
                                  <a:pt x="1031" y="562"/>
                                  <a:pt x="1041" y="562"/>
                                </a:cubicBezTo>
                                <a:cubicBezTo>
                                  <a:pt x="1053" y="562"/>
                                  <a:pt x="1063" y="559"/>
                                  <a:pt x="1071" y="554"/>
                                </a:cubicBezTo>
                                <a:cubicBezTo>
                                  <a:pt x="1079" y="548"/>
                                  <a:pt x="1085" y="541"/>
                                  <a:pt x="1088" y="533"/>
                                </a:cubicBezTo>
                                <a:cubicBezTo>
                                  <a:pt x="1090" y="533"/>
                                  <a:pt x="1090" y="533"/>
                                  <a:pt x="1090" y="533"/>
                                </a:cubicBezTo>
                                <a:cubicBezTo>
                                  <a:pt x="1090" y="560"/>
                                  <a:pt x="1090" y="560"/>
                                  <a:pt x="1090" y="560"/>
                                </a:cubicBezTo>
                                <a:cubicBezTo>
                                  <a:pt x="1115" y="560"/>
                                  <a:pt x="1115" y="560"/>
                                  <a:pt x="1115" y="560"/>
                                </a:cubicBezTo>
                                <a:cubicBezTo>
                                  <a:pt x="1115" y="401"/>
                                  <a:pt x="1115" y="401"/>
                                  <a:pt x="1115" y="401"/>
                                </a:cubicBezTo>
                                <a:cubicBezTo>
                                  <a:pt x="1090" y="401"/>
                                  <a:pt x="1090" y="401"/>
                                  <a:pt x="1090" y="401"/>
                                </a:cubicBezTo>
                                <a:lnTo>
                                  <a:pt x="1090" y="495"/>
                                </a:lnTo>
                                <a:close/>
                                <a:moveTo>
                                  <a:pt x="1233" y="473"/>
                                </a:moveTo>
                                <a:cubicBezTo>
                                  <a:pt x="1209" y="467"/>
                                  <a:pt x="1209" y="467"/>
                                  <a:pt x="1209" y="467"/>
                                </a:cubicBezTo>
                                <a:cubicBezTo>
                                  <a:pt x="1200" y="464"/>
                                  <a:pt x="1193" y="462"/>
                                  <a:pt x="1188" y="458"/>
                                </a:cubicBezTo>
                                <a:cubicBezTo>
                                  <a:pt x="1184" y="454"/>
                                  <a:pt x="1182" y="450"/>
                                  <a:pt x="1182" y="444"/>
                                </a:cubicBezTo>
                                <a:cubicBezTo>
                                  <a:pt x="1182" y="437"/>
                                  <a:pt x="1185" y="431"/>
                                  <a:pt x="1191" y="427"/>
                                </a:cubicBezTo>
                                <a:cubicBezTo>
                                  <a:pt x="1198" y="422"/>
                                  <a:pt x="1206" y="420"/>
                                  <a:pt x="1216" y="420"/>
                                </a:cubicBezTo>
                                <a:cubicBezTo>
                                  <a:pt x="1223" y="420"/>
                                  <a:pt x="1229" y="421"/>
                                  <a:pt x="1233" y="423"/>
                                </a:cubicBezTo>
                                <a:cubicBezTo>
                                  <a:pt x="1238" y="426"/>
                                  <a:pt x="1241" y="429"/>
                                  <a:pt x="1244" y="432"/>
                                </a:cubicBezTo>
                                <a:cubicBezTo>
                                  <a:pt x="1247" y="436"/>
                                  <a:pt x="1249" y="439"/>
                                  <a:pt x="1250" y="443"/>
                                </a:cubicBezTo>
                                <a:cubicBezTo>
                                  <a:pt x="1272" y="437"/>
                                  <a:pt x="1272" y="437"/>
                                  <a:pt x="1272" y="437"/>
                                </a:cubicBezTo>
                                <a:cubicBezTo>
                                  <a:pt x="1268" y="425"/>
                                  <a:pt x="1262" y="416"/>
                                  <a:pt x="1253" y="409"/>
                                </a:cubicBezTo>
                                <a:cubicBezTo>
                                  <a:pt x="1244" y="402"/>
                                  <a:pt x="1231" y="399"/>
                                  <a:pt x="1216" y="399"/>
                                </a:cubicBezTo>
                                <a:cubicBezTo>
                                  <a:pt x="1205" y="399"/>
                                  <a:pt x="1195" y="401"/>
                                  <a:pt x="1186" y="405"/>
                                </a:cubicBezTo>
                                <a:cubicBezTo>
                                  <a:pt x="1177" y="409"/>
                                  <a:pt x="1170" y="414"/>
                                  <a:pt x="1165" y="421"/>
                                </a:cubicBezTo>
                                <a:cubicBezTo>
                                  <a:pt x="1160" y="428"/>
                                  <a:pt x="1157" y="436"/>
                                  <a:pt x="1157" y="445"/>
                                </a:cubicBezTo>
                                <a:cubicBezTo>
                                  <a:pt x="1157" y="456"/>
                                  <a:pt x="1161" y="465"/>
                                  <a:pt x="1167" y="472"/>
                                </a:cubicBezTo>
                                <a:cubicBezTo>
                                  <a:pt x="1174" y="480"/>
                                  <a:pt x="1185" y="485"/>
                                  <a:pt x="1200" y="488"/>
                                </a:cubicBezTo>
                                <a:cubicBezTo>
                                  <a:pt x="1226" y="495"/>
                                  <a:pt x="1226" y="495"/>
                                  <a:pt x="1226" y="495"/>
                                </a:cubicBezTo>
                                <a:cubicBezTo>
                                  <a:pt x="1234" y="496"/>
                                  <a:pt x="1240" y="499"/>
                                  <a:pt x="1244" y="503"/>
                                </a:cubicBezTo>
                                <a:cubicBezTo>
                                  <a:pt x="1248" y="507"/>
                                  <a:pt x="1250" y="511"/>
                                  <a:pt x="1250" y="517"/>
                                </a:cubicBezTo>
                                <a:cubicBezTo>
                                  <a:pt x="1250" y="524"/>
                                  <a:pt x="1246" y="530"/>
                                  <a:pt x="1240" y="535"/>
                                </a:cubicBezTo>
                                <a:cubicBezTo>
                                  <a:pt x="1233" y="539"/>
                                  <a:pt x="1224" y="542"/>
                                  <a:pt x="1212" y="542"/>
                                </a:cubicBezTo>
                                <a:cubicBezTo>
                                  <a:pt x="1202" y="542"/>
                                  <a:pt x="1194" y="540"/>
                                  <a:pt x="1188" y="535"/>
                                </a:cubicBezTo>
                                <a:cubicBezTo>
                                  <a:pt x="1182" y="531"/>
                                  <a:pt x="1178" y="525"/>
                                  <a:pt x="1176" y="516"/>
                                </a:cubicBezTo>
                                <a:cubicBezTo>
                                  <a:pt x="1152" y="522"/>
                                  <a:pt x="1152" y="522"/>
                                  <a:pt x="1152" y="522"/>
                                </a:cubicBezTo>
                                <a:cubicBezTo>
                                  <a:pt x="1155" y="535"/>
                                  <a:pt x="1162" y="546"/>
                                  <a:pt x="1173" y="553"/>
                                </a:cubicBezTo>
                                <a:cubicBezTo>
                                  <a:pt x="1183" y="560"/>
                                  <a:pt x="1197" y="563"/>
                                  <a:pt x="1213" y="563"/>
                                </a:cubicBezTo>
                                <a:cubicBezTo>
                                  <a:pt x="1225" y="563"/>
                                  <a:pt x="1236" y="561"/>
                                  <a:pt x="1245" y="557"/>
                                </a:cubicBezTo>
                                <a:cubicBezTo>
                                  <a:pt x="1255" y="553"/>
                                  <a:pt x="1262" y="547"/>
                                  <a:pt x="1267" y="540"/>
                                </a:cubicBezTo>
                                <a:cubicBezTo>
                                  <a:pt x="1272" y="533"/>
                                  <a:pt x="1275" y="525"/>
                                  <a:pt x="1275" y="516"/>
                                </a:cubicBezTo>
                                <a:cubicBezTo>
                                  <a:pt x="1275" y="505"/>
                                  <a:pt x="1272" y="495"/>
                                  <a:pt x="1265" y="488"/>
                                </a:cubicBezTo>
                                <a:cubicBezTo>
                                  <a:pt x="1258" y="481"/>
                                  <a:pt x="1247" y="476"/>
                                  <a:pt x="1233" y="473"/>
                                </a:cubicBezTo>
                                <a:close/>
                                <a:moveTo>
                                  <a:pt x="2396" y="564"/>
                                </a:moveTo>
                                <a:cubicBezTo>
                                  <a:pt x="2421" y="564"/>
                                  <a:pt x="2421" y="564"/>
                                  <a:pt x="2421" y="564"/>
                                </a:cubicBezTo>
                                <a:cubicBezTo>
                                  <a:pt x="2421" y="352"/>
                                  <a:pt x="2421" y="352"/>
                                  <a:pt x="2421" y="352"/>
                                </a:cubicBezTo>
                                <a:cubicBezTo>
                                  <a:pt x="2396" y="352"/>
                                  <a:pt x="2396" y="352"/>
                                  <a:pt x="2396" y="352"/>
                                </a:cubicBezTo>
                                <a:lnTo>
                                  <a:pt x="2396" y="564"/>
                                </a:lnTo>
                                <a:close/>
                                <a:moveTo>
                                  <a:pt x="2598" y="352"/>
                                </a:moveTo>
                                <a:cubicBezTo>
                                  <a:pt x="2598" y="564"/>
                                  <a:pt x="2598" y="564"/>
                                  <a:pt x="2598" y="564"/>
                                </a:cubicBezTo>
                                <a:cubicBezTo>
                                  <a:pt x="2574" y="564"/>
                                  <a:pt x="2574" y="564"/>
                                  <a:pt x="2574" y="564"/>
                                </a:cubicBezTo>
                                <a:cubicBezTo>
                                  <a:pt x="2574" y="539"/>
                                  <a:pt x="2574" y="539"/>
                                  <a:pt x="2574" y="539"/>
                                </a:cubicBezTo>
                                <a:cubicBezTo>
                                  <a:pt x="2571" y="539"/>
                                  <a:pt x="2571" y="539"/>
                                  <a:pt x="2571" y="539"/>
                                </a:cubicBezTo>
                                <a:cubicBezTo>
                                  <a:pt x="2570" y="542"/>
                                  <a:pt x="2567" y="546"/>
                                  <a:pt x="2564" y="550"/>
                                </a:cubicBezTo>
                                <a:cubicBezTo>
                                  <a:pt x="2561" y="554"/>
                                  <a:pt x="2556" y="558"/>
                                  <a:pt x="2550" y="562"/>
                                </a:cubicBezTo>
                                <a:cubicBezTo>
                                  <a:pt x="2544" y="565"/>
                                  <a:pt x="2535" y="567"/>
                                  <a:pt x="2525" y="567"/>
                                </a:cubicBezTo>
                                <a:cubicBezTo>
                                  <a:pt x="2512" y="567"/>
                                  <a:pt x="2500" y="564"/>
                                  <a:pt x="2490" y="557"/>
                                </a:cubicBezTo>
                                <a:cubicBezTo>
                                  <a:pt x="2480" y="550"/>
                                  <a:pt x="2472" y="541"/>
                                  <a:pt x="2466" y="528"/>
                                </a:cubicBezTo>
                                <a:cubicBezTo>
                                  <a:pt x="2461" y="516"/>
                                  <a:pt x="2458" y="501"/>
                                  <a:pt x="2458" y="485"/>
                                </a:cubicBezTo>
                                <a:cubicBezTo>
                                  <a:pt x="2458" y="468"/>
                                  <a:pt x="2461" y="453"/>
                                  <a:pt x="2466" y="441"/>
                                </a:cubicBezTo>
                                <a:cubicBezTo>
                                  <a:pt x="2472" y="429"/>
                                  <a:pt x="2480" y="419"/>
                                  <a:pt x="2490" y="413"/>
                                </a:cubicBezTo>
                                <a:cubicBezTo>
                                  <a:pt x="2500" y="406"/>
                                  <a:pt x="2512" y="403"/>
                                  <a:pt x="2526" y="403"/>
                                </a:cubicBezTo>
                                <a:cubicBezTo>
                                  <a:pt x="2536" y="403"/>
                                  <a:pt x="2544" y="404"/>
                                  <a:pt x="2550" y="408"/>
                                </a:cubicBezTo>
                                <a:cubicBezTo>
                                  <a:pt x="2556" y="411"/>
                                  <a:pt x="2561" y="415"/>
                                  <a:pt x="2564" y="419"/>
                                </a:cubicBezTo>
                                <a:cubicBezTo>
                                  <a:pt x="2567" y="424"/>
                                  <a:pt x="2570" y="427"/>
                                  <a:pt x="2571" y="430"/>
                                </a:cubicBezTo>
                                <a:cubicBezTo>
                                  <a:pt x="2574" y="430"/>
                                  <a:pt x="2574" y="430"/>
                                  <a:pt x="2574" y="430"/>
                                </a:cubicBezTo>
                                <a:cubicBezTo>
                                  <a:pt x="2574" y="352"/>
                                  <a:pt x="2574" y="352"/>
                                  <a:pt x="2574" y="352"/>
                                </a:cubicBezTo>
                                <a:lnTo>
                                  <a:pt x="2598" y="352"/>
                                </a:lnTo>
                                <a:close/>
                                <a:moveTo>
                                  <a:pt x="2574" y="484"/>
                                </a:moveTo>
                                <a:cubicBezTo>
                                  <a:pt x="2574" y="472"/>
                                  <a:pt x="2572" y="462"/>
                                  <a:pt x="2569" y="453"/>
                                </a:cubicBezTo>
                                <a:cubicBezTo>
                                  <a:pt x="2565" y="444"/>
                                  <a:pt x="2560" y="437"/>
                                  <a:pt x="2553" y="432"/>
                                </a:cubicBezTo>
                                <a:cubicBezTo>
                                  <a:pt x="2547" y="427"/>
                                  <a:pt x="2538" y="425"/>
                                  <a:pt x="2528" y="425"/>
                                </a:cubicBezTo>
                                <a:cubicBezTo>
                                  <a:pt x="2518" y="425"/>
                                  <a:pt x="2509" y="427"/>
                                  <a:pt x="2503" y="432"/>
                                </a:cubicBezTo>
                                <a:cubicBezTo>
                                  <a:pt x="2496" y="438"/>
                                  <a:pt x="2491" y="445"/>
                                  <a:pt x="2487" y="454"/>
                                </a:cubicBezTo>
                                <a:cubicBezTo>
                                  <a:pt x="2484" y="463"/>
                                  <a:pt x="2482" y="473"/>
                                  <a:pt x="2482" y="484"/>
                                </a:cubicBezTo>
                                <a:cubicBezTo>
                                  <a:pt x="2482" y="495"/>
                                  <a:pt x="2484" y="506"/>
                                  <a:pt x="2487" y="515"/>
                                </a:cubicBezTo>
                                <a:cubicBezTo>
                                  <a:pt x="2491" y="524"/>
                                  <a:pt x="2496" y="531"/>
                                  <a:pt x="2503" y="537"/>
                                </a:cubicBezTo>
                                <a:cubicBezTo>
                                  <a:pt x="2510" y="542"/>
                                  <a:pt x="2518" y="545"/>
                                  <a:pt x="2528" y="545"/>
                                </a:cubicBezTo>
                                <a:cubicBezTo>
                                  <a:pt x="2538" y="545"/>
                                  <a:pt x="2547" y="542"/>
                                  <a:pt x="2553" y="537"/>
                                </a:cubicBezTo>
                                <a:cubicBezTo>
                                  <a:pt x="2560" y="532"/>
                                  <a:pt x="2565" y="525"/>
                                  <a:pt x="2569" y="516"/>
                                </a:cubicBezTo>
                                <a:cubicBezTo>
                                  <a:pt x="2572" y="507"/>
                                  <a:pt x="2574" y="496"/>
                                  <a:pt x="2574" y="484"/>
                                </a:cubicBezTo>
                                <a:close/>
                                <a:moveTo>
                                  <a:pt x="2241" y="442"/>
                                </a:moveTo>
                                <a:cubicBezTo>
                                  <a:pt x="2247" y="454"/>
                                  <a:pt x="2250" y="468"/>
                                  <a:pt x="2250" y="485"/>
                                </a:cubicBezTo>
                                <a:cubicBezTo>
                                  <a:pt x="2250" y="501"/>
                                  <a:pt x="2247" y="516"/>
                                  <a:pt x="2241" y="528"/>
                                </a:cubicBezTo>
                                <a:cubicBezTo>
                                  <a:pt x="2235" y="540"/>
                                  <a:pt x="2227" y="550"/>
                                  <a:pt x="2216" y="557"/>
                                </a:cubicBezTo>
                                <a:cubicBezTo>
                                  <a:pt x="2205" y="564"/>
                                  <a:pt x="2193" y="567"/>
                                  <a:pt x="2178" y="567"/>
                                </a:cubicBezTo>
                                <a:cubicBezTo>
                                  <a:pt x="2164" y="567"/>
                                  <a:pt x="2151" y="564"/>
                                  <a:pt x="2141" y="557"/>
                                </a:cubicBezTo>
                                <a:cubicBezTo>
                                  <a:pt x="2130" y="550"/>
                                  <a:pt x="2121" y="540"/>
                                  <a:pt x="2115" y="528"/>
                                </a:cubicBezTo>
                                <a:cubicBezTo>
                                  <a:pt x="2109" y="516"/>
                                  <a:pt x="2106" y="501"/>
                                  <a:pt x="2106" y="485"/>
                                </a:cubicBezTo>
                                <a:cubicBezTo>
                                  <a:pt x="2106" y="468"/>
                                  <a:pt x="2109" y="454"/>
                                  <a:pt x="2115" y="442"/>
                                </a:cubicBezTo>
                                <a:cubicBezTo>
                                  <a:pt x="2121" y="429"/>
                                  <a:pt x="2130" y="420"/>
                                  <a:pt x="2141" y="413"/>
                                </a:cubicBezTo>
                                <a:cubicBezTo>
                                  <a:pt x="2151" y="406"/>
                                  <a:pt x="2164" y="403"/>
                                  <a:pt x="2178" y="403"/>
                                </a:cubicBezTo>
                                <a:cubicBezTo>
                                  <a:pt x="2193" y="403"/>
                                  <a:pt x="2205" y="406"/>
                                  <a:pt x="2216" y="413"/>
                                </a:cubicBezTo>
                                <a:cubicBezTo>
                                  <a:pt x="2227" y="420"/>
                                  <a:pt x="2235" y="429"/>
                                  <a:pt x="2241" y="442"/>
                                </a:cubicBezTo>
                                <a:close/>
                                <a:moveTo>
                                  <a:pt x="2226" y="485"/>
                                </a:moveTo>
                                <a:cubicBezTo>
                                  <a:pt x="2226" y="474"/>
                                  <a:pt x="2224" y="464"/>
                                  <a:pt x="2221" y="455"/>
                                </a:cubicBezTo>
                                <a:cubicBezTo>
                                  <a:pt x="2218" y="446"/>
                                  <a:pt x="2212" y="439"/>
                                  <a:pt x="2205" y="433"/>
                                </a:cubicBezTo>
                                <a:cubicBezTo>
                                  <a:pt x="2198" y="427"/>
                                  <a:pt x="2189" y="425"/>
                                  <a:pt x="2178" y="425"/>
                                </a:cubicBezTo>
                                <a:cubicBezTo>
                                  <a:pt x="2167" y="425"/>
                                  <a:pt x="2159" y="427"/>
                                  <a:pt x="2151" y="433"/>
                                </a:cubicBezTo>
                                <a:cubicBezTo>
                                  <a:pt x="2144" y="439"/>
                                  <a:pt x="2139" y="446"/>
                                  <a:pt x="2136" y="455"/>
                                </a:cubicBezTo>
                                <a:cubicBezTo>
                                  <a:pt x="2132" y="464"/>
                                  <a:pt x="2131" y="474"/>
                                  <a:pt x="2131" y="485"/>
                                </a:cubicBezTo>
                                <a:cubicBezTo>
                                  <a:pt x="2131" y="496"/>
                                  <a:pt x="2132" y="505"/>
                                  <a:pt x="2136" y="515"/>
                                </a:cubicBezTo>
                                <a:cubicBezTo>
                                  <a:pt x="2139" y="524"/>
                                  <a:pt x="2144" y="531"/>
                                  <a:pt x="2151" y="537"/>
                                </a:cubicBezTo>
                                <a:cubicBezTo>
                                  <a:pt x="2159" y="542"/>
                                  <a:pt x="2167" y="545"/>
                                  <a:pt x="2178" y="545"/>
                                </a:cubicBezTo>
                                <a:cubicBezTo>
                                  <a:pt x="2189" y="545"/>
                                  <a:pt x="2198" y="542"/>
                                  <a:pt x="2205" y="537"/>
                                </a:cubicBezTo>
                                <a:cubicBezTo>
                                  <a:pt x="2212" y="531"/>
                                  <a:pt x="2218" y="524"/>
                                  <a:pt x="2221" y="515"/>
                                </a:cubicBezTo>
                                <a:cubicBezTo>
                                  <a:pt x="2224" y="505"/>
                                  <a:pt x="2226" y="496"/>
                                  <a:pt x="2226" y="485"/>
                                </a:cubicBezTo>
                                <a:close/>
                                <a:moveTo>
                                  <a:pt x="2015" y="524"/>
                                </a:moveTo>
                                <a:cubicBezTo>
                                  <a:pt x="2013" y="524"/>
                                  <a:pt x="2013" y="524"/>
                                  <a:pt x="2013" y="524"/>
                                </a:cubicBezTo>
                                <a:cubicBezTo>
                                  <a:pt x="1968" y="352"/>
                                  <a:pt x="1968" y="352"/>
                                  <a:pt x="1968" y="352"/>
                                </a:cubicBezTo>
                                <a:cubicBezTo>
                                  <a:pt x="1939" y="352"/>
                                  <a:pt x="1939" y="352"/>
                                  <a:pt x="1939" y="352"/>
                                </a:cubicBezTo>
                                <a:cubicBezTo>
                                  <a:pt x="1894" y="524"/>
                                  <a:pt x="1894" y="524"/>
                                  <a:pt x="1894" y="524"/>
                                </a:cubicBezTo>
                                <a:cubicBezTo>
                                  <a:pt x="1892" y="524"/>
                                  <a:pt x="1892" y="524"/>
                                  <a:pt x="1892" y="524"/>
                                </a:cubicBezTo>
                                <a:cubicBezTo>
                                  <a:pt x="1847" y="352"/>
                                  <a:pt x="1847" y="352"/>
                                  <a:pt x="1847" y="352"/>
                                </a:cubicBezTo>
                                <a:cubicBezTo>
                                  <a:pt x="1821" y="352"/>
                                  <a:pt x="1821" y="352"/>
                                  <a:pt x="1821" y="352"/>
                                </a:cubicBezTo>
                                <a:cubicBezTo>
                                  <a:pt x="1879" y="564"/>
                                  <a:pt x="1879" y="564"/>
                                  <a:pt x="1879" y="564"/>
                                </a:cubicBezTo>
                                <a:cubicBezTo>
                                  <a:pt x="1906" y="564"/>
                                  <a:pt x="1906" y="564"/>
                                  <a:pt x="1906" y="564"/>
                                </a:cubicBezTo>
                                <a:cubicBezTo>
                                  <a:pt x="1952" y="395"/>
                                  <a:pt x="1952" y="395"/>
                                  <a:pt x="1952" y="395"/>
                                </a:cubicBezTo>
                                <a:cubicBezTo>
                                  <a:pt x="1954" y="395"/>
                                  <a:pt x="1954" y="395"/>
                                  <a:pt x="1954" y="395"/>
                                </a:cubicBezTo>
                                <a:cubicBezTo>
                                  <a:pt x="2001" y="564"/>
                                  <a:pt x="2001" y="564"/>
                                  <a:pt x="2001" y="564"/>
                                </a:cubicBezTo>
                                <a:cubicBezTo>
                                  <a:pt x="2027" y="564"/>
                                  <a:pt x="2027" y="564"/>
                                  <a:pt x="2027" y="564"/>
                                </a:cubicBezTo>
                                <a:cubicBezTo>
                                  <a:pt x="2085" y="352"/>
                                  <a:pt x="2085" y="352"/>
                                  <a:pt x="2085" y="352"/>
                                </a:cubicBezTo>
                                <a:cubicBezTo>
                                  <a:pt x="2059" y="352"/>
                                  <a:pt x="2059" y="352"/>
                                  <a:pt x="2059" y="352"/>
                                </a:cubicBezTo>
                                <a:lnTo>
                                  <a:pt x="2015" y="524"/>
                                </a:lnTo>
                                <a:close/>
                                <a:moveTo>
                                  <a:pt x="2354" y="402"/>
                                </a:moveTo>
                                <a:cubicBezTo>
                                  <a:pt x="2345" y="402"/>
                                  <a:pt x="2336" y="405"/>
                                  <a:pt x="2329" y="410"/>
                                </a:cubicBezTo>
                                <a:cubicBezTo>
                                  <a:pt x="2321" y="414"/>
                                  <a:pt x="2316" y="421"/>
                                  <a:pt x="2313" y="429"/>
                                </a:cubicBezTo>
                                <a:cubicBezTo>
                                  <a:pt x="2311" y="429"/>
                                  <a:pt x="2311" y="429"/>
                                  <a:pt x="2311" y="429"/>
                                </a:cubicBezTo>
                                <a:cubicBezTo>
                                  <a:pt x="2311" y="405"/>
                                  <a:pt x="2311" y="405"/>
                                  <a:pt x="2311" y="405"/>
                                </a:cubicBezTo>
                                <a:cubicBezTo>
                                  <a:pt x="2288" y="405"/>
                                  <a:pt x="2288" y="405"/>
                                  <a:pt x="2288" y="405"/>
                                </a:cubicBezTo>
                                <a:cubicBezTo>
                                  <a:pt x="2288" y="564"/>
                                  <a:pt x="2288" y="564"/>
                                  <a:pt x="2288" y="564"/>
                                </a:cubicBezTo>
                                <a:cubicBezTo>
                                  <a:pt x="2312" y="564"/>
                                  <a:pt x="2312" y="564"/>
                                  <a:pt x="2312" y="564"/>
                                </a:cubicBezTo>
                                <a:cubicBezTo>
                                  <a:pt x="2312" y="463"/>
                                  <a:pt x="2312" y="463"/>
                                  <a:pt x="2312" y="463"/>
                                </a:cubicBezTo>
                                <a:cubicBezTo>
                                  <a:pt x="2312" y="456"/>
                                  <a:pt x="2314" y="449"/>
                                  <a:pt x="2317" y="444"/>
                                </a:cubicBezTo>
                                <a:cubicBezTo>
                                  <a:pt x="2321" y="438"/>
                                  <a:pt x="2326" y="434"/>
                                  <a:pt x="2332" y="431"/>
                                </a:cubicBezTo>
                                <a:cubicBezTo>
                                  <a:pt x="2338" y="427"/>
                                  <a:pt x="2345" y="426"/>
                                  <a:pt x="2352" y="426"/>
                                </a:cubicBezTo>
                                <a:cubicBezTo>
                                  <a:pt x="2356" y="426"/>
                                  <a:pt x="2359" y="426"/>
                                  <a:pt x="2362" y="426"/>
                                </a:cubicBezTo>
                                <a:cubicBezTo>
                                  <a:pt x="2364" y="427"/>
                                  <a:pt x="2366" y="427"/>
                                  <a:pt x="2367" y="427"/>
                                </a:cubicBezTo>
                                <a:cubicBezTo>
                                  <a:pt x="2367" y="403"/>
                                  <a:pt x="2367" y="403"/>
                                  <a:pt x="2367" y="403"/>
                                </a:cubicBezTo>
                                <a:cubicBezTo>
                                  <a:pt x="2366" y="403"/>
                                  <a:pt x="2364" y="402"/>
                                  <a:pt x="2361" y="402"/>
                                </a:cubicBezTo>
                                <a:cubicBezTo>
                                  <a:pt x="2358" y="402"/>
                                  <a:pt x="2356" y="402"/>
                                  <a:pt x="2354" y="402"/>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group id="TeVerwijderenShape_2" style="position:absolute;margin-left:0;margin-top:0;width:144.85pt;height:86.75pt;z-index:-251658239;mso-position-horizontal-relative:page;mso-position-vertical-relative:page" coordsize="18395,11010" o:spid="_x0000_s1026" editas="canvas" w14:anchorId="040D2B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27" style="position:absolute;width:18395;height:11010;visibility:visible;mso-wrap-style:square" type="#_x0000_t75">
                  <v:fill o:detectmouseclick="t"/>
                  <v:path o:connecttype="none"/>
                </v:shape>
                <v:shape id="Freeform 38" style="position:absolute;left:6807;top:4826;width:8244;height:1802;visibility:visible;mso-wrap-style:square;v-text-anchor:top" coordsize="2598,567" o:spid="_x0000_s1028" fillcolor="black" stroked="f" path="m374,61v25,,25,,25,c399,223,399,223,399,223v-25,,-25,,-25,l374,61xm387,v-5,,-9,2,-12,5c371,8,369,12,369,17v,5,2,9,6,12c378,32,382,34,387,34v5,,9,-2,13,-5c403,26,405,22,405,17v,-5,-2,-9,-5,-12c396,2,392,,387,xm230,223v-66,,-66,,-66,c164,7,164,7,164,7v69,,69,,69,c254,7,272,11,287,20v15,8,27,21,35,37c330,73,334,92,334,115v,22,-4,42,-12,58c314,189,302,202,286,210v-15,9,-34,13,-56,13xm229,200v18,,32,-3,44,-10c285,183,294,173,300,160v5,-12,8,-28,8,-45c308,97,305,82,300,69,294,57,285,47,274,40,263,33,249,30,232,30v-42,,-42,,-42,c190,200,190,200,190,200r39,xm998,7v-25,,-25,,-25,c973,223,973,223,973,223v25,,25,,25,l998,7xm708,184v,9,2,17,7,23c719,213,725,218,731,221v7,3,14,5,21,5c757,226,761,225,764,225v3,-1,5,-2,7,-2c766,200,766,200,766,200v-1,,-3,1,-5,1c760,201,757,201,755,201v-4,,-8,,-11,-1c741,199,738,196,736,193v-2,-4,-3,-9,-3,-16c733,82,733,82,733,82v35,,35,,35,c768,61,768,61,768,61v-35,,-35,,-35,c733,22,733,22,733,22v-25,,-25,,-25,c708,61,708,61,708,61v-25,,-25,,-25,c683,82,683,82,683,82v25,,25,,25,l708,184xm639,v-5,,-9,2,-12,5c623,8,621,12,621,17v,5,2,9,6,12c630,32,634,34,639,34v5,,9,-2,13,-5c655,26,657,22,657,17v,-5,-2,-9,-5,-12c648,2,644,,639,xm893,213v-4,4,-9,7,-16,10c871,226,863,227,853,227v-10,,-19,-2,-28,-6c817,217,810,212,805,204v-5,-7,-7,-16,-7,-27c798,168,800,160,803,155v4,-6,9,-11,15,-14c824,138,831,135,838,133v8,-1,15,-3,23,-4c871,128,879,127,885,127v6,-1,11,-2,14,-4c901,122,903,119,903,115v,-1,,-1,,-1c903,103,900,95,894,89v-5,-5,-14,-8,-25,-8c857,81,847,83,840,89v-6,5,-11,10,-14,16c802,97,802,97,802,97v5,-10,10,-18,17,-23c827,68,834,64,843,62v8,-2,16,-3,25,-3c873,59,879,59,886,61v7,1,13,3,19,7c912,72,917,78,921,85v5,8,7,18,7,31c928,223,928,223,928,223v-25,,-25,,-25,c903,201,903,201,903,201v-1,,-1,,-1,c900,205,897,209,893,213xm898,184v3,-6,5,-13,5,-19c903,142,903,142,903,142v-1,1,-4,2,-7,3c892,146,888,147,884,148v-5,1,-10,1,-14,2c866,150,862,151,860,151v-7,1,-13,2,-19,4c836,157,831,160,828,163v-3,4,-5,9,-5,16c823,187,826,194,832,198v7,5,15,7,25,7c867,205,875,203,882,199v7,-4,12,-9,16,-15xm479,283v-8,-3,-15,-7,-21,-12c452,266,448,261,444,255v20,-14,20,-14,20,-14c466,244,469,248,473,251v3,4,8,8,14,10c493,264,501,266,511,266v13,,24,-3,32,-10c552,250,556,240,556,226v,-33,,-33,,-33c554,193,554,193,554,193v-2,3,-5,7,-8,11c543,209,538,213,532,216v-7,3,-15,5,-26,5c493,221,481,218,471,212v-10,-7,-19,-16,-25,-28c440,173,437,158,437,141v,-16,3,-31,9,-43c452,85,460,76,471,69v10,-7,22,-10,36,-10c517,59,526,61,532,64v6,4,11,7,14,12c550,80,552,84,554,87v3,,3,,3,c557,61,557,61,557,61v24,,24,,24,c581,228,581,228,581,228v,14,-3,25,-10,34c565,271,557,277,546,282v-11,4,-22,6,-35,6c499,288,488,286,479,283xm556,141v,-12,-1,-22,-5,-31c547,101,542,94,535,89v-7,-5,-15,-8,-25,-8c499,81,490,84,483,89v-7,6,-12,13,-15,22c464,120,462,130,462,141v,11,2,21,6,30c471,179,477,186,484,191v7,5,15,7,26,7c520,198,528,196,535,192v7,-5,12,-12,16,-20c554,163,556,153,556,141xm626,223v25,,25,,25,c651,61,651,61,651,61v-25,,-25,,-25,l626,223xm1193,143v-49,,-49,,-49,c1144,225,1144,225,1144,225v-27,,-27,,-27,c1117,,1117,,1117,v76,,76,,76,c1211,,1225,3,1236,9v12,7,20,15,25,26c1267,46,1269,58,1269,71v,13,-2,25,-8,36c1256,118,1248,127,1237,133v-12,7,-26,10,-44,10xm1193,119v12,,21,-2,29,-7c1229,108,1234,103,1238,95v3,-7,5,-15,5,-24c1243,62,1241,54,1238,47v-4,-7,-9,-13,-16,-17c1214,26,1204,24,1192,24v-48,,-48,,-48,c1144,119,1144,119,1144,119r49,xm1411,202v-1,,-1,,-1,c1408,206,1405,210,1401,214v-4,4,-10,8,-17,10c1378,227,1369,229,1360,229v-11,,-21,-2,-30,-6c1322,219,1315,213,1310,205v-5,-8,-8,-17,-8,-28c1302,167,1304,160,1308,153v4,-6,9,-10,15,-14c1329,136,1336,133,1344,132v8,-2,16,-4,23,-5c1378,126,1386,125,1392,124v7,,12,-2,14,-3c1409,119,1411,116,1411,112v,-1,,-1,,-1c1411,100,1408,92,1402,86v-6,-6,-15,-9,-27,-9c1363,77,1353,80,1346,85v-7,5,-12,11,-15,17c1307,94,1307,94,1307,94v4,-11,10,-19,17,-24c1332,64,1340,60,1349,57v8,-2,17,-3,25,-3c1380,54,1386,55,1393,56v7,1,14,4,21,8c1420,68,1426,74,1430,82v5,8,7,18,7,32c1437,225,1437,225,1437,225v-26,,-26,,-26,l1411,202xm1411,164v,-24,,-24,,-24c1410,141,1407,143,1404,144v-4,1,-8,2,-13,2c1386,147,1382,148,1377,148v-4,1,-8,1,-11,2c1359,151,1353,152,1347,154v-6,2,-10,5,-14,9c1330,167,1328,172,1328,178v,9,3,16,10,21c1345,203,1353,206,1363,206v11,,19,-2,26,-6c1397,196,1402,190,1406,184v3,-6,5,-13,5,-20xm2297,184v,9,2,18,7,24c2309,214,2314,219,2321,222v7,4,15,5,22,5c2348,227,2352,227,2355,226v3,-1,5,-1,7,-2c2357,201,2357,201,2357,201v-1,,-3,,-4,1c2351,202,2348,202,2345,202v-3,,-7,-1,-10,-2c2331,199,2328,197,2326,193v-2,-4,-3,-9,-3,-16c2323,78,2323,78,2323,78v36,,36,,36,c2359,56,2359,56,2359,56v-36,,-36,,-36,c2323,16,2323,16,2323,16v-26,,-26,,-26,c2297,56,2297,56,2297,56v-25,,-25,,-25,c2272,78,2272,78,2272,78v25,,25,,25,l2297,184xm2513,204v5,-8,8,-16,8,-26c2521,166,2517,156,2510,149v-8,-8,-19,-13,-34,-17c2451,126,2451,126,2451,126v-10,-2,-17,-6,-22,-9c2424,113,2422,108,2422,101v,-7,3,-13,10,-17c2439,79,2448,76,2458,76v8,,14,2,19,4c2481,82,2485,86,2488,89v3,4,5,8,7,12c2518,94,2518,94,2518,94v-4,-12,-11,-22,-21,-29c2488,58,2475,54,2458,54v-12,,-22,2,-32,6c2417,64,2410,70,2404,78v-5,7,-8,15,-8,25c2396,114,2400,124,2407,132v7,8,18,13,34,17c2469,156,2469,156,2469,156v9,1,15,4,19,8c2492,168,2494,173,2494,179v,7,-3,14,-11,19c2476,203,2467,206,2455,206v-11,,-20,-3,-26,-7c2422,194,2418,187,2415,178v-24,7,-24,7,-24,7c2394,199,2401,210,2412,217v12,8,26,11,43,11c2468,228,2480,226,2489,222v10,-5,18,-11,24,-18xm1529,239v-5,13,-10,20,-17,23c1506,264,1498,264,1489,262v-7,23,-7,23,-7,23c1483,285,1486,286,1489,287v4,,8,1,12,1c1509,288,1516,286,1522,284v6,-3,12,-7,17,-13c1543,265,1547,258,1551,250,1623,57,1623,57,1623,57v-29,-1,-29,-1,-29,-1c1548,191,1548,191,1548,191v-2,,-2,,-2,c1499,56,1499,56,1499,56v-28,,-28,,-28,c1534,226,1534,226,1534,226r-5,13xm2131,123v,-9,2,-18,5,-25c2140,92,2145,86,2152,83v6,-4,13,-6,22,-6c2186,77,2195,81,2202,88v7,8,10,18,10,31c2212,225,2212,225,2212,225v26,,26,,26,c2238,118,2238,118,2238,118v,-15,-2,-27,-7,-36c2226,73,2220,66,2211,61v-8,-5,-18,-7,-30,-7c2168,54,2158,57,2150,62v-8,5,-14,12,-18,21c2130,83,2130,83,2130,83v,-27,,-27,,-27c2105,56,2105,56,2105,56v,169,,169,,169c2131,225,2131,225,2131,225r,-102xm1852,112v,113,,113,,113c1877,225,1877,225,1877,225v,-113,,-113,,-113c1877,92,1873,78,1863,68v-10,-9,-22,-14,-37,-14c1814,54,1804,57,1795,62v-9,5,-15,12,-20,21c1774,83,1774,83,1774,83v-4,-9,-10,-16,-18,-21c1749,57,1740,54,1728,54v-10,,-20,3,-28,8c1692,67,1687,74,1683,83v-2,,-2,,-2,c1681,56,1681,56,1681,56v-25,,-25,,-25,c1656,225,1656,225,1656,225v26,,26,,26,c1682,119,1682,119,1682,119v,-8,2,-15,5,-21c1691,91,1695,86,1701,83v6,-4,12,-6,19,-6c1730,77,1738,80,1744,86v6,6,10,14,10,23c1754,225,1754,225,1754,225v26,,26,,26,c1780,115,1780,115,1780,115v,-11,3,-20,10,-27c1796,81,1805,77,1817,77v9,,17,3,24,8c1848,91,1852,100,1852,112xm1926,187v-6,-13,-9,-28,-9,-45c1917,125,1920,109,1926,96v7,-13,16,-23,27,-31c1964,58,1978,54,1993,54v9,,17,1,26,4c2027,61,2035,66,2042,73v7,6,13,15,17,26c2063,109,2065,123,2065,138v,11,,11,,11c1943,149,1943,149,1943,149v,12,2,21,6,29c1954,187,1960,194,1968,198v8,5,17,7,28,7c2002,205,2008,204,2014,202v6,-2,10,-5,14,-9c2032,190,2035,185,2038,179v25,7,25,7,25,7c2060,194,2056,202,2049,208v-6,7,-13,12,-23,15c2017,227,2007,228,1996,228v-17,,-31,-3,-43,-10c1942,210,1933,200,1926,187xm1943,127v96,,96,,96,c2039,117,2037,109,2033,101v-3,-7,-9,-13,-16,-17c2010,79,2002,77,1993,77v-10,,-19,3,-27,8c1959,90,1953,97,1949,105v-4,7,-5,14,-6,22xm576,435v4,7,6,17,6,29c582,563,582,563,582,563v-24,,-24,,-24,c558,543,558,543,558,543v-1,,-1,,-1,c556,546,553,549,549,553v-3,4,-8,7,-14,10c529,565,521,567,513,567v-10,,-19,-2,-26,-6c479,557,473,552,468,545v-5,-7,-7,-15,-7,-25c461,512,463,505,466,499v4,-5,8,-9,14,-13c486,483,492,481,499,480v7,-2,14,-3,21,-4c529,475,536,474,542,473v6,,10,-1,12,-3c557,469,558,466,558,462v,-1,,-1,,-1c558,452,556,444,551,439v-6,-6,-14,-8,-24,-8c516,431,507,433,501,438v-7,5,-11,10,-14,16c465,446,465,446,465,446v4,-9,10,-17,16,-22c488,419,495,416,503,413v8,-2,15,-3,23,-3c531,410,536,411,543,412v6,1,12,4,18,7c567,423,572,428,576,435xm558,487v-1,1,-3,3,-6,3c549,491,545,492,541,493v-5,1,-9,1,-13,2c524,495,521,496,518,496v-6,1,-11,2,-16,4c496,501,492,504,489,507v-3,4,-5,9,-5,14c484,529,487,536,493,540v6,4,14,6,23,6c525,546,533,544,539,540v7,-3,11,-8,15,-14c557,521,558,515,558,508r,-21xm342,410v-9,,-17,3,-24,7c310,422,305,428,303,435v-2,,-2,,-2,c301,413,301,413,301,413v-22,,-22,,-22,c279,563,279,563,279,563v23,,23,,23,c302,468,302,468,302,468v,-7,1,-13,5,-18c310,445,315,440,320,437v6,-3,13,-4,20,-4c343,433,346,433,349,433v2,1,4,1,5,1c354,411,354,411,354,411v-1,,-3,,-6,-1c346,410,344,410,342,410xm67,353v-8,,-14,2,-21,4c40,360,34,365,30,370v-4,6,-6,13,-6,22c24,413,24,413,24,413,,413,,413,,413v,19,,19,,19c24,432,24,432,24,432v,131,,131,,131c47,563,47,563,47,563v,-131,,-131,,-131c81,432,81,432,81,432v,-19,,-19,,-19c47,413,47,413,47,413v,-16,,-16,,-16c47,390,49,384,52,380v4,-3,9,-5,17,-5c72,375,75,375,77,376v2,,4,1,5,1c89,357,89,357,89,357v-2,-1,-5,-2,-8,-3c77,354,72,353,67,353xm235,445v5,11,8,25,8,41c243,501,240,515,235,527v-6,11,-14,20,-24,27c201,560,189,563,175,563v-14,,-26,-3,-36,-9c129,547,121,538,115,527v-5,-12,-8,-26,-8,-41c107,470,110,456,115,445v6,-12,14,-21,24,-28c149,411,161,408,175,408v14,,26,3,36,9c221,424,229,433,235,445xm220,486v,-10,-1,-20,-5,-28c212,449,207,442,200,436v-6,-5,-15,-8,-25,-8c165,428,156,431,149,436v-6,6,-11,13,-14,22c131,466,130,476,130,486v,10,1,19,5,28c138,522,143,529,149,535v7,5,16,8,26,8c185,543,194,540,200,535v7,-6,12,-13,15,-21c219,505,220,496,220,486xm685,371v66,,66,,66,c751,560,751,560,751,560v26,,26,,26,c777,371,777,371,777,371v67,,67,,67,c844,348,844,348,844,348v-159,,-159,,-159,l685,371xm1545,441v4,10,6,23,6,37c1551,489,1551,489,1551,489v-115,,-115,,-115,c1436,499,1438,509,1442,516v4,8,10,15,17,19c1466,539,1475,541,1485,541v6,,12,,17,-2c1508,537,1512,534,1516,530v4,-3,7,-8,9,-13c1548,523,1548,523,1548,523v-2,8,-6,15,-12,21c1530,550,1523,555,1514,558v-9,4,-18,5,-29,5c1470,563,1456,560,1445,553v-11,-7,-19,-16,-25,-28c1414,512,1411,498,1411,482v,-17,3,-31,9,-43c1426,426,1434,416,1445,409v11,-7,23,-10,38,-10c1491,399,1499,400,1507,403v8,3,16,7,22,13c1536,423,1541,431,1545,441xm1526,468v,-9,-2,-17,-5,-24c1517,437,1512,431,1506,427v-7,-4,-15,-6,-23,-6c1473,421,1464,423,1457,428v-7,5,-12,11,-16,19c1438,453,1437,460,1436,468r90,xm948,398v-10,,-18,3,-26,8c915,411,909,417,906,425v-1,,-1,,-1,c905,401,905,401,905,401v-24,,-24,,-24,c881,560,881,560,881,560v25,,25,,25,c906,459,906,459,906,459v,-7,1,-13,5,-19c914,434,919,430,925,427v6,-3,13,-5,21,-5c949,422,952,422,955,423v3,,5,,6,1c961,399,961,399,961,399v-2,,-4,,-6,-1c952,398,950,398,948,398xm1697,348v24,,24,,24,c1721,560,1721,560,1721,560v-23,,-23,,-23,c1698,536,1698,536,1698,536v-3,,-3,,-3,c1693,539,1690,542,1687,547v-3,4,-8,8,-14,11c1667,562,1658,563,1648,563v-13,,-25,-3,-35,-10c1603,547,1595,537,1589,525v-5,-13,-8,-27,-8,-44c1581,464,1584,450,1589,437v6,-12,14,-21,24,-28c1623,402,1635,399,1649,399v10,,18,2,24,5c1679,407,1684,411,1687,416v3,4,6,7,8,10c1697,426,1697,426,1697,426r,-78xm1697,480v,-11,-2,-22,-5,-31c1689,440,1683,433,1677,428v-7,-5,-15,-7,-25,-7c1641,421,1633,423,1626,429v-7,5,-12,12,-16,21c1607,459,1605,469,1605,480v,12,2,22,5,31c1614,521,1619,528,1626,533v7,6,15,8,26,8c1661,541,1670,539,1676,534v7,-5,12,-13,16,-22c1695,503,1697,492,1697,480xm1375,538v-2,,-4,1,-7,1c1365,539,1361,538,1358,537v-3,-1,-6,-4,-8,-7c1348,527,1347,521,1347,514v,-92,,-92,,-92c1381,422,1381,422,1381,422v,-21,,-21,,-21c1347,401,1347,401,1347,401v,-38,,-38,,-38c1323,363,1323,363,1323,363v,38,,38,,38c1299,401,1299,401,1299,401v,21,,21,,21c1323,422,1323,422,1323,422v,99,,99,,99c1323,530,1325,538,1329,544v5,6,10,11,17,14c1352,561,1359,562,1366,562v4,,8,,11,-1c1380,561,1382,560,1384,559v-5,-22,-5,-22,-5,-22c1378,537,1377,538,1375,538xm1090,495v,10,-2,18,-6,25c1079,526,1074,531,1068,534v-7,3,-13,5,-19,5c1039,539,1031,535,1024,528v-7,-7,-10,-16,-10,-28c1014,401,1014,401,1014,401v-24,,-24,,-24,c990,502,990,502,990,502v,14,2,25,6,34c1001,545,1007,551,1015,556v7,4,16,6,26,6c1053,562,1063,559,1071,554v8,-6,14,-13,17,-21c1090,533,1090,533,1090,533v,27,,27,,27c1115,560,1115,560,1115,560v,-159,,-159,,-159c1090,401,1090,401,1090,401r,94xm1233,473v-24,-6,-24,-6,-24,-6c1200,464,1193,462,1188,458v-4,-4,-6,-8,-6,-14c1182,437,1185,431,1191,427v7,-5,15,-7,25,-7c1223,420,1229,421,1233,423v5,3,8,6,11,9c1247,436,1249,439,1250,443v22,-6,22,-6,22,-6c1268,425,1262,416,1253,409v-9,-7,-22,-10,-37,-10c1205,399,1195,401,1186,405v-9,4,-16,9,-21,16c1160,428,1157,436,1157,445v,11,4,20,10,27c1174,480,1185,485,1200,488v26,7,26,7,26,7c1234,496,1240,499,1244,503v4,4,6,8,6,14c1250,524,1246,530,1240,535v-7,4,-16,7,-28,7c1202,542,1194,540,1188,535v-6,-4,-10,-10,-12,-19c1152,522,1152,522,1152,522v3,13,10,24,21,31c1183,560,1197,563,1213,563v12,,23,-2,32,-6c1255,553,1262,547,1267,540v5,-7,8,-15,8,-24c1275,505,1272,495,1265,488v-7,-7,-18,-12,-32,-15xm2396,564v25,,25,,25,c2421,352,2421,352,2421,352v-25,,-25,,-25,l2396,564xm2598,352v,212,,212,,212c2574,564,2574,564,2574,564v,-25,,-25,,-25c2571,539,2571,539,2571,539v-1,3,-4,7,-7,11c2561,554,2556,558,2550,562v-6,3,-15,5,-25,5c2512,567,2500,564,2490,557v-10,-7,-18,-16,-24,-29c2461,516,2458,501,2458,485v,-17,3,-32,8,-44c2472,429,2480,419,2490,413v10,-7,22,-10,36,-10c2536,403,2544,404,2550,408v6,3,11,7,14,11c2567,424,2570,427,2571,430v3,,3,,3,c2574,352,2574,352,2574,352r24,xm2574,484v,-12,-2,-22,-5,-31c2565,444,2560,437,2553,432v-6,-5,-15,-7,-25,-7c2518,425,2509,427,2503,432v-7,6,-12,13,-16,22c2484,463,2482,473,2482,484v,11,2,22,5,31c2491,524,2496,531,2503,537v7,5,15,8,25,8c2538,545,2547,542,2553,537v7,-5,12,-12,16,-21c2572,507,2574,496,2574,484xm2241,442v6,12,9,26,9,43c2250,501,2247,516,2241,528v-6,12,-14,22,-25,29c2205,564,2193,567,2178,567v-14,,-27,-3,-37,-10c2130,550,2121,540,2115,528v-6,-12,-9,-27,-9,-43c2106,468,2109,454,2115,442v6,-13,15,-22,26,-29c2151,406,2164,403,2178,403v15,,27,3,38,10c2227,420,2235,429,2241,442xm2226,485v,-11,-2,-21,-5,-30c2218,446,2212,439,2205,433v-7,-6,-16,-8,-27,-8c2167,425,2159,427,2151,433v-7,6,-12,13,-15,22c2132,464,2131,474,2131,485v,11,1,20,5,30c2139,524,2144,531,2151,537v8,5,16,8,27,8c2189,545,2198,542,2205,537v7,-6,13,-13,16,-22c2224,505,2226,496,2226,485xm2015,524v-2,,-2,,-2,c1968,352,1968,352,1968,352v-29,,-29,,-29,c1894,524,1894,524,1894,524v-2,,-2,,-2,c1847,352,1847,352,1847,352v-26,,-26,,-26,c1879,564,1879,564,1879,564v27,,27,,27,c1952,395,1952,395,1952,395v2,,2,,2,c2001,564,2001,564,2001,564v26,,26,,26,c2085,352,2085,352,2085,352v-26,,-26,,-26,l2015,524xm2354,402v-9,,-18,3,-25,8c2321,414,2316,421,2313,429v-2,,-2,,-2,c2311,405,2311,405,2311,405v-23,,-23,,-23,c2288,564,2288,564,2288,564v24,,24,,24,c2312,463,2312,463,2312,463v,-7,2,-14,5,-19c2321,438,2326,434,2332,431v6,-4,13,-5,20,-5c2356,426,2359,426,2362,426v2,1,4,1,5,1c2367,403,2367,403,2367,403v-1,,-3,-1,-6,-1c2358,402,2356,402,2354,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">
                  <v:path arrowok="t" o:connecttype="custom" o:connectlocs="128515,5404;72984,70887;308753,2225;239577,63894;216730,26066;283368,67708;286541,36556;292253,27020;276069,47682;147237,76609;141525,58490;181190,83285;153583,60715;363015,71523;392843,30199;431557,72795;444884,27338;455990,71523;424576,63258;746656,64212;720953,17801;779975,24159;783466,49589;485184,75973;490578,60715;710164,71523;676211,39099;539446,19709;556581,34649;632421,17166;646700,56901;623853,27020;154535,178331;167228,137006;171671,156715;108524,130331;110745,137642;7616,137324;28242,113483;44108,132556;47281,170066;217365,110622;491213,166251;490261,140185;287176,135099;303042,126516;504223,166887;532147,136053;434095,171337;412200,134145;338899,169748;345880,169430;391257,134463;394747,159894;401411,155125;813611,174834;816784,136688;802188,173245;671134,140503;677798,163708;586092,111894;739041,130331;751099,135735" o:connectangles="0,0,0,0,0,0,0,0,0,0,0,0,0,0,0,0,0,0,0,0,0,0,0,0,0,0,0,0,0,0,0,0,0,0,0,0,0,0,0,0,0,0,0,0,0,0,0,0,0,0,0,0,0,0,0,0,0,0,0,0,0,0,0"/>
                  <o:lock v:ext="edit" verticies="t" aspectratio="t"/>
                </v:shape>
                <w10:wrap anchorx="page" anchory="page"/>
              </v:group>
            </w:pict>
          </mc:Fallback>
        </mc:AlternateContent>
      </w:r>
      <w:r w:rsidR="000770CC" w:rsidRPr="00A47A84">
        <w:rPr>
          <w:noProof/>
          <w:lang w:val="fr-FR"/>
        </w:rPr>
        <mc:AlternateContent>
          <mc:Choice Requires="wpc">
            <w:drawing>
              <wp:anchor distT="0" distB="0" distL="114300" distR="114300" simplePos="0" relativeHeight="251658240" behindDoc="1" locked="0" layoutInCell="1" allowOverlap="1" wp14:anchorId="7BFF558F" wp14:editId="579FA578">
                <wp:simplePos x="0" y="0"/>
                <wp:positionH relativeFrom="rightMargin">
                  <wp:align>right</wp:align>
                </wp:positionH>
                <wp:positionV relativeFrom="page">
                  <wp:posOffset>0</wp:posOffset>
                </wp:positionV>
                <wp:extent cx="3618000" cy="1101600"/>
                <wp:effectExtent l="0" t="0" r="0" b="0"/>
                <wp:wrapNone/>
                <wp:docPr id="6" name="TeVerwijderenShape_1"/>
                <wp:cNvGraphicFramePr>
                  <a:graphicFrameLocks xmlns:a="http://schemas.openxmlformats.org/drawingml/2006/main" noSelect="1" noChangeAspect="1"/>
                </wp:cNvGraphicFramePr>
                <a:graphic xmlns:a="http://schemas.openxmlformats.org/drawingml/2006/main">
                  <a:graphicData uri="http://schemas.microsoft.com/office/word/2010/wordprocessingCanvas">
                    <wpc:wpc>
                      <wpc:bg>
                        <a:noFill/>
                      </wpc:bg>
                      <wpc:whole>
                        <a:ln>
                          <a:noFill/>
                        </a:ln>
                      </wpc:whole>
                      <wps:wsp>
                        <wps:cNvPr id="3" name="Freeform 37"/>
                        <wps:cNvSpPr>
                          <a:spLocks noEditPoints="1"/>
                        </wps:cNvSpPr>
                        <wps:spPr bwMode="auto">
                          <a:xfrm>
                            <a:off x="277495" y="473710"/>
                            <a:ext cx="2647950" cy="277495"/>
                          </a:xfrm>
                          <a:custGeom>
                            <a:avLst/>
                            <a:gdLst>
                              <a:gd name="T0" fmla="*/ 7117 w 8341"/>
                              <a:gd name="T1" fmla="*/ 841 h 875"/>
                              <a:gd name="T2" fmla="*/ 7041 w 8341"/>
                              <a:gd name="T3" fmla="*/ 316 h 875"/>
                              <a:gd name="T4" fmla="*/ 6893 w 8341"/>
                              <a:gd name="T5" fmla="*/ 841 h 875"/>
                              <a:gd name="T6" fmla="*/ 6805 w 8341"/>
                              <a:gd name="T7" fmla="*/ 381 h 875"/>
                              <a:gd name="T8" fmla="*/ 6699 w 8341"/>
                              <a:gd name="T9" fmla="*/ 612 h 875"/>
                              <a:gd name="T10" fmla="*/ 7945 w 8341"/>
                              <a:gd name="T11" fmla="*/ 129 h 875"/>
                              <a:gd name="T12" fmla="*/ 7582 w 8341"/>
                              <a:gd name="T13" fmla="*/ 388 h 875"/>
                              <a:gd name="T14" fmla="*/ 7552 w 8341"/>
                              <a:gd name="T15" fmla="*/ 315 h 875"/>
                              <a:gd name="T16" fmla="*/ 7246 w 8341"/>
                              <a:gd name="T17" fmla="*/ 44 h 875"/>
                              <a:gd name="T18" fmla="*/ 7223 w 8341"/>
                              <a:gd name="T19" fmla="*/ 184 h 875"/>
                              <a:gd name="T20" fmla="*/ 7339 w 8341"/>
                              <a:gd name="T21" fmla="*/ 841 h 875"/>
                              <a:gd name="T22" fmla="*/ 7561 w 8341"/>
                              <a:gd name="T23" fmla="*/ 841 h 875"/>
                              <a:gd name="T24" fmla="*/ 7994 w 8341"/>
                              <a:gd name="T25" fmla="*/ 162 h 875"/>
                              <a:gd name="T26" fmla="*/ 7842 w 8341"/>
                              <a:gd name="T27" fmla="*/ 841 h 875"/>
                              <a:gd name="T28" fmla="*/ 8151 w 8341"/>
                              <a:gd name="T29" fmla="*/ 310 h 875"/>
                              <a:gd name="T30" fmla="*/ 8270 w 8341"/>
                              <a:gd name="T31" fmla="*/ 502 h 875"/>
                              <a:gd name="T32" fmla="*/ 8330 w 8341"/>
                              <a:gd name="T33" fmla="*/ 705 h 875"/>
                              <a:gd name="T34" fmla="*/ 8330 w 8341"/>
                              <a:gd name="T35" fmla="*/ 705 h 875"/>
                              <a:gd name="T36" fmla="*/ 2870 w 8341"/>
                              <a:gd name="T37" fmla="*/ 841 h 875"/>
                              <a:gd name="T38" fmla="*/ 3051 w 8341"/>
                              <a:gd name="T39" fmla="*/ 682 h 875"/>
                              <a:gd name="T40" fmla="*/ 4300 w 8341"/>
                              <a:gd name="T41" fmla="*/ 36 h 875"/>
                              <a:gd name="T42" fmla="*/ 4732 w 8341"/>
                              <a:gd name="T43" fmla="*/ 782 h 875"/>
                              <a:gd name="T44" fmla="*/ 4807 w 8341"/>
                              <a:gd name="T45" fmla="*/ 841 h 875"/>
                              <a:gd name="T46" fmla="*/ 4807 w 8341"/>
                              <a:gd name="T47" fmla="*/ 36 h 875"/>
                              <a:gd name="T48" fmla="*/ 5929 w 8341"/>
                              <a:gd name="T49" fmla="*/ 457 h 875"/>
                              <a:gd name="T50" fmla="*/ 5929 w 8341"/>
                              <a:gd name="T51" fmla="*/ 400 h 875"/>
                              <a:gd name="T52" fmla="*/ 6311 w 8341"/>
                              <a:gd name="T53" fmla="*/ 36 h 875"/>
                              <a:gd name="T54" fmla="*/ 6324 w 8341"/>
                              <a:gd name="T55" fmla="*/ 841 h 875"/>
                              <a:gd name="T56" fmla="*/ 5645 w 8341"/>
                              <a:gd name="T57" fmla="*/ 782 h 875"/>
                              <a:gd name="T58" fmla="*/ 5048 w 8341"/>
                              <a:gd name="T59" fmla="*/ 36 h 875"/>
                              <a:gd name="T60" fmla="*/ 5113 w 8341"/>
                              <a:gd name="T61" fmla="*/ 95 h 875"/>
                              <a:gd name="T62" fmla="*/ 5710 w 8341"/>
                              <a:gd name="T63" fmla="*/ 841 h 875"/>
                              <a:gd name="T64" fmla="*/ 5645 w 8341"/>
                              <a:gd name="T65" fmla="*/ 782 h 875"/>
                              <a:gd name="T66" fmla="*/ 670 w 8341"/>
                              <a:gd name="T67" fmla="*/ 58 h 875"/>
                              <a:gd name="T68" fmla="*/ 346 w 8341"/>
                              <a:gd name="T69" fmla="*/ 682 h 875"/>
                              <a:gd name="T70" fmla="*/ 198 w 8341"/>
                              <a:gd name="T71" fmla="*/ 841 h 875"/>
                              <a:gd name="T72" fmla="*/ 682 w 8341"/>
                              <a:gd name="T73" fmla="*/ 841 h 875"/>
                              <a:gd name="T74" fmla="*/ 955 w 8341"/>
                              <a:gd name="T75" fmla="*/ 36 h 875"/>
                              <a:gd name="T76" fmla="*/ 4149 w 8341"/>
                              <a:gd name="T77" fmla="*/ 593 h 875"/>
                              <a:gd name="T78" fmla="*/ 3441 w 8341"/>
                              <a:gd name="T79" fmla="*/ 845 h 875"/>
                              <a:gd name="T80" fmla="*/ 4067 w 8341"/>
                              <a:gd name="T81" fmla="*/ 149 h 875"/>
                              <a:gd name="T82" fmla="*/ 3845 w 8341"/>
                              <a:gd name="T83" fmla="*/ 203 h 875"/>
                              <a:gd name="T84" fmla="*/ 3622 w 8341"/>
                              <a:gd name="T85" fmla="*/ 687 h 875"/>
                              <a:gd name="T86" fmla="*/ 3970 w 8341"/>
                              <a:gd name="T87" fmla="*/ 545 h 875"/>
                              <a:gd name="T88" fmla="*/ 2004 w 8341"/>
                              <a:gd name="T89" fmla="*/ 448 h 875"/>
                              <a:gd name="T90" fmla="*/ 1145 w 8341"/>
                              <a:gd name="T91" fmla="*/ 448 h 875"/>
                              <a:gd name="T92" fmla="*/ 1760 w 8341"/>
                              <a:gd name="T93" fmla="*/ 48 h 875"/>
                              <a:gd name="T94" fmla="*/ 1575 w 8341"/>
                              <a:gd name="T95" fmla="*/ 177 h 875"/>
                              <a:gd name="T96" fmla="*/ 1816 w 8341"/>
                              <a:gd name="T97" fmla="*/ 438 h 875"/>
                              <a:gd name="T98" fmla="*/ 2584 w 8341"/>
                              <a:gd name="T99" fmla="*/ 841 h 875"/>
                              <a:gd name="T100" fmla="*/ 2277 w 8341"/>
                              <a:gd name="T101" fmla="*/ 841 h 875"/>
                              <a:gd name="T102" fmla="*/ 2412 w 8341"/>
                              <a:gd name="T103" fmla="*/ 30 h 875"/>
                              <a:gd name="T104" fmla="*/ 2699 w 8341"/>
                              <a:gd name="T105" fmla="*/ 465 h 875"/>
                              <a:gd name="T106" fmla="*/ 2490 w 8341"/>
                              <a:gd name="T107" fmla="*/ 199 h 875"/>
                              <a:gd name="T108" fmla="*/ 2277 w 8341"/>
                              <a:gd name="T109" fmla="*/ 441 h 875"/>
                              <a:gd name="T110" fmla="*/ 2535 w 8341"/>
                              <a:gd name="T111" fmla="*/ 244 h 8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341" h="875">
                                <a:moveTo>
                                  <a:pt x="7041" y="316"/>
                                </a:moveTo>
                                <a:cubicBezTo>
                                  <a:pt x="7146" y="461"/>
                                  <a:pt x="7214" y="643"/>
                                  <a:pt x="7238" y="841"/>
                                </a:cubicBezTo>
                                <a:cubicBezTo>
                                  <a:pt x="7117" y="841"/>
                                  <a:pt x="7117" y="841"/>
                                  <a:pt x="7117" y="841"/>
                                </a:cubicBezTo>
                                <a:cubicBezTo>
                                  <a:pt x="7086" y="617"/>
                                  <a:pt x="6995" y="423"/>
                                  <a:pt x="6869" y="297"/>
                                </a:cubicBezTo>
                                <a:cubicBezTo>
                                  <a:pt x="6895" y="266"/>
                                  <a:pt x="6923" y="238"/>
                                  <a:pt x="6953" y="211"/>
                                </a:cubicBezTo>
                                <a:cubicBezTo>
                                  <a:pt x="6984" y="243"/>
                                  <a:pt x="7014" y="277"/>
                                  <a:pt x="7041" y="316"/>
                                </a:cubicBezTo>
                                <a:close/>
                                <a:moveTo>
                                  <a:pt x="6805" y="381"/>
                                </a:moveTo>
                                <a:cubicBezTo>
                                  <a:pt x="6782" y="416"/>
                                  <a:pt x="6761" y="454"/>
                                  <a:pt x="6743" y="493"/>
                                </a:cubicBezTo>
                                <a:cubicBezTo>
                                  <a:pt x="6816" y="583"/>
                                  <a:pt x="6869" y="703"/>
                                  <a:pt x="6893" y="841"/>
                                </a:cubicBezTo>
                                <a:cubicBezTo>
                                  <a:pt x="7015" y="841"/>
                                  <a:pt x="7015" y="841"/>
                                  <a:pt x="7015" y="841"/>
                                </a:cubicBezTo>
                                <a:cubicBezTo>
                                  <a:pt x="6992" y="693"/>
                                  <a:pt x="6939" y="557"/>
                                  <a:pt x="6859" y="448"/>
                                </a:cubicBezTo>
                                <a:cubicBezTo>
                                  <a:pt x="6842" y="424"/>
                                  <a:pt x="6824" y="402"/>
                                  <a:pt x="6805" y="381"/>
                                </a:cubicBezTo>
                                <a:close/>
                                <a:moveTo>
                                  <a:pt x="6668" y="841"/>
                                </a:moveTo>
                                <a:cubicBezTo>
                                  <a:pt x="6790" y="841"/>
                                  <a:pt x="6790" y="841"/>
                                  <a:pt x="6790" y="841"/>
                                </a:cubicBezTo>
                                <a:cubicBezTo>
                                  <a:pt x="6772" y="757"/>
                                  <a:pt x="6742" y="679"/>
                                  <a:pt x="6699" y="612"/>
                                </a:cubicBezTo>
                                <a:cubicBezTo>
                                  <a:pt x="6679" y="685"/>
                                  <a:pt x="6668" y="761"/>
                                  <a:pt x="6668" y="841"/>
                                </a:cubicBezTo>
                                <a:close/>
                                <a:moveTo>
                                  <a:pt x="7994" y="162"/>
                                </a:moveTo>
                                <a:cubicBezTo>
                                  <a:pt x="7978" y="150"/>
                                  <a:pt x="7962" y="139"/>
                                  <a:pt x="7945" y="129"/>
                                </a:cubicBezTo>
                                <a:cubicBezTo>
                                  <a:pt x="7937" y="137"/>
                                  <a:pt x="7930" y="145"/>
                                  <a:pt x="7922" y="153"/>
                                </a:cubicBezTo>
                                <a:cubicBezTo>
                                  <a:pt x="7825" y="261"/>
                                  <a:pt x="7715" y="426"/>
                                  <a:pt x="7657" y="659"/>
                                </a:cubicBezTo>
                                <a:cubicBezTo>
                                  <a:pt x="7639" y="565"/>
                                  <a:pt x="7614" y="474"/>
                                  <a:pt x="7582" y="388"/>
                                </a:cubicBezTo>
                                <a:cubicBezTo>
                                  <a:pt x="7645" y="247"/>
                                  <a:pt x="7724" y="137"/>
                                  <a:pt x="7796" y="56"/>
                                </a:cubicBezTo>
                                <a:cubicBezTo>
                                  <a:pt x="7777" y="49"/>
                                  <a:pt x="7757" y="42"/>
                                  <a:pt x="7737" y="36"/>
                                </a:cubicBezTo>
                                <a:cubicBezTo>
                                  <a:pt x="7674" y="109"/>
                                  <a:pt x="7609" y="201"/>
                                  <a:pt x="7552" y="315"/>
                                </a:cubicBezTo>
                                <a:cubicBezTo>
                                  <a:pt x="7512" y="220"/>
                                  <a:pt x="7462" y="132"/>
                                  <a:pt x="7405" y="52"/>
                                </a:cubicBezTo>
                                <a:cubicBezTo>
                                  <a:pt x="7395" y="39"/>
                                  <a:pt x="7386" y="26"/>
                                  <a:pt x="7376" y="14"/>
                                </a:cubicBezTo>
                                <a:cubicBezTo>
                                  <a:pt x="7332" y="20"/>
                                  <a:pt x="7288" y="31"/>
                                  <a:pt x="7246" y="44"/>
                                </a:cubicBezTo>
                                <a:cubicBezTo>
                                  <a:pt x="7347" y="161"/>
                                  <a:pt x="7429" y="308"/>
                                  <a:pt x="7485" y="476"/>
                                </a:cubicBezTo>
                                <a:cubicBezTo>
                                  <a:pt x="7464" y="535"/>
                                  <a:pt x="7446" y="599"/>
                                  <a:pt x="7432" y="667"/>
                                </a:cubicBezTo>
                                <a:cubicBezTo>
                                  <a:pt x="7393" y="487"/>
                                  <a:pt x="7322" y="321"/>
                                  <a:pt x="7223" y="184"/>
                                </a:cubicBezTo>
                                <a:cubicBezTo>
                                  <a:pt x="7198" y="149"/>
                                  <a:pt x="7171" y="116"/>
                                  <a:pt x="7143" y="86"/>
                                </a:cubicBezTo>
                                <a:cubicBezTo>
                                  <a:pt x="7106" y="103"/>
                                  <a:pt x="7070" y="124"/>
                                  <a:pt x="7036" y="147"/>
                                </a:cubicBezTo>
                                <a:cubicBezTo>
                                  <a:pt x="7195" y="308"/>
                                  <a:pt x="7307" y="555"/>
                                  <a:pt x="7339" y="841"/>
                                </a:cubicBezTo>
                                <a:cubicBezTo>
                                  <a:pt x="7465" y="841"/>
                                  <a:pt x="7465" y="841"/>
                                  <a:pt x="7465" y="841"/>
                                </a:cubicBezTo>
                                <a:cubicBezTo>
                                  <a:pt x="7474" y="744"/>
                                  <a:pt x="7491" y="655"/>
                                  <a:pt x="7514" y="574"/>
                                </a:cubicBezTo>
                                <a:cubicBezTo>
                                  <a:pt x="7536" y="659"/>
                                  <a:pt x="7552" y="748"/>
                                  <a:pt x="7561" y="841"/>
                                </a:cubicBezTo>
                                <a:cubicBezTo>
                                  <a:pt x="7682" y="841"/>
                                  <a:pt x="7682" y="841"/>
                                  <a:pt x="7682" y="841"/>
                                </a:cubicBezTo>
                                <a:cubicBezTo>
                                  <a:pt x="7718" y="529"/>
                                  <a:pt x="7851" y="318"/>
                                  <a:pt x="7965" y="192"/>
                                </a:cubicBezTo>
                                <a:cubicBezTo>
                                  <a:pt x="7975" y="181"/>
                                  <a:pt x="7984" y="171"/>
                                  <a:pt x="7994" y="162"/>
                                </a:cubicBezTo>
                                <a:close/>
                                <a:moveTo>
                                  <a:pt x="8151" y="310"/>
                                </a:moveTo>
                                <a:cubicBezTo>
                                  <a:pt x="8139" y="295"/>
                                  <a:pt x="8126" y="280"/>
                                  <a:pt x="8113" y="266"/>
                                </a:cubicBezTo>
                                <a:cubicBezTo>
                                  <a:pt x="7984" y="398"/>
                                  <a:pt x="7876" y="590"/>
                                  <a:pt x="7842" y="841"/>
                                </a:cubicBezTo>
                                <a:cubicBezTo>
                                  <a:pt x="7901" y="841"/>
                                  <a:pt x="7901" y="841"/>
                                  <a:pt x="7901" y="841"/>
                                </a:cubicBezTo>
                                <a:cubicBezTo>
                                  <a:pt x="7935" y="597"/>
                                  <a:pt x="8041" y="431"/>
                                  <a:pt x="8132" y="330"/>
                                </a:cubicBezTo>
                                <a:cubicBezTo>
                                  <a:pt x="8139" y="323"/>
                                  <a:pt x="8145" y="316"/>
                                  <a:pt x="8151" y="310"/>
                                </a:cubicBezTo>
                                <a:close/>
                                <a:moveTo>
                                  <a:pt x="8061" y="841"/>
                                </a:moveTo>
                                <a:cubicBezTo>
                                  <a:pt x="8120" y="841"/>
                                  <a:pt x="8120" y="841"/>
                                  <a:pt x="8120" y="841"/>
                                </a:cubicBezTo>
                                <a:cubicBezTo>
                                  <a:pt x="8147" y="689"/>
                                  <a:pt x="8210" y="579"/>
                                  <a:pt x="8270" y="502"/>
                                </a:cubicBezTo>
                                <a:cubicBezTo>
                                  <a:pt x="8262" y="483"/>
                                  <a:pt x="8252" y="464"/>
                                  <a:pt x="8242" y="445"/>
                                </a:cubicBezTo>
                                <a:cubicBezTo>
                                  <a:pt x="8158" y="543"/>
                                  <a:pt x="8090" y="675"/>
                                  <a:pt x="8061" y="841"/>
                                </a:cubicBezTo>
                                <a:close/>
                                <a:moveTo>
                                  <a:pt x="8330" y="705"/>
                                </a:moveTo>
                                <a:cubicBezTo>
                                  <a:pt x="8310" y="746"/>
                                  <a:pt x="8294" y="791"/>
                                  <a:pt x="8282" y="841"/>
                                </a:cubicBezTo>
                                <a:cubicBezTo>
                                  <a:pt x="8341" y="841"/>
                                  <a:pt x="8341" y="841"/>
                                  <a:pt x="8341" y="841"/>
                                </a:cubicBezTo>
                                <a:cubicBezTo>
                                  <a:pt x="8341" y="794"/>
                                  <a:pt x="8338" y="749"/>
                                  <a:pt x="8330" y="705"/>
                                </a:cubicBezTo>
                                <a:close/>
                                <a:moveTo>
                                  <a:pt x="3051" y="36"/>
                                </a:moveTo>
                                <a:cubicBezTo>
                                  <a:pt x="2870" y="36"/>
                                  <a:pt x="2870" y="36"/>
                                  <a:pt x="2870" y="36"/>
                                </a:cubicBezTo>
                                <a:cubicBezTo>
                                  <a:pt x="2870" y="841"/>
                                  <a:pt x="2870" y="841"/>
                                  <a:pt x="2870" y="841"/>
                                </a:cubicBezTo>
                                <a:cubicBezTo>
                                  <a:pt x="3366" y="841"/>
                                  <a:pt x="3366" y="841"/>
                                  <a:pt x="3366" y="841"/>
                                </a:cubicBezTo>
                                <a:cubicBezTo>
                                  <a:pt x="3366" y="682"/>
                                  <a:pt x="3366" y="682"/>
                                  <a:pt x="3366" y="682"/>
                                </a:cubicBezTo>
                                <a:cubicBezTo>
                                  <a:pt x="3051" y="682"/>
                                  <a:pt x="3051" y="682"/>
                                  <a:pt x="3051" y="682"/>
                                </a:cubicBezTo>
                                <a:lnTo>
                                  <a:pt x="3051" y="36"/>
                                </a:lnTo>
                                <a:close/>
                                <a:moveTo>
                                  <a:pt x="4365" y="36"/>
                                </a:moveTo>
                                <a:cubicBezTo>
                                  <a:pt x="4300" y="36"/>
                                  <a:pt x="4300" y="36"/>
                                  <a:pt x="4300" y="36"/>
                                </a:cubicBezTo>
                                <a:cubicBezTo>
                                  <a:pt x="4300" y="841"/>
                                  <a:pt x="4300" y="841"/>
                                  <a:pt x="4300" y="841"/>
                                </a:cubicBezTo>
                                <a:cubicBezTo>
                                  <a:pt x="4732" y="841"/>
                                  <a:pt x="4732" y="841"/>
                                  <a:pt x="4732" y="841"/>
                                </a:cubicBezTo>
                                <a:cubicBezTo>
                                  <a:pt x="4732" y="782"/>
                                  <a:pt x="4732" y="782"/>
                                  <a:pt x="4732" y="782"/>
                                </a:cubicBezTo>
                                <a:cubicBezTo>
                                  <a:pt x="4365" y="782"/>
                                  <a:pt x="4365" y="782"/>
                                  <a:pt x="4365" y="782"/>
                                </a:cubicBezTo>
                                <a:lnTo>
                                  <a:pt x="4365" y="36"/>
                                </a:lnTo>
                                <a:close/>
                                <a:moveTo>
                                  <a:pt x="4807" y="841"/>
                                </a:moveTo>
                                <a:cubicBezTo>
                                  <a:pt x="4872" y="841"/>
                                  <a:pt x="4872" y="841"/>
                                  <a:pt x="4872" y="841"/>
                                </a:cubicBezTo>
                                <a:cubicBezTo>
                                  <a:pt x="4872" y="36"/>
                                  <a:pt x="4872" y="36"/>
                                  <a:pt x="4872" y="36"/>
                                </a:cubicBezTo>
                                <a:cubicBezTo>
                                  <a:pt x="4807" y="36"/>
                                  <a:pt x="4807" y="36"/>
                                  <a:pt x="4807" y="36"/>
                                </a:cubicBezTo>
                                <a:lnTo>
                                  <a:pt x="4807" y="841"/>
                                </a:lnTo>
                                <a:close/>
                                <a:moveTo>
                                  <a:pt x="5929" y="782"/>
                                </a:moveTo>
                                <a:cubicBezTo>
                                  <a:pt x="5929" y="457"/>
                                  <a:pt x="5929" y="457"/>
                                  <a:pt x="5929" y="457"/>
                                </a:cubicBezTo>
                                <a:cubicBezTo>
                                  <a:pt x="6284" y="457"/>
                                  <a:pt x="6284" y="457"/>
                                  <a:pt x="6284" y="457"/>
                                </a:cubicBezTo>
                                <a:cubicBezTo>
                                  <a:pt x="6284" y="400"/>
                                  <a:pt x="6284" y="400"/>
                                  <a:pt x="6284" y="400"/>
                                </a:cubicBezTo>
                                <a:cubicBezTo>
                                  <a:pt x="5929" y="400"/>
                                  <a:pt x="5929" y="400"/>
                                  <a:pt x="5929" y="400"/>
                                </a:cubicBezTo>
                                <a:cubicBezTo>
                                  <a:pt x="5929" y="95"/>
                                  <a:pt x="5929" y="95"/>
                                  <a:pt x="5929" y="95"/>
                                </a:cubicBezTo>
                                <a:cubicBezTo>
                                  <a:pt x="6311" y="95"/>
                                  <a:pt x="6311" y="95"/>
                                  <a:pt x="6311" y="95"/>
                                </a:cubicBezTo>
                                <a:cubicBezTo>
                                  <a:pt x="6311" y="36"/>
                                  <a:pt x="6311" y="36"/>
                                  <a:pt x="6311" y="36"/>
                                </a:cubicBezTo>
                                <a:cubicBezTo>
                                  <a:pt x="5863" y="36"/>
                                  <a:pt x="5863" y="36"/>
                                  <a:pt x="5863" y="36"/>
                                </a:cubicBezTo>
                                <a:cubicBezTo>
                                  <a:pt x="5863" y="841"/>
                                  <a:pt x="5863" y="841"/>
                                  <a:pt x="5863" y="841"/>
                                </a:cubicBezTo>
                                <a:cubicBezTo>
                                  <a:pt x="6324" y="841"/>
                                  <a:pt x="6324" y="841"/>
                                  <a:pt x="6324" y="841"/>
                                </a:cubicBezTo>
                                <a:cubicBezTo>
                                  <a:pt x="6324" y="782"/>
                                  <a:pt x="6324" y="782"/>
                                  <a:pt x="6324" y="782"/>
                                </a:cubicBezTo>
                                <a:lnTo>
                                  <a:pt x="5929" y="782"/>
                                </a:lnTo>
                                <a:close/>
                                <a:moveTo>
                                  <a:pt x="5645" y="782"/>
                                </a:moveTo>
                                <a:cubicBezTo>
                                  <a:pt x="5632" y="782"/>
                                  <a:pt x="5632" y="782"/>
                                  <a:pt x="5632" y="782"/>
                                </a:cubicBezTo>
                                <a:cubicBezTo>
                                  <a:pt x="5166" y="36"/>
                                  <a:pt x="5166" y="36"/>
                                  <a:pt x="5166" y="36"/>
                                </a:cubicBezTo>
                                <a:cubicBezTo>
                                  <a:pt x="5048" y="36"/>
                                  <a:pt x="5048" y="36"/>
                                  <a:pt x="5048" y="36"/>
                                </a:cubicBezTo>
                                <a:cubicBezTo>
                                  <a:pt x="5048" y="841"/>
                                  <a:pt x="5048" y="841"/>
                                  <a:pt x="5048" y="841"/>
                                </a:cubicBezTo>
                                <a:cubicBezTo>
                                  <a:pt x="5113" y="841"/>
                                  <a:pt x="5113" y="841"/>
                                  <a:pt x="5113" y="841"/>
                                </a:cubicBezTo>
                                <a:cubicBezTo>
                                  <a:pt x="5113" y="95"/>
                                  <a:pt x="5113" y="95"/>
                                  <a:pt x="5113" y="95"/>
                                </a:cubicBezTo>
                                <a:cubicBezTo>
                                  <a:pt x="5129" y="95"/>
                                  <a:pt x="5129" y="95"/>
                                  <a:pt x="5129" y="95"/>
                                </a:cubicBezTo>
                                <a:cubicBezTo>
                                  <a:pt x="5595" y="841"/>
                                  <a:pt x="5595" y="841"/>
                                  <a:pt x="5595" y="841"/>
                                </a:cubicBezTo>
                                <a:cubicBezTo>
                                  <a:pt x="5710" y="841"/>
                                  <a:pt x="5710" y="841"/>
                                  <a:pt x="5710" y="841"/>
                                </a:cubicBezTo>
                                <a:cubicBezTo>
                                  <a:pt x="5710" y="36"/>
                                  <a:pt x="5710" y="36"/>
                                  <a:pt x="5710" y="36"/>
                                </a:cubicBezTo>
                                <a:cubicBezTo>
                                  <a:pt x="5645" y="36"/>
                                  <a:pt x="5645" y="36"/>
                                  <a:pt x="5645" y="36"/>
                                </a:cubicBezTo>
                                <a:lnTo>
                                  <a:pt x="5645" y="782"/>
                                </a:lnTo>
                                <a:close/>
                                <a:moveTo>
                                  <a:pt x="816" y="682"/>
                                </a:moveTo>
                                <a:cubicBezTo>
                                  <a:pt x="803" y="682"/>
                                  <a:pt x="803" y="682"/>
                                  <a:pt x="803" y="682"/>
                                </a:cubicBezTo>
                                <a:cubicBezTo>
                                  <a:pt x="670" y="58"/>
                                  <a:pt x="670" y="58"/>
                                  <a:pt x="670" y="58"/>
                                </a:cubicBezTo>
                                <a:cubicBezTo>
                                  <a:pt x="482" y="58"/>
                                  <a:pt x="482" y="58"/>
                                  <a:pt x="482" y="58"/>
                                </a:cubicBezTo>
                                <a:cubicBezTo>
                                  <a:pt x="364" y="682"/>
                                  <a:pt x="364" y="682"/>
                                  <a:pt x="364" y="682"/>
                                </a:cubicBezTo>
                                <a:cubicBezTo>
                                  <a:pt x="346" y="682"/>
                                  <a:pt x="346" y="682"/>
                                  <a:pt x="346" y="682"/>
                                </a:cubicBezTo>
                                <a:cubicBezTo>
                                  <a:pt x="185" y="36"/>
                                  <a:pt x="185" y="36"/>
                                  <a:pt x="185" y="36"/>
                                </a:cubicBezTo>
                                <a:cubicBezTo>
                                  <a:pt x="0" y="36"/>
                                  <a:pt x="0" y="36"/>
                                  <a:pt x="0" y="36"/>
                                </a:cubicBezTo>
                                <a:cubicBezTo>
                                  <a:pt x="198" y="841"/>
                                  <a:pt x="198" y="841"/>
                                  <a:pt x="198" y="841"/>
                                </a:cubicBezTo>
                                <a:cubicBezTo>
                                  <a:pt x="476" y="841"/>
                                  <a:pt x="476" y="841"/>
                                  <a:pt x="476" y="841"/>
                                </a:cubicBezTo>
                                <a:cubicBezTo>
                                  <a:pt x="575" y="351"/>
                                  <a:pt x="575" y="351"/>
                                  <a:pt x="575" y="351"/>
                                </a:cubicBezTo>
                                <a:cubicBezTo>
                                  <a:pt x="682" y="841"/>
                                  <a:pt x="682" y="841"/>
                                  <a:pt x="682" y="841"/>
                                </a:cubicBezTo>
                                <a:cubicBezTo>
                                  <a:pt x="965" y="841"/>
                                  <a:pt x="965" y="841"/>
                                  <a:pt x="965" y="841"/>
                                </a:cubicBezTo>
                                <a:cubicBezTo>
                                  <a:pt x="1141" y="36"/>
                                  <a:pt x="1141" y="36"/>
                                  <a:pt x="1141" y="36"/>
                                </a:cubicBezTo>
                                <a:cubicBezTo>
                                  <a:pt x="955" y="36"/>
                                  <a:pt x="955" y="36"/>
                                  <a:pt x="955" y="36"/>
                                </a:cubicBezTo>
                                <a:lnTo>
                                  <a:pt x="816" y="682"/>
                                </a:lnTo>
                                <a:close/>
                                <a:moveTo>
                                  <a:pt x="4176" y="424"/>
                                </a:moveTo>
                                <a:cubicBezTo>
                                  <a:pt x="4177" y="482"/>
                                  <a:pt x="4170" y="538"/>
                                  <a:pt x="4149" y="593"/>
                                </a:cubicBezTo>
                                <a:cubicBezTo>
                                  <a:pt x="4110" y="692"/>
                                  <a:pt x="4032" y="770"/>
                                  <a:pt x="3930" y="811"/>
                                </a:cubicBezTo>
                                <a:cubicBezTo>
                                  <a:pt x="3876" y="834"/>
                                  <a:pt x="3812" y="845"/>
                                  <a:pt x="3739" y="845"/>
                                </a:cubicBezTo>
                                <a:cubicBezTo>
                                  <a:pt x="3441" y="845"/>
                                  <a:pt x="3441" y="845"/>
                                  <a:pt x="3441" y="845"/>
                                </a:cubicBezTo>
                                <a:cubicBezTo>
                                  <a:pt x="3441" y="30"/>
                                  <a:pt x="3441" y="30"/>
                                  <a:pt x="3441" y="30"/>
                                </a:cubicBezTo>
                                <a:cubicBezTo>
                                  <a:pt x="3441" y="30"/>
                                  <a:pt x="3739" y="30"/>
                                  <a:pt x="3739" y="30"/>
                                </a:cubicBezTo>
                                <a:cubicBezTo>
                                  <a:pt x="3868" y="29"/>
                                  <a:pt x="3981" y="65"/>
                                  <a:pt x="4067" y="149"/>
                                </a:cubicBezTo>
                                <a:cubicBezTo>
                                  <a:pt x="4140" y="222"/>
                                  <a:pt x="4176" y="321"/>
                                  <a:pt x="4176" y="424"/>
                                </a:cubicBezTo>
                                <a:close/>
                                <a:moveTo>
                                  <a:pt x="3970" y="324"/>
                                </a:moveTo>
                                <a:cubicBezTo>
                                  <a:pt x="3948" y="266"/>
                                  <a:pt x="3905" y="224"/>
                                  <a:pt x="3845" y="203"/>
                                </a:cubicBezTo>
                                <a:cubicBezTo>
                                  <a:pt x="3815" y="193"/>
                                  <a:pt x="3781" y="188"/>
                                  <a:pt x="3743" y="188"/>
                                </a:cubicBezTo>
                                <a:cubicBezTo>
                                  <a:pt x="3622" y="188"/>
                                  <a:pt x="3622" y="188"/>
                                  <a:pt x="3622" y="188"/>
                                </a:cubicBezTo>
                                <a:cubicBezTo>
                                  <a:pt x="3622" y="687"/>
                                  <a:pt x="3622" y="687"/>
                                  <a:pt x="3622" y="687"/>
                                </a:cubicBezTo>
                                <a:cubicBezTo>
                                  <a:pt x="3743" y="687"/>
                                  <a:pt x="3743" y="687"/>
                                  <a:pt x="3743" y="687"/>
                                </a:cubicBezTo>
                                <a:cubicBezTo>
                                  <a:pt x="3781" y="687"/>
                                  <a:pt x="3815" y="681"/>
                                  <a:pt x="3845" y="670"/>
                                </a:cubicBezTo>
                                <a:cubicBezTo>
                                  <a:pt x="3905" y="647"/>
                                  <a:pt x="3948" y="605"/>
                                  <a:pt x="3970" y="545"/>
                                </a:cubicBezTo>
                                <a:cubicBezTo>
                                  <a:pt x="3994" y="482"/>
                                  <a:pt x="3993" y="387"/>
                                  <a:pt x="3970" y="324"/>
                                </a:cubicBezTo>
                                <a:close/>
                                <a:moveTo>
                                  <a:pt x="1895" y="143"/>
                                </a:moveTo>
                                <a:cubicBezTo>
                                  <a:pt x="1971" y="226"/>
                                  <a:pt x="2008" y="338"/>
                                  <a:pt x="2004" y="448"/>
                                </a:cubicBezTo>
                                <a:cubicBezTo>
                                  <a:pt x="2002" y="602"/>
                                  <a:pt x="1910" y="757"/>
                                  <a:pt x="1764" y="824"/>
                                </a:cubicBezTo>
                                <a:cubicBezTo>
                                  <a:pt x="1661" y="875"/>
                                  <a:pt x="1487" y="875"/>
                                  <a:pt x="1384" y="824"/>
                                </a:cubicBezTo>
                                <a:cubicBezTo>
                                  <a:pt x="1239" y="757"/>
                                  <a:pt x="1146" y="602"/>
                                  <a:pt x="1145" y="448"/>
                                </a:cubicBezTo>
                                <a:cubicBezTo>
                                  <a:pt x="1143" y="390"/>
                                  <a:pt x="1150" y="333"/>
                                  <a:pt x="1172" y="276"/>
                                </a:cubicBezTo>
                                <a:cubicBezTo>
                                  <a:pt x="1209" y="175"/>
                                  <a:pt x="1286" y="93"/>
                                  <a:pt x="1387" y="48"/>
                                </a:cubicBezTo>
                                <a:cubicBezTo>
                                  <a:pt x="1490" y="0"/>
                                  <a:pt x="1658" y="0"/>
                                  <a:pt x="1760" y="48"/>
                                </a:cubicBezTo>
                                <a:cubicBezTo>
                                  <a:pt x="1814" y="72"/>
                                  <a:pt x="1859" y="104"/>
                                  <a:pt x="1895" y="143"/>
                                </a:cubicBezTo>
                                <a:close/>
                                <a:moveTo>
                                  <a:pt x="1816" y="438"/>
                                </a:moveTo>
                                <a:cubicBezTo>
                                  <a:pt x="1816" y="270"/>
                                  <a:pt x="1709" y="177"/>
                                  <a:pt x="1575" y="177"/>
                                </a:cubicBezTo>
                                <a:cubicBezTo>
                                  <a:pt x="1416" y="177"/>
                                  <a:pt x="1334" y="293"/>
                                  <a:pt x="1334" y="438"/>
                                </a:cubicBezTo>
                                <a:cubicBezTo>
                                  <a:pt x="1334" y="578"/>
                                  <a:pt x="1422" y="698"/>
                                  <a:pt x="1575" y="698"/>
                                </a:cubicBezTo>
                                <a:cubicBezTo>
                                  <a:pt x="1726" y="698"/>
                                  <a:pt x="1816" y="578"/>
                                  <a:pt x="1816" y="438"/>
                                </a:cubicBezTo>
                                <a:close/>
                                <a:moveTo>
                                  <a:pt x="2588" y="553"/>
                                </a:moveTo>
                                <a:cubicBezTo>
                                  <a:pt x="2794" y="841"/>
                                  <a:pt x="2794" y="841"/>
                                  <a:pt x="2794" y="841"/>
                                </a:cubicBezTo>
                                <a:cubicBezTo>
                                  <a:pt x="2584" y="841"/>
                                  <a:pt x="2584" y="841"/>
                                  <a:pt x="2584" y="841"/>
                                </a:cubicBezTo>
                                <a:cubicBezTo>
                                  <a:pt x="2414" y="591"/>
                                  <a:pt x="2414" y="591"/>
                                  <a:pt x="2414" y="591"/>
                                </a:cubicBezTo>
                                <a:cubicBezTo>
                                  <a:pt x="2410" y="592"/>
                                  <a:pt x="2281" y="591"/>
                                  <a:pt x="2277" y="592"/>
                                </a:cubicBezTo>
                                <a:cubicBezTo>
                                  <a:pt x="2277" y="841"/>
                                  <a:pt x="2277" y="841"/>
                                  <a:pt x="2277" y="841"/>
                                </a:cubicBezTo>
                                <a:cubicBezTo>
                                  <a:pt x="2096" y="841"/>
                                  <a:pt x="2096" y="841"/>
                                  <a:pt x="2096" y="841"/>
                                </a:cubicBezTo>
                                <a:cubicBezTo>
                                  <a:pt x="2096" y="30"/>
                                  <a:pt x="2096" y="30"/>
                                  <a:pt x="2096" y="30"/>
                                </a:cubicBezTo>
                                <a:cubicBezTo>
                                  <a:pt x="2096" y="30"/>
                                  <a:pt x="2412" y="30"/>
                                  <a:pt x="2412" y="30"/>
                                </a:cubicBezTo>
                                <a:cubicBezTo>
                                  <a:pt x="2529" y="31"/>
                                  <a:pt x="2637" y="58"/>
                                  <a:pt x="2700" y="150"/>
                                </a:cubicBezTo>
                                <a:cubicBezTo>
                                  <a:pt x="2726" y="190"/>
                                  <a:pt x="2740" y="240"/>
                                  <a:pt x="2740" y="300"/>
                                </a:cubicBezTo>
                                <a:cubicBezTo>
                                  <a:pt x="2742" y="361"/>
                                  <a:pt x="2729" y="424"/>
                                  <a:pt x="2699" y="465"/>
                                </a:cubicBezTo>
                                <a:cubicBezTo>
                                  <a:pt x="2673" y="504"/>
                                  <a:pt x="2636" y="533"/>
                                  <a:pt x="2588" y="553"/>
                                </a:cubicBezTo>
                                <a:close/>
                                <a:moveTo>
                                  <a:pt x="2535" y="244"/>
                                </a:moveTo>
                                <a:cubicBezTo>
                                  <a:pt x="2524" y="225"/>
                                  <a:pt x="2509" y="210"/>
                                  <a:pt x="2490" y="199"/>
                                </a:cubicBezTo>
                                <a:cubicBezTo>
                                  <a:pt x="2471" y="188"/>
                                  <a:pt x="2448" y="188"/>
                                  <a:pt x="2422" y="188"/>
                                </a:cubicBezTo>
                                <a:cubicBezTo>
                                  <a:pt x="2277" y="188"/>
                                  <a:pt x="2277" y="188"/>
                                  <a:pt x="2277" y="188"/>
                                </a:cubicBezTo>
                                <a:cubicBezTo>
                                  <a:pt x="2277" y="441"/>
                                  <a:pt x="2277" y="441"/>
                                  <a:pt x="2277" y="441"/>
                                </a:cubicBezTo>
                                <a:cubicBezTo>
                                  <a:pt x="2422" y="441"/>
                                  <a:pt x="2422" y="441"/>
                                  <a:pt x="2422" y="441"/>
                                </a:cubicBezTo>
                                <a:cubicBezTo>
                                  <a:pt x="2471" y="441"/>
                                  <a:pt x="2511" y="421"/>
                                  <a:pt x="2535" y="380"/>
                                </a:cubicBezTo>
                                <a:cubicBezTo>
                                  <a:pt x="2557" y="342"/>
                                  <a:pt x="2557" y="281"/>
                                  <a:pt x="2535" y="244"/>
                                </a:cubicBezTo>
                                <a:close/>
                              </a:path>
                            </a:pathLst>
                          </a:custGeom>
                          <a:solidFill>
                            <a:srgbClr val="46BEA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group id="TeVerwijderenShape_1" style="position:absolute;margin-left:233.7pt;margin-top:0;width:284.9pt;height:86.75pt;z-index:-251658240;mso-position-horizontal:right;mso-position-horizontal-relative:right-margin-area;mso-position-vertical-relative:page" coordsize="36175,11010" o:spid="_x0000_s1026" editas="canvas" w14:anchorId="709A9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">
                <v:shape id="_x0000_s1027" style="position:absolute;width:36175;height:11010;visibility:visible;mso-wrap-style:square" type="#_x0000_t75">
                  <v:fill o:detectmouseclick="t"/>
                  <v:path o:connecttype="none"/>
                </v:shape>
                <v:shape id="Freeform 37" style="position:absolute;left:2774;top:4737;width:26480;height:2775;visibility:visible;mso-wrap-style:square;v-text-anchor:top" coordsize="8341,875" o:spid="_x0000_s1028" fillcolor="#46beaa" stroked="f" path="m7041,316v105,145,173,327,197,525c7117,841,7117,841,7117,841,7086,617,6995,423,6869,297v26,-31,54,-59,84,-86c6984,243,7014,277,7041,316xm6805,381v-23,35,-44,73,-62,112c6816,583,6869,703,6893,841v122,,122,,122,c6992,693,6939,557,6859,448v-17,-24,-35,-46,-54,-67xm6668,841v122,,122,,122,c6772,757,6742,679,6699,612v-20,73,-31,149,-31,229xm7994,162v-16,-12,-32,-23,-49,-33c7937,137,7930,145,7922,153v-97,108,-207,273,-265,506c7639,565,7614,474,7582,388,7645,247,7724,137,7796,56v-19,-7,-39,-14,-59,-20c7674,109,7609,201,7552,315,7512,220,7462,132,7405,52,7395,39,7386,26,7376,14v-44,6,-88,17,-130,30c7347,161,7429,308,7485,476v-21,59,-39,123,-53,191c7393,487,7322,321,7223,184v-25,-35,-52,-68,-80,-98c7106,103,7070,124,7036,147v159,161,271,408,303,694c7465,841,7465,841,7465,841v9,-97,26,-186,49,-267c7536,659,7552,748,7561,841v121,,121,,121,c7718,529,7851,318,7965,192v10,-11,19,-21,29,-30xm8151,310v-12,-15,-25,-30,-38,-44c7984,398,7876,590,7842,841v59,,59,,59,c7935,597,8041,431,8132,330v7,-7,13,-14,19,-20xm8061,841v59,,59,,59,c8147,689,8210,579,8270,502v-8,-19,-18,-38,-28,-57c8158,543,8090,675,8061,841xm8330,705v-20,41,-36,86,-48,136c8341,841,8341,841,8341,841v,-47,-3,-92,-11,-136xm3051,36v-181,,-181,,-181,c2870,841,2870,841,2870,841v496,,496,,496,c3366,682,3366,682,3366,682v-315,,-315,,-315,l3051,36xm4365,36v-65,,-65,,-65,c4300,841,4300,841,4300,841v432,,432,,432,c4732,782,4732,782,4732,782v-367,,-367,,-367,l4365,36xm4807,841v65,,65,,65,c4872,36,4872,36,4872,36v-65,,-65,,-65,l4807,841xm5929,782v,-325,,-325,,-325c6284,457,6284,457,6284,457v,-57,,-57,,-57c5929,400,5929,400,5929,400v,-305,,-305,,-305c6311,95,6311,95,6311,95v,-59,,-59,,-59c5863,36,5863,36,5863,36v,805,,805,,805c6324,841,6324,841,6324,841v,-59,,-59,,-59l5929,782xm5645,782v-13,,-13,,-13,c5166,36,5166,36,5166,36v-118,,-118,,-118,c5048,841,5048,841,5048,841v65,,65,,65,c5113,95,5113,95,5113,95v16,,16,,16,c5595,841,5595,841,5595,841v115,,115,,115,c5710,36,5710,36,5710,36v-65,,-65,,-65,l5645,782xm816,682v-13,,-13,,-13,c670,58,670,58,670,58v-188,,-188,,-188,c364,682,364,682,364,682v-18,,-18,,-18,c185,36,185,36,185,36,,36,,36,,36,198,841,198,841,198,841v278,,278,,278,c575,351,575,351,575,351,682,841,682,841,682,841v283,,283,,283,c1141,36,1141,36,1141,36v-186,,-186,,-186,l816,682xm4176,424v1,58,-6,114,-27,169c4110,692,4032,770,3930,811v-54,23,-118,34,-191,34c3441,845,3441,845,3441,845v,-815,,-815,,-815c3441,30,3739,30,3739,30v129,-1,242,35,328,119c4140,222,4176,321,4176,424xm3970,324c3948,266,3905,224,3845,203v-30,-10,-64,-15,-102,-15c3622,188,3622,188,3622,188v,499,,499,,499c3743,687,3743,687,3743,687v38,,72,-6,102,-17c3905,647,3948,605,3970,545v24,-63,23,-158,,-221xm1895,143v76,83,113,195,109,305c2002,602,1910,757,1764,824v-103,51,-277,51,-380,c1239,757,1146,602,1145,448v-2,-58,5,-115,27,-172c1209,175,1286,93,1387,48,1490,,1658,,1760,48v54,24,99,56,135,95xm1816,438v,-168,-107,-261,-241,-261c1416,177,1334,293,1334,438v,140,88,260,241,260c1726,698,1816,578,1816,438xm2588,553v206,288,206,288,206,288c2584,841,2584,841,2584,841,2414,591,2414,591,2414,591v-4,1,-133,,-137,1c2277,841,2277,841,2277,841v-181,,-181,,-181,c2096,30,2096,30,2096,30v,,316,,316,c2529,31,2637,58,2700,150v26,40,40,90,40,150c2742,361,2729,424,2699,465v-26,39,-63,68,-111,88xm2535,244v-11,-19,-26,-34,-45,-45c2471,188,2448,188,2422,188v-145,,-145,,-145,c2277,441,2277,441,2277,441v145,,145,,145,c2471,441,2511,421,2535,380v22,-38,22,-99,,-1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">
                  <v:path arrowok="t" o:connecttype="custom" o:connectlocs="2259377,266712;2235249,100215;2188265,266712;2160328,120829;2126678,194088;2522235,40911;2406996,123049;2397473,99898;2300329,13954;2293028,58353;2329853,266712;2400330,266712;2537791,51376;2489536,266712;2587632,98313;2625410,159203;2644458,223582;2644458,223582;911116,266712;968576,216288;1365086,11417;1502230,248001;1526040,266712;1526040,11417;1882232,144932;1882232,126855;2003502,11417;2007629,266712;1792073,248001;1602548,11417;1623183,30128;1812708,266712;1792073,248001;212699,18394;109842,216288;62857,266712;216509,266712;303176,11417;1317150,188062;1092387,267981;1291118,47253;1220641,64379;1149847,217873;1260324,172840;636194,142077;363494,142077;558733,15223;500003,56133;576511,138906;820322,266712;722861,266712;765718,9514;856830,147469;790480,63110;722861,139857;804766,77381" o:connectangles="0,0,0,0,0,0,0,0,0,0,0,0,0,0,0,0,0,0,0,0,0,0,0,0,0,0,0,0,0,0,0,0,0,0,0,0,0,0,0,0,0,0,0,0,0,0,0,0,0,0,0,0,0,0,0,0"/>
                  <o:lock v:ext="edit" verticies="t"/>
                </v:shape>
                <w10:wrap anchorx="margin" anchory="page"/>
              </v:group>
            </w:pict>
          </mc:Fallback>
        </mc:AlternateContent>
      </w:r>
    </w:p>
    <w:tbl>
      <w:tblPr>
        <w:tblStyle w:val="Grilledutableau"/>
        <w:tblpPr w:rightFromText="28350" w:vertAnchor="page" w:horzAnchor="page" w:tblpX="1078" w:tblpY="2949"/>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 w:type="dxa"/>
          <w:left w:w="142" w:type="dxa"/>
          <w:bottom w:w="11" w:type="dxa"/>
          <w:right w:w="0" w:type="dxa"/>
        </w:tblCellMar>
        <w:tblLook w:val="04A0" w:firstRow="1" w:lastRow="0" w:firstColumn="1" w:lastColumn="0" w:noHBand="0" w:noVBand="1"/>
      </w:tblPr>
      <w:tblGrid>
        <w:gridCol w:w="9360"/>
      </w:tblGrid>
      <w:tr w:rsidR="00652326" w:rsidRPr="00A47A84" w14:paraId="4282370B" w14:textId="77777777" w:rsidTr="00652326">
        <w:trPr>
          <w:trHeight w:hRule="exact" w:val="3496"/>
        </w:trPr>
        <w:tc>
          <w:tcPr>
            <w:tcW w:w="9360" w:type="dxa"/>
          </w:tcPr>
          <w:p w14:paraId="4D61F85F" w14:textId="744CA69D" w:rsidR="001A305E" w:rsidRPr="00A47A84" w:rsidRDefault="000C7365" w:rsidP="002F675C">
            <w:pPr>
              <w:pStyle w:val="TitleblackWorldline"/>
              <w:jc w:val="center"/>
              <w:rPr>
                <w:lang w:val="fr-FR"/>
              </w:rPr>
            </w:pPr>
            <w:sdt>
              <w:sdtPr>
                <w:rPr>
                  <w:lang w:val="fr-FR"/>
                </w:rPr>
                <w:tag w:val="Title"/>
                <w:id w:val="-1156678724"/>
                <w:lock w:val="sdtLocked"/>
                <w:placeholder>
                  <w:docPart w:val="15B972D224CB40A39DCE686062371C69"/>
                </w:placeholder>
                <w:dataBinding w:prefixMappings="xmlns:ns0='http://www.joulesunlimited.com/ccmappings' " w:xpath="/ns0:ju[1]/ns0:Title[1]" w:storeItemID="{86EA9C50-456D-4AD3-AB51-27308290595F}"/>
                <w:text/>
              </w:sdtPr>
              <w:sdtEndPr/>
              <w:sdtContent>
                <w:r w:rsidR="0027180D" w:rsidRPr="00A47A84">
                  <w:rPr>
                    <w:lang w:val="fr-FR"/>
                  </w:rPr>
                  <w:t xml:space="preserve">Plan </w:t>
                </w:r>
                <w:r w:rsidR="002F675C" w:rsidRPr="00A47A84">
                  <w:rPr>
                    <w:lang w:val="fr-FR"/>
                  </w:rPr>
                  <w:t>de Réversibilité</w:t>
                </w:r>
              </w:sdtContent>
            </w:sdt>
          </w:p>
        </w:tc>
      </w:tr>
    </w:tbl>
    <w:p w14:paraId="5DC3CE80" w14:textId="3BD5E070" w:rsidR="0027180D" w:rsidRPr="00A47A84" w:rsidRDefault="0027180D" w:rsidP="007E1EEE">
      <w:pPr>
        <w:pStyle w:val="BodytextWorldline"/>
        <w:rPr>
          <w:lang w:val="fr-FR"/>
        </w:rPr>
      </w:pPr>
    </w:p>
    <w:p w14:paraId="51659A24" w14:textId="77777777" w:rsidR="00735027" w:rsidRPr="00A47A84" w:rsidRDefault="00735027" w:rsidP="00735027">
      <w:pPr>
        <w:pStyle w:val="BodytextWorldline"/>
        <w:rPr>
          <w:highlight w:val="yellow"/>
          <w:lang w:val="fr-FR"/>
        </w:rPr>
      </w:pPr>
    </w:p>
    <w:p w14:paraId="7BECB6DB" w14:textId="77777777" w:rsidR="00514CE2" w:rsidRPr="00514CE2" w:rsidRDefault="00514CE2" w:rsidP="00514CE2">
      <w:pPr>
        <w:ind w:left="2694"/>
        <w:rPr>
          <w:rFonts w:asciiTheme="minorHAnsi" w:hAnsiTheme="minorHAnsi" w:cstheme="minorHAnsi"/>
          <w:b/>
          <w:smallCaps/>
          <w:sz w:val="32"/>
          <w:szCs w:val="32"/>
          <w:lang w:val="fr-FR"/>
        </w:rPr>
      </w:pPr>
      <w:r w:rsidRPr="00514CE2">
        <w:rPr>
          <w:rFonts w:asciiTheme="minorHAnsi" w:hAnsiTheme="minorHAnsi" w:cstheme="minorHAnsi"/>
          <w:b/>
          <w:smallCaps/>
          <w:sz w:val="32"/>
          <w:szCs w:val="32"/>
          <w:lang w:val="fr-FR"/>
        </w:rPr>
        <w:t>Conception, réalisation, maintenance,</w:t>
      </w:r>
    </w:p>
    <w:p w14:paraId="432FEFB0" w14:textId="77777777" w:rsidR="00514CE2" w:rsidRPr="00514CE2" w:rsidRDefault="00514CE2" w:rsidP="00514CE2">
      <w:pPr>
        <w:ind w:left="2694"/>
        <w:rPr>
          <w:rFonts w:asciiTheme="minorHAnsi" w:hAnsiTheme="minorHAnsi" w:cstheme="minorHAnsi"/>
          <w:b/>
          <w:smallCaps/>
          <w:sz w:val="32"/>
          <w:szCs w:val="32"/>
          <w:lang w:val="fr-FR"/>
        </w:rPr>
      </w:pPr>
      <w:r w:rsidRPr="00514CE2">
        <w:rPr>
          <w:rFonts w:asciiTheme="minorHAnsi" w:hAnsiTheme="minorHAnsi" w:cstheme="minorHAnsi"/>
          <w:b/>
          <w:smallCaps/>
          <w:sz w:val="32"/>
          <w:szCs w:val="32"/>
          <w:lang w:val="fr-FR"/>
        </w:rPr>
        <w:t>exploitation et hébergement des</w:t>
      </w:r>
    </w:p>
    <w:p w14:paraId="3FB19F57" w14:textId="210AFDCB" w:rsidR="00334D98" w:rsidRPr="00A47A84" w:rsidRDefault="00514CE2" w:rsidP="00514CE2">
      <w:pPr>
        <w:ind w:left="2694"/>
        <w:rPr>
          <w:rStyle w:val="sysDocStatisticslbl"/>
          <w:rFonts w:asciiTheme="minorHAnsi" w:hAnsiTheme="minorHAnsi" w:cstheme="minorHAnsi"/>
          <w:sz w:val="32"/>
          <w:szCs w:val="32"/>
          <w:lang w:val="fr-FR"/>
        </w:rPr>
      </w:pPr>
      <w:r w:rsidRPr="00514CE2">
        <w:rPr>
          <w:rFonts w:asciiTheme="minorHAnsi" w:hAnsiTheme="minorHAnsi" w:cstheme="minorHAnsi"/>
          <w:b/>
          <w:smallCaps/>
          <w:sz w:val="32"/>
          <w:szCs w:val="32"/>
          <w:lang w:val="fr-FR"/>
        </w:rPr>
        <w:t>services web de la CNSA</w:t>
      </w:r>
    </w:p>
    <w:p w14:paraId="1C3AA519" w14:textId="77777777" w:rsidR="00334D98" w:rsidRPr="00A47A84" w:rsidRDefault="00334D98" w:rsidP="00334D98">
      <w:pPr>
        <w:pStyle w:val="BodytextWorldline"/>
        <w:rPr>
          <w:rFonts w:asciiTheme="minorHAnsi" w:hAnsiTheme="minorHAnsi" w:cstheme="minorHAnsi"/>
          <w:lang w:val="fr-FR"/>
        </w:rPr>
      </w:pPr>
    </w:p>
    <w:p w14:paraId="170FFDA9" w14:textId="77777777" w:rsidR="0027180D" w:rsidRPr="00A47A84" w:rsidRDefault="0027180D" w:rsidP="007E1EEE">
      <w:pPr>
        <w:pStyle w:val="BodytextWorldline"/>
        <w:rPr>
          <w:lang w:val="fr-FR"/>
        </w:rPr>
      </w:pPr>
    </w:p>
    <w:p w14:paraId="49FFA425" w14:textId="77777777" w:rsidR="0027180D" w:rsidRPr="00A47A84" w:rsidRDefault="0027180D" w:rsidP="007E1EEE">
      <w:pPr>
        <w:pStyle w:val="BodytextWorldline"/>
        <w:rPr>
          <w:lang w:val="fr-FR"/>
        </w:rPr>
      </w:pPr>
    </w:p>
    <w:tbl>
      <w:tblPr>
        <w:tblStyle w:val="Grilledutableau"/>
        <w:tblpPr w:leftFromText="142" w:rightFromText="142" w:vertAnchor="page" w:horzAnchor="margin" w:tblpX="143" w:tblpY="13501"/>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66"/>
        <w:gridCol w:w="7557"/>
      </w:tblGrid>
      <w:tr w:rsidR="0027180D" w:rsidRPr="00A47A84" w14:paraId="01AF468F" w14:textId="77777777" w:rsidTr="00856379">
        <w:trPr>
          <w:trHeight w:val="238"/>
        </w:trPr>
        <w:tc>
          <w:tcPr>
            <w:tcW w:w="2366" w:type="dxa"/>
          </w:tcPr>
          <w:p w14:paraId="4AF2E06A" w14:textId="3F896DEA" w:rsidR="0027180D" w:rsidRPr="00A47A84" w:rsidRDefault="0027180D" w:rsidP="0027180D">
            <w:pPr>
              <w:pStyle w:val="DocumentdataheadingWorldline"/>
              <w:rPr>
                <w:rFonts w:ascii="Calibri" w:hAnsi="Calibri"/>
                <w:color w:val="000000" w:themeColor="text1"/>
                <w:sz w:val="22"/>
                <w:szCs w:val="22"/>
                <w:lang w:val="fr-FR"/>
              </w:rPr>
            </w:pPr>
            <w:r w:rsidRPr="00A47A84">
              <w:rPr>
                <w:rFonts w:ascii="Calibri" w:hAnsi="Calibri"/>
                <w:color w:val="000000" w:themeColor="text1"/>
                <w:sz w:val="22"/>
                <w:szCs w:val="22"/>
                <w:lang w:val="fr-FR"/>
              </w:rPr>
              <w:t>Etat</w:t>
            </w:r>
            <w:r w:rsidR="00582250" w:rsidRPr="00A47A84">
              <w:rPr>
                <w:rFonts w:ascii="Calibri" w:hAnsi="Calibri"/>
                <w:color w:val="000000" w:themeColor="text1"/>
                <w:sz w:val="22"/>
                <w:szCs w:val="22"/>
                <w:lang w:val="fr-FR"/>
              </w:rPr>
              <w:t> :</w:t>
            </w:r>
          </w:p>
        </w:tc>
        <w:tc>
          <w:tcPr>
            <w:tcW w:w="7557" w:type="dxa"/>
          </w:tcPr>
          <w:p w14:paraId="62982423" w14:textId="5D8DBF82" w:rsidR="0027180D" w:rsidRPr="00A47A84" w:rsidRDefault="000C7365" w:rsidP="0027180D">
            <w:pPr>
              <w:pStyle w:val="DocumentdataauthorWorldline"/>
              <w:rPr>
                <w:rFonts w:ascii="Calibri" w:hAnsi="Calibri"/>
                <w:sz w:val="22"/>
                <w:szCs w:val="22"/>
                <w:lang w:val="fr-FR"/>
              </w:rPr>
            </w:pPr>
            <w:sdt>
              <w:sdtPr>
                <w:rPr>
                  <w:rFonts w:ascii="Calibri" w:hAnsi="Calibri"/>
                  <w:sz w:val="22"/>
                  <w:szCs w:val="22"/>
                  <w:lang w:val="fr-FR"/>
                </w:rPr>
                <w:tag w:val="Status"/>
                <w:id w:val="-2034794849"/>
                <w:placeholder>
                  <w:docPart w:val="AF155B9A2A5F4E22B22F30BB6821F803"/>
                </w:placeholder>
                <w:dataBinding w:prefixMappings="xmlns:ns0='http://www.joulesunlimited.com/ccmappings' " w:xpath="/ns0:ju[1]/ns0:Status[1]" w:storeItemID="{86EA9C50-456D-4AD3-AB51-27308290595F}"/>
                <w:text/>
              </w:sdtPr>
              <w:sdtEndPr/>
              <w:sdtContent>
                <w:r w:rsidR="00132C6C">
                  <w:rPr>
                    <w:rFonts w:ascii="Calibri" w:hAnsi="Calibri"/>
                    <w:sz w:val="22"/>
                    <w:szCs w:val="22"/>
                    <w:lang w:val="fr-FR"/>
                  </w:rPr>
                  <w:t>Diffusée</w:t>
                </w:r>
              </w:sdtContent>
            </w:sdt>
          </w:p>
        </w:tc>
      </w:tr>
      <w:tr w:rsidR="0027180D" w:rsidRPr="00A47A84" w14:paraId="12E2D7BD" w14:textId="77777777" w:rsidTr="00856379">
        <w:trPr>
          <w:trHeight w:val="238"/>
        </w:trPr>
        <w:tc>
          <w:tcPr>
            <w:tcW w:w="2366" w:type="dxa"/>
          </w:tcPr>
          <w:p w14:paraId="3C328862" w14:textId="164A77A3" w:rsidR="0027180D" w:rsidRPr="00A47A84" w:rsidRDefault="0027180D" w:rsidP="0027180D">
            <w:pPr>
              <w:pStyle w:val="DocumentdataheadingWorldline"/>
              <w:rPr>
                <w:rFonts w:ascii="Calibri" w:hAnsi="Calibri"/>
                <w:color w:val="000000" w:themeColor="text1"/>
                <w:sz w:val="22"/>
                <w:szCs w:val="22"/>
                <w:lang w:val="fr-FR"/>
              </w:rPr>
            </w:pPr>
            <w:r w:rsidRPr="00A47A84">
              <w:rPr>
                <w:rFonts w:ascii="Calibri" w:hAnsi="Calibri"/>
                <w:color w:val="000000" w:themeColor="text1"/>
                <w:sz w:val="22"/>
                <w:szCs w:val="22"/>
                <w:lang w:val="fr-FR"/>
              </w:rPr>
              <w:t>Auteur</w:t>
            </w:r>
            <w:r w:rsidR="00582250" w:rsidRPr="00A47A84">
              <w:rPr>
                <w:rFonts w:ascii="Calibri" w:hAnsi="Calibri"/>
                <w:color w:val="000000" w:themeColor="text1"/>
                <w:sz w:val="22"/>
                <w:szCs w:val="22"/>
                <w:lang w:val="fr-FR"/>
              </w:rPr>
              <w:t xml:space="preserve"> </w:t>
            </w:r>
            <w:r w:rsidRPr="00A47A84">
              <w:rPr>
                <w:rFonts w:ascii="Calibri" w:hAnsi="Calibri"/>
                <w:color w:val="000000" w:themeColor="text1"/>
                <w:sz w:val="22"/>
                <w:szCs w:val="22"/>
                <w:lang w:val="fr-FR"/>
              </w:rPr>
              <w:t>:</w:t>
            </w:r>
          </w:p>
        </w:tc>
        <w:tc>
          <w:tcPr>
            <w:tcW w:w="7557" w:type="dxa"/>
          </w:tcPr>
          <w:p w14:paraId="79A6E66D" w14:textId="77777777" w:rsidR="0027180D" w:rsidRPr="00A47A84" w:rsidRDefault="0027180D" w:rsidP="0027180D">
            <w:pPr>
              <w:pStyle w:val="DocumentdataauthorWorldline"/>
              <w:rPr>
                <w:rFonts w:ascii="Calibri" w:hAnsi="Calibri"/>
                <w:sz w:val="22"/>
                <w:szCs w:val="22"/>
                <w:lang w:val="fr-FR"/>
              </w:rPr>
            </w:pPr>
            <w:r w:rsidRPr="00A47A84">
              <w:rPr>
                <w:rFonts w:ascii="Calibri" w:hAnsi="Calibri"/>
                <w:sz w:val="22"/>
                <w:szCs w:val="22"/>
                <w:lang w:val="fr-FR"/>
              </w:rPr>
              <w:t>Worldline</w:t>
            </w:r>
          </w:p>
        </w:tc>
      </w:tr>
      <w:tr w:rsidR="0027180D" w:rsidRPr="00A47A84" w14:paraId="1E1939BE" w14:textId="77777777" w:rsidTr="00856379">
        <w:trPr>
          <w:trHeight w:hRule="exact" w:val="240"/>
        </w:trPr>
        <w:tc>
          <w:tcPr>
            <w:tcW w:w="2366" w:type="dxa"/>
          </w:tcPr>
          <w:p w14:paraId="237B361E" w14:textId="29E2B4E4" w:rsidR="0027180D" w:rsidRPr="00A47A84" w:rsidRDefault="0027180D" w:rsidP="0027180D">
            <w:pPr>
              <w:pStyle w:val="DocumentdataheadingWorldline"/>
              <w:rPr>
                <w:rFonts w:ascii="Calibri" w:hAnsi="Calibri"/>
                <w:color w:val="000000" w:themeColor="text1"/>
                <w:sz w:val="22"/>
                <w:szCs w:val="22"/>
                <w:lang w:val="fr-FR"/>
              </w:rPr>
            </w:pPr>
            <w:r w:rsidRPr="00A47A84">
              <w:rPr>
                <w:rFonts w:ascii="Calibri" w:hAnsi="Calibri"/>
                <w:color w:val="000000" w:themeColor="text1"/>
                <w:sz w:val="22"/>
                <w:szCs w:val="22"/>
                <w:lang w:val="fr-FR"/>
              </w:rPr>
              <w:t xml:space="preserve">Date </w:t>
            </w:r>
            <w:r w:rsidR="00582250" w:rsidRPr="00A47A84">
              <w:rPr>
                <w:rFonts w:ascii="Calibri" w:hAnsi="Calibri"/>
                <w:color w:val="000000" w:themeColor="text1"/>
                <w:sz w:val="22"/>
                <w:szCs w:val="22"/>
                <w:lang w:val="fr-FR"/>
              </w:rPr>
              <w:t>du d</w:t>
            </w:r>
            <w:r w:rsidRPr="00A47A84">
              <w:rPr>
                <w:rFonts w:ascii="Calibri" w:hAnsi="Calibri"/>
                <w:color w:val="000000" w:themeColor="text1"/>
                <w:sz w:val="22"/>
                <w:szCs w:val="22"/>
                <w:lang w:val="fr-FR"/>
              </w:rPr>
              <w:t>ocument</w:t>
            </w:r>
            <w:r w:rsidR="00582250" w:rsidRPr="00A47A84">
              <w:rPr>
                <w:rFonts w:ascii="Calibri" w:hAnsi="Calibri"/>
                <w:color w:val="000000" w:themeColor="text1"/>
                <w:sz w:val="22"/>
                <w:szCs w:val="22"/>
                <w:lang w:val="fr-FR"/>
              </w:rPr>
              <w:t xml:space="preserve"> </w:t>
            </w:r>
            <w:r w:rsidRPr="00A47A84">
              <w:rPr>
                <w:rFonts w:ascii="Calibri" w:hAnsi="Calibri"/>
                <w:color w:val="000000" w:themeColor="text1"/>
                <w:sz w:val="22"/>
                <w:szCs w:val="22"/>
                <w:lang w:val="fr-FR"/>
              </w:rPr>
              <w:t>:</w:t>
            </w:r>
          </w:p>
        </w:tc>
        <w:tc>
          <w:tcPr>
            <w:tcW w:w="7557" w:type="dxa"/>
          </w:tcPr>
          <w:p w14:paraId="48D7E92D" w14:textId="611C09EC" w:rsidR="0027180D" w:rsidRPr="00A47A84" w:rsidRDefault="000C7365" w:rsidP="0027180D">
            <w:pPr>
              <w:pStyle w:val="DocumentdatadateWorldline"/>
              <w:rPr>
                <w:rFonts w:ascii="Calibri" w:hAnsi="Calibri"/>
                <w:sz w:val="22"/>
                <w:szCs w:val="22"/>
                <w:lang w:val="fr-FR"/>
              </w:rPr>
            </w:pPr>
            <w:sdt>
              <w:sdtPr>
                <w:rPr>
                  <w:rFonts w:ascii="Calibri" w:hAnsi="Calibri"/>
                  <w:sz w:val="22"/>
                  <w:szCs w:val="22"/>
                  <w:lang w:val="fr-FR"/>
                </w:rPr>
                <w:tag w:val="Date"/>
                <w:id w:val="1686788815"/>
                <w:placeholder>
                  <w:docPart w:val="3E2C5371E3AD4753A9470C523CC0ED38"/>
                </w:placeholder>
                <w:dataBinding w:prefixMappings="xmlns:ns0='http://www.joulesunlimited.com/ccmappings' " w:xpath="/ns0:ju[1]/ns0:Date[1]" w:storeItemID="{86EA9C50-456D-4AD3-AB51-27308290595F}"/>
                <w:date w:fullDate="2025-12-08T00:00:00Z">
                  <w:dateFormat w:val="d MMMM yyyy"/>
                  <w:lid w:val="en-US"/>
                  <w:storeMappedDataAs w:val="dateTime"/>
                  <w:calendar w:val="gregorian"/>
                </w:date>
              </w:sdtPr>
              <w:sdtEndPr/>
              <w:sdtContent>
                <w:r w:rsidR="008C781F">
                  <w:rPr>
                    <w:rFonts w:ascii="Calibri" w:hAnsi="Calibri"/>
                    <w:sz w:val="22"/>
                    <w:szCs w:val="22"/>
                    <w:lang w:val="en-US"/>
                  </w:rPr>
                  <w:t>8 December 2025</w:t>
                </w:r>
              </w:sdtContent>
            </w:sdt>
          </w:p>
        </w:tc>
      </w:tr>
      <w:tr w:rsidR="0027180D" w:rsidRPr="00A47A84" w14:paraId="3B528436" w14:textId="77777777" w:rsidTr="00856379">
        <w:trPr>
          <w:trHeight w:hRule="exact" w:val="240"/>
        </w:trPr>
        <w:tc>
          <w:tcPr>
            <w:tcW w:w="2366" w:type="dxa"/>
          </w:tcPr>
          <w:p w14:paraId="48C8F20F" w14:textId="3EBEDB13" w:rsidR="0027180D" w:rsidRPr="00A47A84" w:rsidRDefault="0027180D" w:rsidP="0027180D">
            <w:pPr>
              <w:pStyle w:val="DocumentdataheadingWorldline"/>
              <w:rPr>
                <w:rFonts w:ascii="Calibri" w:hAnsi="Calibri"/>
                <w:color w:val="000000" w:themeColor="text1"/>
                <w:sz w:val="22"/>
                <w:szCs w:val="22"/>
                <w:lang w:val="fr-FR"/>
              </w:rPr>
            </w:pPr>
            <w:r w:rsidRPr="00A47A84">
              <w:rPr>
                <w:rFonts w:ascii="Calibri" w:hAnsi="Calibri"/>
                <w:color w:val="000000" w:themeColor="text1"/>
                <w:sz w:val="22"/>
                <w:szCs w:val="22"/>
                <w:lang w:val="fr-FR"/>
              </w:rPr>
              <w:t>Classification</w:t>
            </w:r>
            <w:r w:rsidR="00582250" w:rsidRPr="00A47A84">
              <w:rPr>
                <w:rFonts w:ascii="Calibri" w:hAnsi="Calibri"/>
                <w:color w:val="000000" w:themeColor="text1"/>
                <w:sz w:val="22"/>
                <w:szCs w:val="22"/>
                <w:lang w:val="fr-FR"/>
              </w:rPr>
              <w:t xml:space="preserve"> </w:t>
            </w:r>
            <w:r w:rsidRPr="00A47A84">
              <w:rPr>
                <w:rFonts w:ascii="Calibri" w:hAnsi="Calibri"/>
                <w:color w:val="000000" w:themeColor="text1"/>
                <w:sz w:val="22"/>
                <w:szCs w:val="22"/>
                <w:lang w:val="fr-FR"/>
              </w:rPr>
              <w:t>:</w:t>
            </w:r>
          </w:p>
        </w:tc>
        <w:tc>
          <w:tcPr>
            <w:tcW w:w="7557" w:type="dxa"/>
          </w:tcPr>
          <w:p w14:paraId="5FFB0097" w14:textId="348D9456" w:rsidR="0027180D" w:rsidRPr="00A47A84" w:rsidRDefault="000C7365" w:rsidP="0027180D">
            <w:pPr>
              <w:pStyle w:val="DocumentdataclassificationWorldline"/>
              <w:rPr>
                <w:rFonts w:ascii="Calibri" w:hAnsi="Calibri"/>
                <w:sz w:val="22"/>
                <w:szCs w:val="22"/>
                <w:lang w:val="fr-FR"/>
              </w:rPr>
            </w:pPr>
            <w:sdt>
              <w:sdtPr>
                <w:rPr>
                  <w:rFonts w:ascii="Calibri" w:hAnsi="Calibri"/>
                  <w:sz w:val="22"/>
                  <w:szCs w:val="22"/>
                  <w:lang w:val="fr-FR"/>
                </w:rPr>
                <w:tag w:val="Classification"/>
                <w:id w:val="1298330494"/>
                <w:placeholder>
                  <w:docPart w:val="9CE16E70BE1C4CC6B49401FAD75A4515"/>
                </w:placeholder>
                <w:dataBinding w:prefixMappings="xmlns:ns0='http://www.joulesunlimited.com/ccmappings' " w:xpath="/ns0:ju[1]/ns0:Classification[1]" w:storeItemID="{86EA9C50-456D-4AD3-AB51-27308290595F}"/>
                <w:comboBox w:lastValue="For internal use">
                  <w:listItem w:displayText="Public" w:value="Public"/>
                  <w:listItem w:displayText="For internal use" w:value="For internal use"/>
                  <w:listItem w:displayText="Confidential" w:value="Confidential"/>
                  <w:listItem w:displayText="Secret" w:value="Secret"/>
                </w:comboBox>
              </w:sdtPr>
              <w:sdtEndPr/>
              <w:sdtContent>
                <w:r w:rsidR="001E6D89" w:rsidRPr="00A47A84">
                  <w:rPr>
                    <w:rFonts w:ascii="Calibri" w:hAnsi="Calibri"/>
                    <w:sz w:val="22"/>
                    <w:szCs w:val="22"/>
                    <w:lang w:val="fr-FR"/>
                  </w:rPr>
                  <w:t>For internal use</w:t>
                </w:r>
              </w:sdtContent>
            </w:sdt>
          </w:p>
        </w:tc>
      </w:tr>
      <w:tr w:rsidR="0027180D" w:rsidRPr="00D15D69" w14:paraId="0A367AD5" w14:textId="77777777" w:rsidTr="00856379">
        <w:trPr>
          <w:trHeight w:hRule="exact" w:val="240"/>
        </w:trPr>
        <w:tc>
          <w:tcPr>
            <w:tcW w:w="2366" w:type="dxa"/>
          </w:tcPr>
          <w:p w14:paraId="67A6DFE9" w14:textId="1CC717BC" w:rsidR="0027180D" w:rsidRPr="00A47A84" w:rsidRDefault="00582250" w:rsidP="0027180D">
            <w:pPr>
              <w:pStyle w:val="DocumentdataheadingWorldline"/>
              <w:rPr>
                <w:rFonts w:ascii="Calibri" w:hAnsi="Calibri"/>
                <w:color w:val="000000" w:themeColor="text1"/>
                <w:sz w:val="22"/>
                <w:szCs w:val="22"/>
                <w:lang w:val="fr-FR"/>
              </w:rPr>
            </w:pPr>
            <w:r w:rsidRPr="00A47A84">
              <w:rPr>
                <w:rFonts w:ascii="Calibri" w:hAnsi="Calibri"/>
                <w:color w:val="000000" w:themeColor="text1"/>
                <w:sz w:val="22"/>
                <w:szCs w:val="22"/>
                <w:lang w:val="fr-FR"/>
              </w:rPr>
              <w:t>Référence :</w:t>
            </w:r>
          </w:p>
        </w:tc>
        <w:tc>
          <w:tcPr>
            <w:tcW w:w="7557" w:type="dxa"/>
          </w:tcPr>
          <w:p w14:paraId="07E8D4C0" w14:textId="50533099" w:rsidR="0027180D" w:rsidRPr="00A47A84" w:rsidRDefault="0027180D" w:rsidP="0027180D">
            <w:pPr>
              <w:pStyle w:val="DocumentdataversionWorldline"/>
              <w:rPr>
                <w:rFonts w:ascii="Calibri" w:hAnsi="Calibri"/>
                <w:sz w:val="22"/>
                <w:szCs w:val="22"/>
                <w:lang w:val="fr-FR"/>
              </w:rPr>
            </w:pPr>
            <w:r w:rsidRPr="00A47A84">
              <w:rPr>
                <w:rFonts w:ascii="Calibri" w:hAnsi="Calibri"/>
                <w:sz w:val="22"/>
                <w:szCs w:val="22"/>
                <w:lang w:val="fr-FR"/>
              </w:rPr>
              <w:fldChar w:fldCharType="begin"/>
            </w:r>
            <w:r w:rsidRPr="00A47A84">
              <w:rPr>
                <w:rFonts w:ascii="Calibri" w:hAnsi="Calibri"/>
                <w:sz w:val="22"/>
                <w:szCs w:val="22"/>
                <w:lang w:val="fr-FR"/>
              </w:rPr>
              <w:instrText xml:space="preserve"> FILENAME   \* MERGEFORMAT </w:instrText>
            </w:r>
            <w:r w:rsidRPr="00A47A84">
              <w:rPr>
                <w:rFonts w:ascii="Calibri" w:hAnsi="Calibri"/>
                <w:sz w:val="22"/>
                <w:szCs w:val="22"/>
                <w:lang w:val="fr-FR"/>
              </w:rPr>
              <w:fldChar w:fldCharType="separate"/>
            </w:r>
            <w:r w:rsidR="00132C6C">
              <w:rPr>
                <w:rFonts w:ascii="Calibri" w:hAnsi="Calibri"/>
                <w:sz w:val="22"/>
                <w:szCs w:val="22"/>
                <w:lang w:val="fr-FR"/>
              </w:rPr>
              <w:t>CNSA - WL - Plan de Réversibilité.docx</w:t>
            </w:r>
            <w:r w:rsidRPr="00A47A84">
              <w:rPr>
                <w:rFonts w:ascii="Calibri" w:hAnsi="Calibri"/>
                <w:sz w:val="22"/>
                <w:szCs w:val="22"/>
                <w:lang w:val="fr-FR"/>
              </w:rPr>
              <w:fldChar w:fldCharType="end"/>
            </w:r>
          </w:p>
        </w:tc>
      </w:tr>
      <w:tr w:rsidR="0027180D" w:rsidRPr="00A47A84" w14:paraId="2056F73F" w14:textId="77777777" w:rsidTr="00856379">
        <w:trPr>
          <w:trHeight w:hRule="exact" w:val="240"/>
        </w:trPr>
        <w:tc>
          <w:tcPr>
            <w:tcW w:w="2366" w:type="dxa"/>
          </w:tcPr>
          <w:p w14:paraId="6712EFE1" w14:textId="1CE63634" w:rsidR="0027180D" w:rsidRPr="00A47A84" w:rsidRDefault="0027180D" w:rsidP="0027180D">
            <w:pPr>
              <w:pStyle w:val="DocumentdataheadingWorldline"/>
              <w:rPr>
                <w:rFonts w:ascii="Calibri" w:hAnsi="Calibri"/>
                <w:color w:val="000000" w:themeColor="text1"/>
                <w:sz w:val="22"/>
                <w:szCs w:val="22"/>
                <w:lang w:val="fr-FR"/>
              </w:rPr>
            </w:pPr>
            <w:r w:rsidRPr="00A47A84">
              <w:rPr>
                <w:rFonts w:ascii="Calibri" w:hAnsi="Calibri"/>
                <w:color w:val="000000" w:themeColor="text1"/>
                <w:sz w:val="22"/>
                <w:szCs w:val="22"/>
                <w:lang w:val="fr-FR"/>
              </w:rPr>
              <w:t>Version</w:t>
            </w:r>
            <w:r w:rsidR="00582250" w:rsidRPr="00A47A84">
              <w:rPr>
                <w:rFonts w:ascii="Calibri" w:hAnsi="Calibri"/>
                <w:color w:val="000000" w:themeColor="text1"/>
                <w:sz w:val="22"/>
                <w:szCs w:val="22"/>
                <w:lang w:val="fr-FR"/>
              </w:rPr>
              <w:t xml:space="preserve"> </w:t>
            </w:r>
            <w:r w:rsidRPr="00A47A84">
              <w:rPr>
                <w:rFonts w:ascii="Calibri" w:hAnsi="Calibri"/>
                <w:color w:val="000000" w:themeColor="text1"/>
                <w:sz w:val="22"/>
                <w:szCs w:val="22"/>
                <w:lang w:val="fr-FR"/>
              </w:rPr>
              <w:t>:</w:t>
            </w:r>
          </w:p>
        </w:tc>
        <w:tc>
          <w:tcPr>
            <w:tcW w:w="7557" w:type="dxa"/>
          </w:tcPr>
          <w:p w14:paraId="5C8974E9" w14:textId="0E77D0D4" w:rsidR="0027180D" w:rsidRPr="00A47A84" w:rsidRDefault="00A75BE4" w:rsidP="0027180D">
            <w:pPr>
              <w:pStyle w:val="DocumentdataversionWorldline"/>
              <w:rPr>
                <w:rFonts w:ascii="Calibri" w:hAnsi="Calibri"/>
                <w:sz w:val="22"/>
                <w:szCs w:val="22"/>
                <w:lang w:val="fr-FR"/>
              </w:rPr>
            </w:pPr>
            <w:r>
              <w:rPr>
                <w:rFonts w:ascii="Calibri" w:hAnsi="Calibri"/>
                <w:sz w:val="22"/>
                <w:szCs w:val="22"/>
                <w:lang w:val="fr-FR"/>
              </w:rPr>
              <w:t>2.1</w:t>
            </w:r>
          </w:p>
        </w:tc>
      </w:tr>
    </w:tbl>
    <w:p w14:paraId="4BE908C3" w14:textId="45A9A32D" w:rsidR="00787EB1" w:rsidRPr="00A47A84" w:rsidRDefault="00787EB1" w:rsidP="007A2A73">
      <w:pPr>
        <w:pStyle w:val="BodytextWorldline"/>
        <w:rPr>
          <w:lang w:val="fr-FR"/>
        </w:rPr>
      </w:pPr>
      <w:r w:rsidRPr="00A47A84">
        <w:rPr>
          <w:lang w:val="fr-FR"/>
        </w:rPr>
        <w:br w:type="page"/>
      </w:r>
    </w:p>
    <w:p w14:paraId="6F7F5435" w14:textId="77777777" w:rsidR="0027180D" w:rsidRPr="00A47A84" w:rsidRDefault="0027180D" w:rsidP="0027180D">
      <w:pPr>
        <w:pStyle w:val="BodytextWorldline"/>
        <w:rPr>
          <w:rFonts w:ascii="Calibri" w:hAnsi="Calibri"/>
          <w:lang w:val="fr-FR"/>
        </w:rPr>
        <w:sectPr w:rsidR="0027180D" w:rsidRPr="00A47A84" w:rsidSect="0027180D">
          <w:headerReference w:type="default" r:id="rId15"/>
          <w:pgSz w:w="11906" w:h="16838" w:code="9"/>
          <w:pgMar w:top="2268" w:right="1077" w:bottom="1701" w:left="1077" w:header="709" w:footer="709" w:gutter="0"/>
          <w:cols w:space="708"/>
          <w:titlePg/>
          <w:docGrid w:linePitch="360"/>
        </w:sectPr>
      </w:pPr>
    </w:p>
    <w:tbl>
      <w:tblPr>
        <w:tblW w:w="0" w:type="auto"/>
        <w:tblLayout w:type="fixed"/>
        <w:tblCellMar>
          <w:left w:w="0" w:type="dxa"/>
          <w:right w:w="0" w:type="dxa"/>
        </w:tblCellMar>
        <w:tblLook w:val="04A0" w:firstRow="1" w:lastRow="0" w:firstColumn="1" w:lastColumn="0" w:noHBand="0" w:noVBand="1"/>
      </w:tblPr>
      <w:tblGrid>
        <w:gridCol w:w="2685"/>
        <w:gridCol w:w="9"/>
      </w:tblGrid>
      <w:tr w:rsidR="0027180D" w:rsidRPr="00A47A84" w14:paraId="4601154D" w14:textId="77777777" w:rsidTr="008A2AB6">
        <w:trPr>
          <w:gridAfter w:val="1"/>
          <w:wAfter w:w="9" w:type="dxa"/>
          <w:trHeight w:hRule="exact" w:val="503"/>
        </w:trPr>
        <w:tc>
          <w:tcPr>
            <w:tcW w:w="2685" w:type="dxa"/>
            <w:shd w:val="clear" w:color="auto" w:fill="90D8CB" w:themeFill="accent1" w:themeFillTint="99"/>
            <w:tcMar>
              <w:left w:w="68" w:type="dxa"/>
            </w:tcMar>
          </w:tcPr>
          <w:p w14:paraId="02CE78E8" w14:textId="77777777" w:rsidR="0027180D" w:rsidRPr="00A47A84" w:rsidRDefault="0027180D" w:rsidP="007B096D">
            <w:pPr>
              <w:pStyle w:val="HeadingtableofcontentsWorldline"/>
              <w:framePr w:wrap="around" w:vAnchor="page" w:hAnchor="page" w:x="1245" w:y="908" w:anchorLock="1"/>
              <w:rPr>
                <w:rFonts w:ascii="Calibri" w:hAnsi="Calibri"/>
                <w:lang w:val="fr-FR"/>
              </w:rPr>
            </w:pPr>
            <w:r w:rsidRPr="00A47A84">
              <w:rPr>
                <w:rFonts w:ascii="Calibri" w:hAnsi="Calibri"/>
                <w:lang w:val="fr-FR"/>
              </w:rPr>
              <w:lastRenderedPageBreak/>
              <w:t>TABLE des</w:t>
            </w:r>
          </w:p>
        </w:tc>
      </w:tr>
      <w:tr w:rsidR="0027180D" w:rsidRPr="00A47A84" w14:paraId="0164D91C" w14:textId="77777777" w:rsidTr="007B096D">
        <w:trPr>
          <w:trHeight w:hRule="exact" w:val="503"/>
        </w:trPr>
        <w:tc>
          <w:tcPr>
            <w:tcW w:w="2694" w:type="dxa"/>
            <w:gridSpan w:val="2"/>
            <w:shd w:val="clear" w:color="auto" w:fill="90D8CB" w:themeFill="accent1" w:themeFillTint="99"/>
            <w:tcMar>
              <w:left w:w="68" w:type="dxa"/>
            </w:tcMar>
          </w:tcPr>
          <w:p w14:paraId="329B0D95" w14:textId="77777777" w:rsidR="0027180D" w:rsidRPr="00A47A84" w:rsidRDefault="0027180D" w:rsidP="007B096D">
            <w:pPr>
              <w:pStyle w:val="HeadingtableofcontentsWorldline"/>
              <w:framePr w:wrap="around" w:vAnchor="page" w:hAnchor="page" w:x="1245" w:y="908" w:anchorLock="1"/>
              <w:rPr>
                <w:rFonts w:ascii="Calibri" w:hAnsi="Calibri"/>
                <w:lang w:val="fr-FR"/>
              </w:rPr>
            </w:pPr>
            <w:r w:rsidRPr="00A47A84">
              <w:rPr>
                <w:rFonts w:ascii="Calibri" w:hAnsi="Calibri"/>
                <w:lang w:val="fr-FR"/>
              </w:rPr>
              <w:t>MATIERES</w:t>
            </w:r>
          </w:p>
        </w:tc>
      </w:tr>
    </w:tbl>
    <w:p w14:paraId="7A1F9628" w14:textId="68A4BBB6" w:rsidR="00A97621" w:rsidRDefault="0027180D">
      <w:pPr>
        <w:pStyle w:val="TM1"/>
        <w:rPr>
          <w:rFonts w:asciiTheme="minorHAnsi" w:eastAsiaTheme="minorEastAsia" w:hAnsiTheme="minorHAnsi" w:cstheme="minorBidi"/>
          <w:noProof/>
          <w:color w:val="auto"/>
          <w:kern w:val="2"/>
          <w:szCs w:val="24"/>
          <w:lang w:val="fr-FR" w:eastAsia="fr-FR"/>
          <w14:ligatures w14:val="standardContextual"/>
        </w:rPr>
      </w:pPr>
      <w:r w:rsidRPr="00A47A84">
        <w:rPr>
          <w:rFonts w:ascii="Calibri" w:hAnsi="Calibri"/>
          <w:caps/>
          <w:lang w:val="fr-FR"/>
        </w:rPr>
        <w:fldChar w:fldCharType="begin"/>
      </w:r>
      <w:r w:rsidRPr="00A47A84">
        <w:rPr>
          <w:rFonts w:ascii="Calibri" w:hAnsi="Calibri"/>
          <w:lang w:val="fr-FR"/>
        </w:rPr>
        <w:instrText xml:space="preserve"> TOC \o "1-2" \h \z \u </w:instrText>
      </w:r>
      <w:r w:rsidRPr="00A47A84">
        <w:rPr>
          <w:rFonts w:ascii="Calibri" w:hAnsi="Calibri"/>
          <w:caps/>
          <w:lang w:val="fr-FR"/>
        </w:rPr>
        <w:fldChar w:fldCharType="separate"/>
      </w:r>
      <w:hyperlink w:anchor="_Toc218873723" w:history="1">
        <w:r w:rsidR="00A97621" w:rsidRPr="00631B8D">
          <w:rPr>
            <w:rStyle w:val="Lienhypertexte"/>
            <w:noProof/>
            <w:lang w:val="fr-FR"/>
          </w:rPr>
          <w:t>1</w:t>
        </w:r>
        <w:r w:rsidR="00A97621">
          <w:rPr>
            <w:rFonts w:asciiTheme="minorHAnsi" w:eastAsiaTheme="minorEastAsia" w:hAnsiTheme="minorHAnsi" w:cstheme="minorBidi"/>
            <w:noProof/>
            <w:color w:val="auto"/>
            <w:kern w:val="2"/>
            <w:szCs w:val="24"/>
            <w:lang w:val="fr-FR" w:eastAsia="fr-FR"/>
            <w14:ligatures w14:val="standardContextual"/>
          </w:rPr>
          <w:tab/>
        </w:r>
        <w:r w:rsidR="00A97621" w:rsidRPr="00631B8D">
          <w:rPr>
            <w:rStyle w:val="Lienhypertexte"/>
            <w:noProof/>
            <w:lang w:val="fr-FR"/>
          </w:rPr>
          <w:t>Réversibilité</w:t>
        </w:r>
        <w:r w:rsidR="00A97621">
          <w:rPr>
            <w:noProof/>
            <w:webHidden/>
          </w:rPr>
          <w:tab/>
        </w:r>
        <w:r w:rsidR="00A97621">
          <w:rPr>
            <w:noProof/>
            <w:webHidden/>
          </w:rPr>
          <w:fldChar w:fldCharType="begin"/>
        </w:r>
        <w:r w:rsidR="00A97621">
          <w:rPr>
            <w:noProof/>
            <w:webHidden/>
          </w:rPr>
          <w:instrText xml:space="preserve"> PAGEREF _Toc218873723 \h </w:instrText>
        </w:r>
        <w:r w:rsidR="00A97621">
          <w:rPr>
            <w:noProof/>
            <w:webHidden/>
          </w:rPr>
        </w:r>
        <w:r w:rsidR="00A97621">
          <w:rPr>
            <w:noProof/>
            <w:webHidden/>
          </w:rPr>
          <w:fldChar w:fldCharType="separate"/>
        </w:r>
        <w:r w:rsidR="00A97621">
          <w:rPr>
            <w:noProof/>
            <w:webHidden/>
          </w:rPr>
          <w:t>3</w:t>
        </w:r>
        <w:r w:rsidR="00A97621">
          <w:rPr>
            <w:noProof/>
            <w:webHidden/>
          </w:rPr>
          <w:fldChar w:fldCharType="end"/>
        </w:r>
      </w:hyperlink>
    </w:p>
    <w:p w14:paraId="28D06A14" w14:textId="059845C8" w:rsidR="00A97621" w:rsidRDefault="00A97621">
      <w:pPr>
        <w:pStyle w:val="TM2"/>
        <w:rPr>
          <w:rFonts w:asciiTheme="minorHAnsi" w:eastAsiaTheme="minorEastAsia" w:hAnsiTheme="minorHAnsi" w:cstheme="minorBidi"/>
          <w:noProof/>
          <w:color w:val="auto"/>
          <w:kern w:val="2"/>
          <w:sz w:val="24"/>
          <w:szCs w:val="24"/>
          <w:lang w:val="fr-FR" w:eastAsia="fr-FR"/>
          <w14:ligatures w14:val="standardContextual"/>
        </w:rPr>
      </w:pPr>
      <w:hyperlink w:anchor="_Toc218873724" w:history="1">
        <w:r w:rsidRPr="00631B8D">
          <w:rPr>
            <w:rStyle w:val="Lienhypertexte"/>
            <w:noProof/>
            <w:lang w:val="fr-FR"/>
          </w:rPr>
          <w:t>1.1</w:t>
        </w:r>
        <w:r>
          <w:rPr>
            <w:rFonts w:asciiTheme="minorHAnsi" w:eastAsiaTheme="minorEastAsia" w:hAnsiTheme="minorHAnsi" w:cstheme="minorBidi"/>
            <w:noProof/>
            <w:color w:val="auto"/>
            <w:kern w:val="2"/>
            <w:sz w:val="24"/>
            <w:szCs w:val="24"/>
            <w:lang w:val="fr-FR" w:eastAsia="fr-FR"/>
            <w14:ligatures w14:val="standardContextual"/>
          </w:rPr>
          <w:tab/>
        </w:r>
        <w:r w:rsidRPr="00631B8D">
          <w:rPr>
            <w:rStyle w:val="Lienhypertexte"/>
            <w:noProof/>
            <w:lang w:val="fr-FR"/>
          </w:rPr>
          <w:t>Périmètre de réversibilité</w:t>
        </w:r>
        <w:r>
          <w:rPr>
            <w:noProof/>
            <w:webHidden/>
          </w:rPr>
          <w:tab/>
        </w:r>
        <w:r>
          <w:rPr>
            <w:noProof/>
            <w:webHidden/>
          </w:rPr>
          <w:fldChar w:fldCharType="begin"/>
        </w:r>
        <w:r>
          <w:rPr>
            <w:noProof/>
            <w:webHidden/>
          </w:rPr>
          <w:instrText xml:space="preserve"> PAGEREF _Toc218873724 \h </w:instrText>
        </w:r>
        <w:r>
          <w:rPr>
            <w:noProof/>
            <w:webHidden/>
          </w:rPr>
        </w:r>
        <w:r>
          <w:rPr>
            <w:noProof/>
            <w:webHidden/>
          </w:rPr>
          <w:fldChar w:fldCharType="separate"/>
        </w:r>
        <w:r>
          <w:rPr>
            <w:noProof/>
            <w:webHidden/>
          </w:rPr>
          <w:t>3</w:t>
        </w:r>
        <w:r>
          <w:rPr>
            <w:noProof/>
            <w:webHidden/>
          </w:rPr>
          <w:fldChar w:fldCharType="end"/>
        </w:r>
      </w:hyperlink>
    </w:p>
    <w:p w14:paraId="5E824A52" w14:textId="0E30F92F" w:rsidR="00A97621" w:rsidRDefault="00A97621">
      <w:pPr>
        <w:pStyle w:val="TM2"/>
        <w:rPr>
          <w:rFonts w:asciiTheme="minorHAnsi" w:eastAsiaTheme="minorEastAsia" w:hAnsiTheme="minorHAnsi" w:cstheme="minorBidi"/>
          <w:noProof/>
          <w:color w:val="auto"/>
          <w:kern w:val="2"/>
          <w:sz w:val="24"/>
          <w:szCs w:val="24"/>
          <w:lang w:val="fr-FR" w:eastAsia="fr-FR"/>
          <w14:ligatures w14:val="standardContextual"/>
        </w:rPr>
      </w:pPr>
      <w:hyperlink w:anchor="_Toc218873725" w:history="1">
        <w:r w:rsidRPr="00631B8D">
          <w:rPr>
            <w:rStyle w:val="Lienhypertexte"/>
            <w:noProof/>
            <w:lang w:val="fr-FR"/>
          </w:rPr>
          <w:t>1.2</w:t>
        </w:r>
        <w:r>
          <w:rPr>
            <w:rFonts w:asciiTheme="minorHAnsi" w:eastAsiaTheme="minorEastAsia" w:hAnsiTheme="minorHAnsi" w:cstheme="minorBidi"/>
            <w:noProof/>
            <w:color w:val="auto"/>
            <w:kern w:val="2"/>
            <w:sz w:val="24"/>
            <w:szCs w:val="24"/>
            <w:lang w:val="fr-FR" w:eastAsia="fr-FR"/>
            <w14:ligatures w14:val="standardContextual"/>
          </w:rPr>
          <w:tab/>
        </w:r>
        <w:r w:rsidRPr="00631B8D">
          <w:rPr>
            <w:rStyle w:val="Lienhypertexte"/>
            <w:noProof/>
            <w:lang w:val="fr-FR"/>
          </w:rPr>
          <w:t>Prérequis</w:t>
        </w:r>
        <w:r>
          <w:rPr>
            <w:noProof/>
            <w:webHidden/>
          </w:rPr>
          <w:tab/>
        </w:r>
        <w:r>
          <w:rPr>
            <w:noProof/>
            <w:webHidden/>
          </w:rPr>
          <w:fldChar w:fldCharType="begin"/>
        </w:r>
        <w:r>
          <w:rPr>
            <w:noProof/>
            <w:webHidden/>
          </w:rPr>
          <w:instrText xml:space="preserve"> PAGEREF _Toc218873725 \h </w:instrText>
        </w:r>
        <w:r>
          <w:rPr>
            <w:noProof/>
            <w:webHidden/>
          </w:rPr>
        </w:r>
        <w:r>
          <w:rPr>
            <w:noProof/>
            <w:webHidden/>
          </w:rPr>
          <w:fldChar w:fldCharType="separate"/>
        </w:r>
        <w:r>
          <w:rPr>
            <w:noProof/>
            <w:webHidden/>
          </w:rPr>
          <w:t>4</w:t>
        </w:r>
        <w:r>
          <w:rPr>
            <w:noProof/>
            <w:webHidden/>
          </w:rPr>
          <w:fldChar w:fldCharType="end"/>
        </w:r>
      </w:hyperlink>
    </w:p>
    <w:p w14:paraId="476A0973" w14:textId="5CB31F94" w:rsidR="00A97621" w:rsidRDefault="00A97621">
      <w:pPr>
        <w:pStyle w:val="TM2"/>
        <w:rPr>
          <w:rFonts w:asciiTheme="minorHAnsi" w:eastAsiaTheme="minorEastAsia" w:hAnsiTheme="minorHAnsi" w:cstheme="minorBidi"/>
          <w:noProof/>
          <w:color w:val="auto"/>
          <w:kern w:val="2"/>
          <w:sz w:val="24"/>
          <w:szCs w:val="24"/>
          <w:lang w:val="fr-FR" w:eastAsia="fr-FR"/>
          <w14:ligatures w14:val="standardContextual"/>
        </w:rPr>
      </w:pPr>
      <w:hyperlink w:anchor="_Toc218873726" w:history="1">
        <w:r w:rsidRPr="00631B8D">
          <w:rPr>
            <w:rStyle w:val="Lienhypertexte"/>
            <w:noProof/>
            <w:lang w:val="fr-FR"/>
          </w:rPr>
          <w:t>1.3</w:t>
        </w:r>
        <w:r>
          <w:rPr>
            <w:rFonts w:asciiTheme="minorHAnsi" w:eastAsiaTheme="minorEastAsia" w:hAnsiTheme="minorHAnsi" w:cstheme="minorBidi"/>
            <w:noProof/>
            <w:color w:val="auto"/>
            <w:kern w:val="2"/>
            <w:sz w:val="24"/>
            <w:szCs w:val="24"/>
            <w:lang w:val="fr-FR" w:eastAsia="fr-FR"/>
            <w14:ligatures w14:val="standardContextual"/>
          </w:rPr>
          <w:tab/>
        </w:r>
        <w:r w:rsidRPr="00631B8D">
          <w:rPr>
            <w:rStyle w:val="Lienhypertexte"/>
            <w:noProof/>
            <w:lang w:val="fr-FR"/>
          </w:rPr>
          <w:t>Organisation et pilotage</w:t>
        </w:r>
        <w:r>
          <w:rPr>
            <w:noProof/>
            <w:webHidden/>
          </w:rPr>
          <w:tab/>
        </w:r>
        <w:r>
          <w:rPr>
            <w:noProof/>
            <w:webHidden/>
          </w:rPr>
          <w:fldChar w:fldCharType="begin"/>
        </w:r>
        <w:r>
          <w:rPr>
            <w:noProof/>
            <w:webHidden/>
          </w:rPr>
          <w:instrText xml:space="preserve"> PAGEREF _Toc218873726 \h </w:instrText>
        </w:r>
        <w:r>
          <w:rPr>
            <w:noProof/>
            <w:webHidden/>
          </w:rPr>
        </w:r>
        <w:r>
          <w:rPr>
            <w:noProof/>
            <w:webHidden/>
          </w:rPr>
          <w:fldChar w:fldCharType="separate"/>
        </w:r>
        <w:r>
          <w:rPr>
            <w:noProof/>
            <w:webHidden/>
          </w:rPr>
          <w:t>4</w:t>
        </w:r>
        <w:r>
          <w:rPr>
            <w:noProof/>
            <w:webHidden/>
          </w:rPr>
          <w:fldChar w:fldCharType="end"/>
        </w:r>
      </w:hyperlink>
    </w:p>
    <w:p w14:paraId="49F95C90" w14:textId="37C7A46E" w:rsidR="00A97621" w:rsidRDefault="00A97621">
      <w:pPr>
        <w:pStyle w:val="TM2"/>
        <w:rPr>
          <w:rFonts w:asciiTheme="minorHAnsi" w:eastAsiaTheme="minorEastAsia" w:hAnsiTheme="minorHAnsi" w:cstheme="minorBidi"/>
          <w:noProof/>
          <w:color w:val="auto"/>
          <w:kern w:val="2"/>
          <w:sz w:val="24"/>
          <w:szCs w:val="24"/>
          <w:lang w:val="fr-FR" w:eastAsia="fr-FR"/>
          <w14:ligatures w14:val="standardContextual"/>
        </w:rPr>
      </w:pPr>
      <w:hyperlink w:anchor="_Toc218873727" w:history="1">
        <w:r w:rsidRPr="00631B8D">
          <w:rPr>
            <w:rStyle w:val="Lienhypertexte"/>
            <w:noProof/>
            <w:lang w:val="fr-FR"/>
          </w:rPr>
          <w:t>1.4</w:t>
        </w:r>
        <w:r>
          <w:rPr>
            <w:rFonts w:asciiTheme="minorHAnsi" w:eastAsiaTheme="minorEastAsia" w:hAnsiTheme="minorHAnsi" w:cstheme="minorBidi"/>
            <w:noProof/>
            <w:color w:val="auto"/>
            <w:kern w:val="2"/>
            <w:sz w:val="24"/>
            <w:szCs w:val="24"/>
            <w:lang w:val="fr-FR" w:eastAsia="fr-FR"/>
            <w14:ligatures w14:val="standardContextual"/>
          </w:rPr>
          <w:tab/>
        </w:r>
        <w:r w:rsidRPr="00631B8D">
          <w:rPr>
            <w:rStyle w:val="Lienhypertexte"/>
            <w:noProof/>
            <w:lang w:val="fr-FR"/>
          </w:rPr>
          <w:t>Démarche et méthodologie</w:t>
        </w:r>
        <w:r>
          <w:rPr>
            <w:noProof/>
            <w:webHidden/>
          </w:rPr>
          <w:tab/>
        </w:r>
        <w:r>
          <w:rPr>
            <w:noProof/>
            <w:webHidden/>
          </w:rPr>
          <w:fldChar w:fldCharType="begin"/>
        </w:r>
        <w:r>
          <w:rPr>
            <w:noProof/>
            <w:webHidden/>
          </w:rPr>
          <w:instrText xml:space="preserve"> PAGEREF _Toc218873727 \h </w:instrText>
        </w:r>
        <w:r>
          <w:rPr>
            <w:noProof/>
            <w:webHidden/>
          </w:rPr>
        </w:r>
        <w:r>
          <w:rPr>
            <w:noProof/>
            <w:webHidden/>
          </w:rPr>
          <w:fldChar w:fldCharType="separate"/>
        </w:r>
        <w:r>
          <w:rPr>
            <w:noProof/>
            <w:webHidden/>
          </w:rPr>
          <w:t>5</w:t>
        </w:r>
        <w:r>
          <w:rPr>
            <w:noProof/>
            <w:webHidden/>
          </w:rPr>
          <w:fldChar w:fldCharType="end"/>
        </w:r>
      </w:hyperlink>
    </w:p>
    <w:p w14:paraId="7E60EDB4" w14:textId="2D696B02" w:rsidR="00A97621" w:rsidRDefault="00A97621">
      <w:pPr>
        <w:pStyle w:val="TM2"/>
        <w:rPr>
          <w:rFonts w:asciiTheme="minorHAnsi" w:eastAsiaTheme="minorEastAsia" w:hAnsiTheme="minorHAnsi" w:cstheme="minorBidi"/>
          <w:noProof/>
          <w:color w:val="auto"/>
          <w:kern w:val="2"/>
          <w:sz w:val="24"/>
          <w:szCs w:val="24"/>
          <w:lang w:val="fr-FR" w:eastAsia="fr-FR"/>
          <w14:ligatures w14:val="standardContextual"/>
        </w:rPr>
      </w:pPr>
      <w:hyperlink w:anchor="_Toc218873728" w:history="1">
        <w:r w:rsidRPr="00631B8D">
          <w:rPr>
            <w:rStyle w:val="Lienhypertexte"/>
            <w:noProof/>
            <w:lang w:val="fr-FR"/>
          </w:rPr>
          <w:t>1.5</w:t>
        </w:r>
        <w:r>
          <w:rPr>
            <w:rFonts w:asciiTheme="minorHAnsi" w:eastAsiaTheme="minorEastAsia" w:hAnsiTheme="minorHAnsi" w:cstheme="minorBidi"/>
            <w:noProof/>
            <w:color w:val="auto"/>
            <w:kern w:val="2"/>
            <w:sz w:val="24"/>
            <w:szCs w:val="24"/>
            <w:lang w:val="fr-FR" w:eastAsia="fr-FR"/>
            <w14:ligatures w14:val="standardContextual"/>
          </w:rPr>
          <w:tab/>
        </w:r>
        <w:r w:rsidRPr="00631B8D">
          <w:rPr>
            <w:rStyle w:val="Lienhypertexte"/>
            <w:noProof/>
            <w:lang w:val="fr-FR"/>
          </w:rPr>
          <w:t>Éléments de planification</w:t>
        </w:r>
        <w:r>
          <w:rPr>
            <w:noProof/>
            <w:webHidden/>
          </w:rPr>
          <w:tab/>
        </w:r>
        <w:r>
          <w:rPr>
            <w:noProof/>
            <w:webHidden/>
          </w:rPr>
          <w:fldChar w:fldCharType="begin"/>
        </w:r>
        <w:r>
          <w:rPr>
            <w:noProof/>
            <w:webHidden/>
          </w:rPr>
          <w:instrText xml:space="preserve"> PAGEREF _Toc218873728 \h </w:instrText>
        </w:r>
        <w:r>
          <w:rPr>
            <w:noProof/>
            <w:webHidden/>
          </w:rPr>
        </w:r>
        <w:r>
          <w:rPr>
            <w:noProof/>
            <w:webHidden/>
          </w:rPr>
          <w:fldChar w:fldCharType="separate"/>
        </w:r>
        <w:r>
          <w:rPr>
            <w:noProof/>
            <w:webHidden/>
          </w:rPr>
          <w:t>6</w:t>
        </w:r>
        <w:r>
          <w:rPr>
            <w:noProof/>
            <w:webHidden/>
          </w:rPr>
          <w:fldChar w:fldCharType="end"/>
        </w:r>
      </w:hyperlink>
    </w:p>
    <w:p w14:paraId="678C1A15" w14:textId="243D1CCD" w:rsidR="00A97621" w:rsidRDefault="00A97621">
      <w:pPr>
        <w:pStyle w:val="TM2"/>
        <w:rPr>
          <w:rFonts w:asciiTheme="minorHAnsi" w:eastAsiaTheme="minorEastAsia" w:hAnsiTheme="minorHAnsi" w:cstheme="minorBidi"/>
          <w:noProof/>
          <w:color w:val="auto"/>
          <w:kern w:val="2"/>
          <w:sz w:val="24"/>
          <w:szCs w:val="24"/>
          <w:lang w:val="fr-FR" w:eastAsia="fr-FR"/>
          <w14:ligatures w14:val="standardContextual"/>
        </w:rPr>
      </w:pPr>
      <w:hyperlink w:anchor="_Toc218873729" w:history="1">
        <w:r w:rsidRPr="00631B8D">
          <w:rPr>
            <w:rStyle w:val="Lienhypertexte"/>
            <w:noProof/>
            <w:lang w:val="fr-FR"/>
          </w:rPr>
          <w:t>1.6</w:t>
        </w:r>
        <w:r>
          <w:rPr>
            <w:rFonts w:asciiTheme="minorHAnsi" w:eastAsiaTheme="minorEastAsia" w:hAnsiTheme="minorHAnsi" w:cstheme="minorBidi"/>
            <w:noProof/>
            <w:color w:val="auto"/>
            <w:kern w:val="2"/>
            <w:sz w:val="24"/>
            <w:szCs w:val="24"/>
            <w:lang w:val="fr-FR" w:eastAsia="fr-FR"/>
            <w14:ligatures w14:val="standardContextual"/>
          </w:rPr>
          <w:tab/>
        </w:r>
        <w:r w:rsidRPr="00631B8D">
          <w:rPr>
            <w:rStyle w:val="Lienhypertexte"/>
            <w:noProof/>
            <w:lang w:val="fr-FR"/>
          </w:rPr>
          <w:t>Accès aux environnements</w:t>
        </w:r>
        <w:r>
          <w:rPr>
            <w:noProof/>
            <w:webHidden/>
          </w:rPr>
          <w:tab/>
        </w:r>
        <w:r>
          <w:rPr>
            <w:noProof/>
            <w:webHidden/>
          </w:rPr>
          <w:fldChar w:fldCharType="begin"/>
        </w:r>
        <w:r>
          <w:rPr>
            <w:noProof/>
            <w:webHidden/>
          </w:rPr>
          <w:instrText xml:space="preserve"> PAGEREF _Toc218873729 \h </w:instrText>
        </w:r>
        <w:r>
          <w:rPr>
            <w:noProof/>
            <w:webHidden/>
          </w:rPr>
        </w:r>
        <w:r>
          <w:rPr>
            <w:noProof/>
            <w:webHidden/>
          </w:rPr>
          <w:fldChar w:fldCharType="separate"/>
        </w:r>
        <w:r>
          <w:rPr>
            <w:noProof/>
            <w:webHidden/>
          </w:rPr>
          <w:t>7</w:t>
        </w:r>
        <w:r>
          <w:rPr>
            <w:noProof/>
            <w:webHidden/>
          </w:rPr>
          <w:fldChar w:fldCharType="end"/>
        </w:r>
      </w:hyperlink>
    </w:p>
    <w:p w14:paraId="04D19609" w14:textId="660DA105" w:rsidR="00A97621" w:rsidRDefault="00A97621">
      <w:pPr>
        <w:pStyle w:val="TM1"/>
        <w:rPr>
          <w:rFonts w:asciiTheme="minorHAnsi" w:eastAsiaTheme="minorEastAsia" w:hAnsiTheme="minorHAnsi" w:cstheme="minorBidi"/>
          <w:noProof/>
          <w:color w:val="auto"/>
          <w:kern w:val="2"/>
          <w:szCs w:val="24"/>
          <w:lang w:val="fr-FR" w:eastAsia="fr-FR"/>
          <w14:ligatures w14:val="standardContextual"/>
        </w:rPr>
      </w:pPr>
      <w:hyperlink w:anchor="_Toc218873730" w:history="1">
        <w:r w:rsidRPr="00631B8D">
          <w:rPr>
            <w:rStyle w:val="Lienhypertexte"/>
            <w:noProof/>
            <w:lang w:val="fr-FR"/>
          </w:rPr>
          <w:t>2</w:t>
        </w:r>
        <w:r>
          <w:rPr>
            <w:rFonts w:asciiTheme="minorHAnsi" w:eastAsiaTheme="minorEastAsia" w:hAnsiTheme="minorHAnsi" w:cstheme="minorBidi"/>
            <w:noProof/>
            <w:color w:val="auto"/>
            <w:kern w:val="2"/>
            <w:szCs w:val="24"/>
            <w:lang w:val="fr-FR" w:eastAsia="fr-FR"/>
            <w14:ligatures w14:val="standardContextual"/>
          </w:rPr>
          <w:tab/>
        </w:r>
        <w:r w:rsidRPr="00631B8D">
          <w:rPr>
            <w:rStyle w:val="Lienhypertexte"/>
            <w:noProof/>
            <w:lang w:val="fr-FR"/>
          </w:rPr>
          <w:t>Plan de réversibilité</w:t>
        </w:r>
        <w:r>
          <w:rPr>
            <w:noProof/>
            <w:webHidden/>
          </w:rPr>
          <w:tab/>
        </w:r>
        <w:r>
          <w:rPr>
            <w:noProof/>
            <w:webHidden/>
          </w:rPr>
          <w:fldChar w:fldCharType="begin"/>
        </w:r>
        <w:r>
          <w:rPr>
            <w:noProof/>
            <w:webHidden/>
          </w:rPr>
          <w:instrText xml:space="preserve"> PAGEREF _Toc218873730 \h </w:instrText>
        </w:r>
        <w:r>
          <w:rPr>
            <w:noProof/>
            <w:webHidden/>
          </w:rPr>
        </w:r>
        <w:r>
          <w:rPr>
            <w:noProof/>
            <w:webHidden/>
          </w:rPr>
          <w:fldChar w:fldCharType="separate"/>
        </w:r>
        <w:r>
          <w:rPr>
            <w:noProof/>
            <w:webHidden/>
          </w:rPr>
          <w:t>8</w:t>
        </w:r>
        <w:r>
          <w:rPr>
            <w:noProof/>
            <w:webHidden/>
          </w:rPr>
          <w:fldChar w:fldCharType="end"/>
        </w:r>
      </w:hyperlink>
    </w:p>
    <w:p w14:paraId="77759B27" w14:textId="4F5F8E75" w:rsidR="00A97621" w:rsidRDefault="00A97621">
      <w:pPr>
        <w:pStyle w:val="TM2"/>
        <w:rPr>
          <w:rFonts w:asciiTheme="minorHAnsi" w:eastAsiaTheme="minorEastAsia" w:hAnsiTheme="minorHAnsi" w:cstheme="minorBidi"/>
          <w:noProof/>
          <w:color w:val="auto"/>
          <w:kern w:val="2"/>
          <w:sz w:val="24"/>
          <w:szCs w:val="24"/>
          <w:lang w:val="fr-FR" w:eastAsia="fr-FR"/>
          <w14:ligatures w14:val="standardContextual"/>
        </w:rPr>
      </w:pPr>
      <w:hyperlink w:anchor="_Toc218873731" w:history="1">
        <w:r w:rsidRPr="00631B8D">
          <w:rPr>
            <w:rStyle w:val="Lienhypertexte"/>
            <w:noProof/>
            <w:lang w:val="fr-FR"/>
          </w:rPr>
          <w:t>2.1</w:t>
        </w:r>
        <w:r>
          <w:rPr>
            <w:rFonts w:asciiTheme="minorHAnsi" w:eastAsiaTheme="minorEastAsia" w:hAnsiTheme="minorHAnsi" w:cstheme="minorBidi"/>
            <w:noProof/>
            <w:color w:val="auto"/>
            <w:kern w:val="2"/>
            <w:sz w:val="24"/>
            <w:szCs w:val="24"/>
            <w:lang w:val="fr-FR" w:eastAsia="fr-FR"/>
            <w14:ligatures w14:val="standardContextual"/>
          </w:rPr>
          <w:tab/>
        </w:r>
        <w:r w:rsidRPr="00631B8D">
          <w:rPr>
            <w:rStyle w:val="Lienhypertexte"/>
            <w:noProof/>
            <w:lang w:val="fr-FR"/>
          </w:rPr>
          <w:t>Éléments restitués</w:t>
        </w:r>
        <w:r>
          <w:rPr>
            <w:noProof/>
            <w:webHidden/>
          </w:rPr>
          <w:tab/>
        </w:r>
        <w:r>
          <w:rPr>
            <w:noProof/>
            <w:webHidden/>
          </w:rPr>
          <w:fldChar w:fldCharType="begin"/>
        </w:r>
        <w:r>
          <w:rPr>
            <w:noProof/>
            <w:webHidden/>
          </w:rPr>
          <w:instrText xml:space="preserve"> PAGEREF _Toc218873731 \h </w:instrText>
        </w:r>
        <w:r>
          <w:rPr>
            <w:noProof/>
            <w:webHidden/>
          </w:rPr>
        </w:r>
        <w:r>
          <w:rPr>
            <w:noProof/>
            <w:webHidden/>
          </w:rPr>
          <w:fldChar w:fldCharType="separate"/>
        </w:r>
        <w:r>
          <w:rPr>
            <w:noProof/>
            <w:webHidden/>
          </w:rPr>
          <w:t>8</w:t>
        </w:r>
        <w:r>
          <w:rPr>
            <w:noProof/>
            <w:webHidden/>
          </w:rPr>
          <w:fldChar w:fldCharType="end"/>
        </w:r>
      </w:hyperlink>
    </w:p>
    <w:p w14:paraId="75CE16BC" w14:textId="39738B48" w:rsidR="00A97621" w:rsidRDefault="00A97621">
      <w:pPr>
        <w:pStyle w:val="TM2"/>
        <w:rPr>
          <w:rFonts w:asciiTheme="minorHAnsi" w:eastAsiaTheme="minorEastAsia" w:hAnsiTheme="minorHAnsi" w:cstheme="minorBidi"/>
          <w:noProof/>
          <w:color w:val="auto"/>
          <w:kern w:val="2"/>
          <w:sz w:val="24"/>
          <w:szCs w:val="24"/>
          <w:lang w:val="fr-FR" w:eastAsia="fr-FR"/>
          <w14:ligatures w14:val="standardContextual"/>
        </w:rPr>
      </w:pPr>
      <w:hyperlink w:anchor="_Toc218873732" w:history="1">
        <w:r w:rsidRPr="00631B8D">
          <w:rPr>
            <w:rStyle w:val="Lienhypertexte"/>
            <w:noProof/>
            <w:lang w:val="fr-FR"/>
          </w:rPr>
          <w:t>2.2</w:t>
        </w:r>
        <w:r>
          <w:rPr>
            <w:rFonts w:asciiTheme="minorHAnsi" w:eastAsiaTheme="minorEastAsia" w:hAnsiTheme="minorHAnsi" w:cstheme="minorBidi"/>
            <w:noProof/>
            <w:color w:val="auto"/>
            <w:kern w:val="2"/>
            <w:sz w:val="24"/>
            <w:szCs w:val="24"/>
            <w:lang w:val="fr-FR" w:eastAsia="fr-FR"/>
            <w14:ligatures w14:val="standardContextual"/>
          </w:rPr>
          <w:tab/>
        </w:r>
        <w:r w:rsidRPr="00631B8D">
          <w:rPr>
            <w:rStyle w:val="Lienhypertexte"/>
            <w:noProof/>
            <w:lang w:val="fr-FR"/>
          </w:rPr>
          <w:t>Éléments non inclus dans le périmètre de la réversibilité</w:t>
        </w:r>
        <w:r>
          <w:rPr>
            <w:noProof/>
            <w:webHidden/>
          </w:rPr>
          <w:tab/>
        </w:r>
        <w:r>
          <w:rPr>
            <w:noProof/>
            <w:webHidden/>
          </w:rPr>
          <w:fldChar w:fldCharType="begin"/>
        </w:r>
        <w:r>
          <w:rPr>
            <w:noProof/>
            <w:webHidden/>
          </w:rPr>
          <w:instrText xml:space="preserve"> PAGEREF _Toc218873732 \h </w:instrText>
        </w:r>
        <w:r>
          <w:rPr>
            <w:noProof/>
            <w:webHidden/>
          </w:rPr>
        </w:r>
        <w:r>
          <w:rPr>
            <w:noProof/>
            <w:webHidden/>
          </w:rPr>
          <w:fldChar w:fldCharType="separate"/>
        </w:r>
        <w:r>
          <w:rPr>
            <w:noProof/>
            <w:webHidden/>
          </w:rPr>
          <w:t>9</w:t>
        </w:r>
        <w:r>
          <w:rPr>
            <w:noProof/>
            <w:webHidden/>
          </w:rPr>
          <w:fldChar w:fldCharType="end"/>
        </w:r>
      </w:hyperlink>
    </w:p>
    <w:p w14:paraId="2DB5D481" w14:textId="7E4B15F7" w:rsidR="00334D98" w:rsidRPr="00A47A84" w:rsidRDefault="0027180D" w:rsidP="0027180D">
      <w:pPr>
        <w:pStyle w:val="BodytextWorldline"/>
        <w:rPr>
          <w:rFonts w:ascii="Calibri" w:hAnsi="Calibri"/>
          <w:lang w:val="fr-FR"/>
        </w:rPr>
      </w:pPr>
      <w:r w:rsidRPr="00A47A84">
        <w:rPr>
          <w:rFonts w:ascii="Calibri" w:hAnsi="Calibri"/>
          <w:lang w:val="fr-FR"/>
        </w:rPr>
        <w:fldChar w:fldCharType="end"/>
      </w:r>
    </w:p>
    <w:p w14:paraId="50C81859" w14:textId="77777777" w:rsidR="00334D98" w:rsidRPr="00A47A84" w:rsidRDefault="00334D98" w:rsidP="00334D98">
      <w:pPr>
        <w:pStyle w:val="BodytextWorldline"/>
        <w:rPr>
          <w:lang w:val="fr-FR"/>
        </w:rPr>
      </w:pPr>
      <w:r w:rsidRPr="00A47A84">
        <w:rPr>
          <w:lang w:val="fr-FR"/>
        </w:rPr>
        <w:br w:type="page"/>
      </w:r>
    </w:p>
    <w:p w14:paraId="15C4F1CF" w14:textId="77777777" w:rsidR="006139CC" w:rsidRPr="00A47A84" w:rsidRDefault="006139CC" w:rsidP="006139CC">
      <w:pPr>
        <w:pStyle w:val="Titre1"/>
        <w:rPr>
          <w:lang w:val="fr-FR"/>
        </w:rPr>
      </w:pPr>
      <w:bookmarkStart w:id="0" w:name="_Toc43449672"/>
      <w:bookmarkStart w:id="1" w:name="_Toc48840470"/>
      <w:bookmarkStart w:id="2" w:name="_Ref103605335"/>
      <w:bookmarkStart w:id="3" w:name="_Toc103609001"/>
      <w:bookmarkStart w:id="4" w:name="_Toc218873723"/>
      <w:bookmarkStart w:id="5" w:name="_Toc51656199"/>
      <w:bookmarkStart w:id="6" w:name="_Toc84426078"/>
      <w:r w:rsidRPr="00A47A84">
        <w:rPr>
          <w:lang w:val="fr-FR"/>
        </w:rPr>
        <w:lastRenderedPageBreak/>
        <w:t>Réversibilité</w:t>
      </w:r>
      <w:bookmarkEnd w:id="0"/>
      <w:bookmarkEnd w:id="1"/>
      <w:bookmarkEnd w:id="2"/>
      <w:bookmarkEnd w:id="3"/>
      <w:bookmarkEnd w:id="4"/>
    </w:p>
    <w:p w14:paraId="3F7D5D81" w14:textId="43611752" w:rsidR="006139CC" w:rsidRDefault="006139CC" w:rsidP="00730C36">
      <w:pPr>
        <w:pStyle w:val="Texte"/>
      </w:pPr>
      <w:r w:rsidRPr="00A47A84">
        <w:t xml:space="preserve">Worldline présente la démarche, la méthodologie et les moyens associés pour la réalisation de la phase de réversibilité sortante. La réversibilité consiste à transférer vers un ou plusieurs nouveaux titulaires (appelés « repreneurs ») l’ensemble des éléments relatifs au marché </w:t>
      </w:r>
      <w:r w:rsidR="00730C36" w:rsidRPr="00730C36">
        <w:t>Conception, réalisation, maintenance,</w:t>
      </w:r>
      <w:r w:rsidR="00F038AC">
        <w:t xml:space="preserve"> </w:t>
      </w:r>
      <w:r w:rsidR="00730C36" w:rsidRPr="00730C36">
        <w:t>exploitation et hébergement des</w:t>
      </w:r>
      <w:r w:rsidR="00730C36">
        <w:t xml:space="preserve"> </w:t>
      </w:r>
      <w:r w:rsidR="00730C36" w:rsidRPr="00730C36">
        <w:t>services web de la CNSA</w:t>
      </w:r>
      <w:r w:rsidR="00730C36">
        <w:t xml:space="preserve"> </w:t>
      </w:r>
      <w:r w:rsidR="000F7186">
        <w:t>(</w:t>
      </w:r>
      <w:r w:rsidR="000F7186" w:rsidRPr="000F7186">
        <w:t xml:space="preserve">Caisse </w:t>
      </w:r>
      <w:r w:rsidR="000F7186">
        <w:t>N</w:t>
      </w:r>
      <w:r w:rsidR="000F7186" w:rsidRPr="000F7186">
        <w:t xml:space="preserve">ationale de </w:t>
      </w:r>
      <w:r w:rsidR="000F7186">
        <w:t>S</w:t>
      </w:r>
      <w:r w:rsidR="000F7186" w:rsidRPr="000F7186">
        <w:t>olidarité pour l’</w:t>
      </w:r>
      <w:r w:rsidR="000F7186">
        <w:t>A</w:t>
      </w:r>
      <w:r w:rsidR="000F7186" w:rsidRPr="000F7186">
        <w:t>utonomie</w:t>
      </w:r>
      <w:r w:rsidR="000F7186">
        <w:t>)</w:t>
      </w:r>
      <w:r w:rsidR="00730C36">
        <w:t>.</w:t>
      </w:r>
    </w:p>
    <w:p w14:paraId="0CAF3D30" w14:textId="5EEF2672" w:rsidR="00D56D3F" w:rsidRDefault="0099630D" w:rsidP="00730C36">
      <w:pPr>
        <w:pStyle w:val="Texte"/>
      </w:pPr>
      <w:r>
        <w:t>Pour ce marché, il s’agit des applications web suivantes :</w:t>
      </w:r>
    </w:p>
    <w:p w14:paraId="284946FC" w14:textId="20463F85" w:rsidR="005343C5" w:rsidRDefault="007D712B" w:rsidP="00893A36">
      <w:pPr>
        <w:pStyle w:val="Texte"/>
        <w:numPr>
          <w:ilvl w:val="0"/>
          <w:numId w:val="38"/>
        </w:numPr>
      </w:pPr>
      <w:r>
        <w:t>Le site institutionnel</w:t>
      </w:r>
      <w:r w:rsidR="005343C5">
        <w:t xml:space="preserve"> : </w:t>
      </w:r>
      <w:hyperlink r:id="rId16" w:history="1">
        <w:r w:rsidR="005343C5" w:rsidRPr="00B721F6">
          <w:rPr>
            <w:rStyle w:val="Lienhypertexte"/>
            <w:lang w:val="fr-FR"/>
          </w:rPr>
          <w:t>www.cnsa.fr</w:t>
        </w:r>
      </w:hyperlink>
      <w:r w:rsidR="005343C5">
        <w:t xml:space="preserve"> </w:t>
      </w:r>
    </w:p>
    <w:p w14:paraId="5B7C5EAD" w14:textId="47815450" w:rsidR="0099630D" w:rsidRDefault="00893A36" w:rsidP="00893A36">
      <w:pPr>
        <w:pStyle w:val="Texte"/>
        <w:numPr>
          <w:ilvl w:val="0"/>
          <w:numId w:val="38"/>
        </w:numPr>
      </w:pPr>
      <w:r>
        <w:t xml:space="preserve">Le portail PA : </w:t>
      </w:r>
      <w:hyperlink r:id="rId17" w:history="1">
        <w:r w:rsidR="005343C5" w:rsidRPr="00B721F6">
          <w:rPr>
            <w:rStyle w:val="Lienhypertexte"/>
            <w:lang w:val="fr-FR"/>
          </w:rPr>
          <w:t>www.pourlespersonnesagees.gouv.fr</w:t>
        </w:r>
      </w:hyperlink>
      <w:r w:rsidR="005343C5">
        <w:t xml:space="preserve"> </w:t>
      </w:r>
    </w:p>
    <w:p w14:paraId="64147936" w14:textId="5F6B2F70" w:rsidR="005343C5" w:rsidRDefault="007A041C" w:rsidP="00893A36">
      <w:pPr>
        <w:pStyle w:val="Texte"/>
        <w:numPr>
          <w:ilvl w:val="0"/>
          <w:numId w:val="38"/>
        </w:numPr>
      </w:pPr>
      <w:r>
        <w:t xml:space="preserve">Le site SPA : </w:t>
      </w:r>
      <w:hyperlink r:id="rId18" w:history="1">
        <w:r w:rsidRPr="00B721F6">
          <w:rPr>
            <w:rStyle w:val="Lienhypertexte"/>
            <w:lang w:val="fr-FR"/>
          </w:rPr>
          <w:t>www.service-publ</w:t>
        </w:r>
        <w:r w:rsidRPr="00B721F6">
          <w:rPr>
            <w:rStyle w:val="Lienhypertexte"/>
            <w:lang w:val="fr-FR"/>
          </w:rPr>
          <w:t>i</w:t>
        </w:r>
        <w:r w:rsidRPr="00B721F6">
          <w:rPr>
            <w:rStyle w:val="Lienhypertexte"/>
            <w:lang w:val="fr-FR"/>
          </w:rPr>
          <w:t>c-autonomie.fr</w:t>
        </w:r>
      </w:hyperlink>
    </w:p>
    <w:p w14:paraId="416FA966" w14:textId="77777777" w:rsidR="007A041C" w:rsidRPr="000F7186" w:rsidRDefault="007A041C" w:rsidP="00013542">
      <w:pPr>
        <w:pStyle w:val="Texte"/>
      </w:pPr>
    </w:p>
    <w:p w14:paraId="042B83F1" w14:textId="15F48E6E" w:rsidR="006139CC" w:rsidRPr="00A47A84" w:rsidRDefault="006139CC" w:rsidP="006139CC">
      <w:pPr>
        <w:pStyle w:val="Titre2"/>
        <w:rPr>
          <w:lang w:val="fr-FR"/>
        </w:rPr>
      </w:pPr>
      <w:bookmarkStart w:id="7" w:name="_Toc45257645"/>
      <w:bookmarkStart w:id="8" w:name="_Toc45527277"/>
      <w:bookmarkStart w:id="9" w:name="_Toc53064101"/>
      <w:bookmarkStart w:id="10" w:name="_Toc53308104"/>
      <w:bookmarkStart w:id="11" w:name="_Toc103609002"/>
      <w:bookmarkStart w:id="12" w:name="_Toc218873724"/>
      <w:bookmarkStart w:id="13" w:name="_Toc45527260"/>
      <w:bookmarkEnd w:id="7"/>
      <w:r w:rsidRPr="00A47A84">
        <w:rPr>
          <w:lang w:val="fr-FR"/>
        </w:rPr>
        <w:t>Périmètre de réversibilité</w:t>
      </w:r>
      <w:bookmarkEnd w:id="8"/>
      <w:bookmarkEnd w:id="9"/>
      <w:bookmarkEnd w:id="10"/>
      <w:bookmarkEnd w:id="11"/>
      <w:bookmarkEnd w:id="12"/>
    </w:p>
    <w:p w14:paraId="14716076" w14:textId="6619B536" w:rsidR="006139CC" w:rsidRPr="00A47A84" w:rsidRDefault="006139CC" w:rsidP="006139CC">
      <w:pPr>
        <w:pStyle w:val="Texte"/>
      </w:pPr>
      <w:r w:rsidRPr="00A47A84">
        <w:t>Cette réversibilité couvre l’intégralité des fichiers</w:t>
      </w:r>
      <w:r w:rsidR="0038400D">
        <w:t xml:space="preserve"> (code</w:t>
      </w:r>
      <w:r w:rsidR="00916477">
        <w:t>s</w:t>
      </w:r>
      <w:r w:rsidR="00331896">
        <w:t xml:space="preserve"> source et configuration</w:t>
      </w:r>
      <w:r w:rsidR="00323A86">
        <w:t xml:space="preserve"> </w:t>
      </w:r>
      <w:r w:rsidR="00916477">
        <w:t>–</w:t>
      </w:r>
      <w:r w:rsidR="00323A86">
        <w:t xml:space="preserve"> </w:t>
      </w:r>
      <w:r w:rsidR="00916477">
        <w:t xml:space="preserve">chart HELM et </w:t>
      </w:r>
      <w:proofErr w:type="spellStart"/>
      <w:r w:rsidR="00916477">
        <w:t>Dockerfile</w:t>
      </w:r>
      <w:r w:rsidR="00D27871">
        <w:t>s</w:t>
      </w:r>
      <w:proofErr w:type="spellEnd"/>
      <w:r w:rsidR="00331896">
        <w:t>)</w:t>
      </w:r>
      <w:r w:rsidRPr="00A47A84">
        <w:t xml:space="preserve">, données et documents produits spécifiquement durant la durée du marché et propriétés de la </w:t>
      </w:r>
      <w:r w:rsidR="00DD5DB4">
        <w:t>CNSA</w:t>
      </w:r>
      <w:r w:rsidRPr="00A47A84">
        <w:t xml:space="preserve">. L’ensemble de ces éléments sont reversés afin de permettre au repreneur </w:t>
      </w:r>
      <w:proofErr w:type="gramStart"/>
      <w:r w:rsidRPr="00A47A84">
        <w:t>d’être en capacité</w:t>
      </w:r>
      <w:proofErr w:type="gramEnd"/>
      <w:r w:rsidRPr="00A47A84">
        <w:t xml:space="preserve"> de délivrer le service.</w:t>
      </w:r>
    </w:p>
    <w:p w14:paraId="5C8E5346" w14:textId="77777777" w:rsidR="006139CC" w:rsidRPr="00A47A84" w:rsidRDefault="006139CC" w:rsidP="006139CC">
      <w:pPr>
        <w:pStyle w:val="Texte"/>
      </w:pPr>
      <w:r w:rsidRPr="00A47A84">
        <w:t xml:space="preserve">Worldline prévoit les activités suivantes : </w:t>
      </w:r>
    </w:p>
    <w:p w14:paraId="5B1D9E69" w14:textId="77777777" w:rsidR="006139CC" w:rsidRPr="00A47A84" w:rsidRDefault="006139CC" w:rsidP="006139CC">
      <w:pPr>
        <w:pStyle w:val="Puceniv1"/>
      </w:pPr>
      <w:bookmarkStart w:id="14" w:name="_Toc45257662"/>
      <w:bookmarkStart w:id="15" w:name="_Toc45257663"/>
      <w:bookmarkStart w:id="16" w:name="_Toc45257664"/>
      <w:bookmarkEnd w:id="14"/>
      <w:bookmarkEnd w:id="15"/>
      <w:bookmarkEnd w:id="16"/>
      <w:proofErr w:type="gramStart"/>
      <w:r w:rsidRPr="00A47A84">
        <w:t>la</w:t>
      </w:r>
      <w:proofErr w:type="gramEnd"/>
      <w:r w:rsidRPr="00A47A84">
        <w:t xml:space="preserve"> transmission de l’information et de l’expérience ;</w:t>
      </w:r>
    </w:p>
    <w:p w14:paraId="1A531743" w14:textId="77777777" w:rsidR="006139CC" w:rsidRPr="00A47A84" w:rsidRDefault="006139CC" w:rsidP="006139CC">
      <w:pPr>
        <w:pStyle w:val="Puceniv1"/>
      </w:pPr>
      <w:proofErr w:type="gramStart"/>
      <w:r w:rsidRPr="00A47A84">
        <w:t>la</w:t>
      </w:r>
      <w:proofErr w:type="gramEnd"/>
      <w:r w:rsidRPr="00A47A84">
        <w:t xml:space="preserve"> transmission des données informatiques et du paramétrage ;</w:t>
      </w:r>
    </w:p>
    <w:p w14:paraId="00B01526" w14:textId="77777777" w:rsidR="006139CC" w:rsidRPr="00A47A84" w:rsidRDefault="006139CC" w:rsidP="006139CC">
      <w:pPr>
        <w:pStyle w:val="Puceniv1"/>
      </w:pPr>
      <w:proofErr w:type="gramStart"/>
      <w:r w:rsidRPr="00A47A84">
        <w:t>la</w:t>
      </w:r>
      <w:proofErr w:type="gramEnd"/>
      <w:r w:rsidRPr="00A47A84">
        <w:t xml:space="preserve"> transmission des procédures d’exploitation spécifique au projet ;</w:t>
      </w:r>
    </w:p>
    <w:p w14:paraId="7E2801EE" w14:textId="77777777" w:rsidR="006139CC" w:rsidRPr="00A47A84" w:rsidRDefault="006139CC" w:rsidP="006139CC">
      <w:pPr>
        <w:pStyle w:val="Puceniv1"/>
      </w:pPr>
      <w:proofErr w:type="gramStart"/>
      <w:r w:rsidRPr="00A47A84">
        <w:t>le</w:t>
      </w:r>
      <w:proofErr w:type="gramEnd"/>
      <w:r w:rsidRPr="00A47A84">
        <w:t xml:space="preserve"> support et l’assistance durant la phase de réversibilité</w:t>
      </w:r>
    </w:p>
    <w:p w14:paraId="5FDF1154" w14:textId="10F95715" w:rsidR="006139CC" w:rsidRDefault="006139CC" w:rsidP="006139CC">
      <w:pPr>
        <w:pStyle w:val="Texte"/>
      </w:pPr>
      <w:r w:rsidRPr="00A47A84">
        <w:t xml:space="preserve">Worldline s'engage à ce titre à tout mettre en œuvre pour collaborer étroitement et loyalement avec les équipes de la </w:t>
      </w:r>
      <w:r w:rsidR="00BF0E72">
        <w:t>CNSA</w:t>
      </w:r>
      <w:r w:rsidRPr="00A47A84">
        <w:t xml:space="preserve"> et / ou du tiers en situation de reprendre le service.</w:t>
      </w:r>
    </w:p>
    <w:p w14:paraId="6EDC2DF1" w14:textId="77777777" w:rsidR="00763187" w:rsidRDefault="00763187" w:rsidP="006139CC">
      <w:pPr>
        <w:pStyle w:val="Texte"/>
      </w:pPr>
    </w:p>
    <w:p w14:paraId="0770FBA1" w14:textId="7FDB896F" w:rsidR="00763187" w:rsidRPr="00763187" w:rsidRDefault="00763187" w:rsidP="00873B31">
      <w:pPr>
        <w:pStyle w:val="Titre3"/>
        <w:rPr>
          <w:rFonts w:eastAsia="Calibri"/>
        </w:rPr>
      </w:pPr>
      <w:r w:rsidRPr="00763187">
        <w:rPr>
          <w:rFonts w:eastAsia="Calibri"/>
        </w:rPr>
        <w:t>Restitution de la documentation</w:t>
      </w:r>
    </w:p>
    <w:p w14:paraId="147216D3" w14:textId="77777777" w:rsidR="00763187" w:rsidRPr="00763187" w:rsidRDefault="00763187" w:rsidP="00763187">
      <w:pPr>
        <w:pStyle w:val="Texte"/>
      </w:pPr>
      <w:r w:rsidRPr="00763187">
        <w:t xml:space="preserve">Worldline restitue les éléments de documentation suivants : </w:t>
      </w:r>
    </w:p>
    <w:p w14:paraId="77E24D21" w14:textId="25D3855B" w:rsidR="00763187" w:rsidRDefault="00763187" w:rsidP="001E4277">
      <w:pPr>
        <w:pStyle w:val="Texte"/>
        <w:numPr>
          <w:ilvl w:val="0"/>
          <w:numId w:val="38"/>
        </w:numPr>
      </w:pPr>
      <w:r w:rsidRPr="00763187">
        <w:t xml:space="preserve">Spécifications fonctionnelles détaillées (SFD) dans </w:t>
      </w:r>
      <w:r w:rsidR="00873B31">
        <w:t>leurs</w:t>
      </w:r>
      <w:r w:rsidRPr="00763187">
        <w:t xml:space="preserve"> dernière</w:t>
      </w:r>
      <w:r w:rsidR="00873B31">
        <w:t>s</w:t>
      </w:r>
      <w:r w:rsidRPr="00763187">
        <w:t xml:space="preserve"> version</w:t>
      </w:r>
      <w:r w:rsidR="00873B31">
        <w:t>s</w:t>
      </w:r>
    </w:p>
    <w:p w14:paraId="13E9E63E" w14:textId="3EAFC249" w:rsidR="00A7580A" w:rsidRPr="00763187" w:rsidRDefault="00144D58" w:rsidP="001E4277">
      <w:pPr>
        <w:pStyle w:val="Texte"/>
        <w:numPr>
          <w:ilvl w:val="0"/>
          <w:numId w:val="38"/>
        </w:numPr>
      </w:pPr>
      <w:r>
        <w:t>Manuel utilisateur dans leurs dernières versions pour PPA et CNSA.fr</w:t>
      </w:r>
    </w:p>
    <w:p w14:paraId="0E602DAA" w14:textId="77BD3645" w:rsidR="00763187" w:rsidRPr="00763187" w:rsidRDefault="00763187" w:rsidP="001E4277">
      <w:pPr>
        <w:pStyle w:val="Texte"/>
        <w:numPr>
          <w:ilvl w:val="0"/>
          <w:numId w:val="38"/>
        </w:numPr>
      </w:pPr>
      <w:r w:rsidRPr="00763187">
        <w:t>Document d’Architecture Technique (DAT) dans sa dernière version</w:t>
      </w:r>
    </w:p>
    <w:p w14:paraId="1AC48BB5" w14:textId="4CDE8C6D" w:rsidR="00763187" w:rsidRPr="00763187" w:rsidRDefault="00763187" w:rsidP="001E4277">
      <w:pPr>
        <w:pStyle w:val="Texte"/>
        <w:numPr>
          <w:ilvl w:val="0"/>
          <w:numId w:val="38"/>
        </w:numPr>
      </w:pPr>
      <w:r w:rsidRPr="00763187">
        <w:t>Document d’exploitation (DEX)</w:t>
      </w:r>
    </w:p>
    <w:p w14:paraId="36147001" w14:textId="65D561D0" w:rsidR="00763187" w:rsidRPr="00763187" w:rsidRDefault="00763187" w:rsidP="001E4277">
      <w:pPr>
        <w:pStyle w:val="Texte"/>
        <w:numPr>
          <w:ilvl w:val="0"/>
          <w:numId w:val="38"/>
        </w:numPr>
      </w:pPr>
      <w:r w:rsidRPr="00763187">
        <w:t xml:space="preserve">Tickets JIRA en cours (format HTML et ZIP pour les PJ) </w:t>
      </w:r>
    </w:p>
    <w:p w14:paraId="3434A145" w14:textId="77777777" w:rsidR="00D04DEA" w:rsidRDefault="00D04DEA" w:rsidP="006139CC">
      <w:pPr>
        <w:pStyle w:val="Texte"/>
      </w:pPr>
    </w:p>
    <w:p w14:paraId="46FD584A" w14:textId="1F77D4A2" w:rsidR="00D04DEA" w:rsidRPr="00D04DEA" w:rsidRDefault="00D04DEA" w:rsidP="00D04DEA">
      <w:pPr>
        <w:pStyle w:val="Titre3"/>
      </w:pPr>
      <w:r w:rsidRPr="00D04DEA">
        <w:t>Restitution des données</w:t>
      </w:r>
    </w:p>
    <w:p w14:paraId="56B57F73" w14:textId="5239C2B7" w:rsidR="00D04DEA" w:rsidRDefault="00D04DEA" w:rsidP="00D04DEA">
      <w:pPr>
        <w:pStyle w:val="Texte"/>
      </w:pPr>
      <w:r w:rsidRPr="00D04DEA">
        <w:t xml:space="preserve">Worldline réalisera </w:t>
      </w:r>
      <w:r w:rsidR="007B5056">
        <w:t>pour chacune des applications</w:t>
      </w:r>
      <w:r w:rsidR="002316C2">
        <w:t xml:space="preserve"> </w:t>
      </w:r>
      <w:r w:rsidRPr="00D04DEA">
        <w:t>:</w:t>
      </w:r>
    </w:p>
    <w:p w14:paraId="74E79170" w14:textId="6FF66733" w:rsidR="002B5DE4" w:rsidRDefault="002B5DE4" w:rsidP="002B5DE4">
      <w:pPr>
        <w:pStyle w:val="Texte"/>
        <w:numPr>
          <w:ilvl w:val="0"/>
          <w:numId w:val="38"/>
        </w:numPr>
      </w:pPr>
      <w:r w:rsidRPr="002B5DE4">
        <w:t xml:space="preserve">Une première fois, pour permettre au repreneur d’amorcer son travail de migration et de développements </w:t>
      </w:r>
    </w:p>
    <w:p w14:paraId="1F311BAF" w14:textId="77777777" w:rsidR="00FE716A" w:rsidRDefault="00FE716A" w:rsidP="00FE716A">
      <w:pPr>
        <w:pStyle w:val="Default"/>
      </w:pPr>
    </w:p>
    <w:p w14:paraId="39FFD5D3" w14:textId="0F45D20C" w:rsidR="00FE716A" w:rsidRDefault="00FE716A" w:rsidP="00FE716A">
      <w:pPr>
        <w:pStyle w:val="Default"/>
        <w:numPr>
          <w:ilvl w:val="1"/>
          <w:numId w:val="38"/>
        </w:numPr>
        <w:rPr>
          <w:sz w:val="20"/>
          <w:szCs w:val="20"/>
        </w:rPr>
      </w:pPr>
      <w:r>
        <w:rPr>
          <w:sz w:val="20"/>
          <w:szCs w:val="20"/>
        </w:rPr>
        <w:t>Un export de</w:t>
      </w:r>
      <w:r w:rsidR="0049044D">
        <w:rPr>
          <w:sz w:val="20"/>
          <w:szCs w:val="20"/>
        </w:rPr>
        <w:t xml:space="preserve"> la</w:t>
      </w:r>
      <w:r>
        <w:rPr>
          <w:sz w:val="20"/>
          <w:szCs w:val="20"/>
        </w:rPr>
        <w:t xml:space="preserve"> base de données MySQL (Format SQL) </w:t>
      </w:r>
      <w:r w:rsidR="0049044D">
        <w:rPr>
          <w:sz w:val="20"/>
          <w:szCs w:val="20"/>
        </w:rPr>
        <w:t>de Préproduction</w:t>
      </w:r>
    </w:p>
    <w:p w14:paraId="0E6AF4AA" w14:textId="41FA6C51" w:rsidR="00344502" w:rsidRDefault="00344502" w:rsidP="00FE716A">
      <w:pPr>
        <w:pStyle w:val="Default"/>
        <w:numPr>
          <w:ilvl w:val="1"/>
          <w:numId w:val="38"/>
        </w:numPr>
        <w:rPr>
          <w:sz w:val="20"/>
          <w:szCs w:val="20"/>
        </w:rPr>
      </w:pPr>
      <w:r>
        <w:rPr>
          <w:sz w:val="20"/>
          <w:szCs w:val="20"/>
        </w:rPr>
        <w:lastRenderedPageBreak/>
        <w:t xml:space="preserve">Une archive des </w:t>
      </w:r>
      <w:r w:rsidR="00D36E92">
        <w:rPr>
          <w:sz w:val="20"/>
          <w:szCs w:val="20"/>
        </w:rPr>
        <w:t xml:space="preserve">fichiers Drupal (public/privés pour les </w:t>
      </w:r>
      <w:r>
        <w:rPr>
          <w:sz w:val="20"/>
          <w:szCs w:val="20"/>
        </w:rPr>
        <w:t>media</w:t>
      </w:r>
      <w:r w:rsidR="00D36E92">
        <w:rPr>
          <w:sz w:val="20"/>
          <w:szCs w:val="20"/>
        </w:rPr>
        <w:t>) de Préproduction</w:t>
      </w:r>
    </w:p>
    <w:p w14:paraId="5D355181" w14:textId="77777777" w:rsidR="00026374" w:rsidRDefault="00026374" w:rsidP="00026374">
      <w:pPr>
        <w:pStyle w:val="Default"/>
      </w:pPr>
    </w:p>
    <w:p w14:paraId="55EE6557" w14:textId="77777777" w:rsidR="007B5056" w:rsidRDefault="00026374" w:rsidP="007B5056">
      <w:pPr>
        <w:pStyle w:val="Texte"/>
        <w:numPr>
          <w:ilvl w:val="0"/>
          <w:numId w:val="38"/>
        </w:numPr>
      </w:pPr>
      <w:r>
        <w:t xml:space="preserve">Lors de la bascule, pour permettre au repreneur de disposer des données à jour : </w:t>
      </w:r>
    </w:p>
    <w:p w14:paraId="6184B999" w14:textId="0DD5C7F5" w:rsidR="00026374" w:rsidRDefault="001F7FF4" w:rsidP="007B5056">
      <w:pPr>
        <w:pStyle w:val="Texte"/>
        <w:numPr>
          <w:ilvl w:val="1"/>
          <w:numId w:val="38"/>
        </w:numPr>
      </w:pPr>
      <w:r>
        <w:t>Un export de</w:t>
      </w:r>
      <w:r w:rsidR="008C4851">
        <w:t xml:space="preserve"> la</w:t>
      </w:r>
      <w:r>
        <w:t xml:space="preserve"> base de données MySQL (Format SQL) </w:t>
      </w:r>
      <w:r w:rsidR="00450D63">
        <w:t xml:space="preserve">de </w:t>
      </w:r>
      <w:r w:rsidR="00026374" w:rsidRPr="007B5056">
        <w:t>P</w:t>
      </w:r>
      <w:r w:rsidR="00450D63">
        <w:t>rép</w:t>
      </w:r>
      <w:r w:rsidR="00026374" w:rsidRPr="007B5056">
        <w:t>roduction</w:t>
      </w:r>
    </w:p>
    <w:p w14:paraId="137B8D4F" w14:textId="77777777" w:rsidR="003E54FC" w:rsidRDefault="003E54FC" w:rsidP="003E54FC">
      <w:pPr>
        <w:pStyle w:val="Default"/>
        <w:numPr>
          <w:ilvl w:val="1"/>
          <w:numId w:val="38"/>
        </w:numPr>
        <w:rPr>
          <w:sz w:val="20"/>
          <w:szCs w:val="20"/>
        </w:rPr>
      </w:pPr>
      <w:r>
        <w:rPr>
          <w:sz w:val="20"/>
          <w:szCs w:val="20"/>
        </w:rPr>
        <w:t>Une archive des fichiers Drupal (public/privés pour les media) de Préproduction</w:t>
      </w:r>
    </w:p>
    <w:p w14:paraId="6DF2B7A1" w14:textId="77777777" w:rsidR="003E54FC" w:rsidRPr="007B5056" w:rsidRDefault="003E54FC" w:rsidP="003E54FC">
      <w:pPr>
        <w:pStyle w:val="Texte"/>
      </w:pPr>
    </w:p>
    <w:p w14:paraId="69AC9D93" w14:textId="77A66F09" w:rsidR="00FE716A" w:rsidRDefault="001F7FF4" w:rsidP="00450D63">
      <w:pPr>
        <w:pStyle w:val="Texte"/>
        <w:numPr>
          <w:ilvl w:val="1"/>
          <w:numId w:val="38"/>
        </w:numPr>
      </w:pPr>
      <w:r>
        <w:t>Un export de</w:t>
      </w:r>
      <w:r w:rsidR="008C4851">
        <w:t xml:space="preserve"> la</w:t>
      </w:r>
      <w:r>
        <w:t xml:space="preserve"> base de données MySQL (Format SQL) </w:t>
      </w:r>
      <w:r w:rsidR="00450D63">
        <w:t xml:space="preserve">de </w:t>
      </w:r>
      <w:r w:rsidRPr="007B5056">
        <w:t>Production</w:t>
      </w:r>
    </w:p>
    <w:p w14:paraId="352D6A8F" w14:textId="0F115A7C" w:rsidR="003E54FC" w:rsidRDefault="003E54FC" w:rsidP="003E54FC">
      <w:pPr>
        <w:pStyle w:val="Default"/>
        <w:numPr>
          <w:ilvl w:val="1"/>
          <w:numId w:val="38"/>
        </w:numPr>
        <w:rPr>
          <w:sz w:val="20"/>
          <w:szCs w:val="20"/>
        </w:rPr>
      </w:pPr>
      <w:r>
        <w:rPr>
          <w:sz w:val="20"/>
          <w:szCs w:val="20"/>
        </w:rPr>
        <w:t>Une archive des fichiers Drupal (public/privés pour les media) de Production</w:t>
      </w:r>
    </w:p>
    <w:p w14:paraId="5D26D104" w14:textId="77777777" w:rsidR="003E54FC" w:rsidRPr="00450D63" w:rsidRDefault="003E54FC" w:rsidP="003E54FC">
      <w:pPr>
        <w:pStyle w:val="Texte"/>
      </w:pPr>
    </w:p>
    <w:p w14:paraId="3537CB21" w14:textId="77777777" w:rsidR="00C10BC3" w:rsidRDefault="00C10BC3" w:rsidP="00C10BC3">
      <w:pPr>
        <w:pStyle w:val="Titre3"/>
      </w:pPr>
      <w:r>
        <w:t>Restitution du code source</w:t>
      </w:r>
    </w:p>
    <w:p w14:paraId="387878D8" w14:textId="40BA760D" w:rsidR="00C10BC3" w:rsidRDefault="00C10BC3" w:rsidP="00C10BC3">
      <w:pPr>
        <w:pStyle w:val="Texte"/>
      </w:pPr>
      <w:r>
        <w:t xml:space="preserve">Worldline restituera à la CNSA les codes sources de applications </w:t>
      </w:r>
      <w:r w:rsidR="00592563">
        <w:t>PPA, CNSA.fr et SPA</w:t>
      </w:r>
      <w:r>
        <w:t>. Sauf mention contraire, les sources sont extraites du « repository » GIT (branche master). L’historique de modifications GIT n’est pas exporté.</w:t>
      </w:r>
    </w:p>
    <w:p w14:paraId="68DC27BB" w14:textId="2A6A8DDA" w:rsidR="00C10BC3" w:rsidRDefault="00C10BC3" w:rsidP="00C10BC3">
      <w:pPr>
        <w:pStyle w:val="Texte"/>
      </w:pPr>
      <w:r>
        <w:t>Les codes sources des éléments de la plateforme</w:t>
      </w:r>
      <w:r w:rsidR="00C01923">
        <w:t xml:space="preserve"> </w:t>
      </w:r>
      <w:r>
        <w:t>seront fournis, par service, sous forme de fichier TAR GZ.</w:t>
      </w:r>
    </w:p>
    <w:p w14:paraId="6BA42F54" w14:textId="60ED2F09" w:rsidR="002B5DE4" w:rsidRDefault="00C10BC3" w:rsidP="00C10BC3">
      <w:pPr>
        <w:pStyle w:val="Texte"/>
      </w:pPr>
      <w:r>
        <w:t>L’utilisation ou la réinstallation du code source est à charge de la CNSA ou du repreneur.</w:t>
      </w:r>
    </w:p>
    <w:p w14:paraId="5C7F4534" w14:textId="77777777" w:rsidR="00A0207B" w:rsidRDefault="00A0207B" w:rsidP="00C10BC3">
      <w:pPr>
        <w:pStyle w:val="Texte"/>
      </w:pPr>
    </w:p>
    <w:p w14:paraId="05AC048C" w14:textId="10599F2E" w:rsidR="00A0207B" w:rsidRPr="00A0207B" w:rsidRDefault="00A0207B" w:rsidP="00A9535B">
      <w:pPr>
        <w:pStyle w:val="Titre3"/>
        <w:rPr>
          <w:rFonts w:eastAsia="Calibri"/>
        </w:rPr>
      </w:pPr>
      <w:r w:rsidRPr="00A0207B">
        <w:rPr>
          <w:rFonts w:eastAsia="Calibri"/>
        </w:rPr>
        <w:t>Restitution des configurations de service</w:t>
      </w:r>
    </w:p>
    <w:p w14:paraId="33371081" w14:textId="77777777" w:rsidR="00A0207B" w:rsidRPr="00A0207B" w:rsidRDefault="00A0207B" w:rsidP="00A0207B">
      <w:pPr>
        <w:pStyle w:val="Texte"/>
      </w:pPr>
      <w:r w:rsidRPr="00A0207B">
        <w:t xml:space="preserve">La configuration des services suivant est mise à disposition du repreneur. Les éléments sensibles pour Worldline (login / mot de passe applicatifs non reversés) sont expurgés. </w:t>
      </w:r>
    </w:p>
    <w:p w14:paraId="56CE4086" w14:textId="77777777" w:rsidR="001F724B" w:rsidRDefault="00B60AF2" w:rsidP="001A5765">
      <w:pPr>
        <w:pStyle w:val="Texte"/>
        <w:numPr>
          <w:ilvl w:val="0"/>
          <w:numId w:val="46"/>
        </w:numPr>
      </w:pPr>
      <w:proofErr w:type="spellStart"/>
      <w:r>
        <w:t>Docker</w:t>
      </w:r>
      <w:r w:rsidR="00A0207B" w:rsidRPr="00A0207B">
        <w:t>files</w:t>
      </w:r>
      <w:proofErr w:type="spellEnd"/>
      <w:r w:rsidR="00A0207B" w:rsidRPr="00A0207B">
        <w:t xml:space="preserve"> : </w:t>
      </w:r>
    </w:p>
    <w:p w14:paraId="21FFB2E4" w14:textId="75C806DF" w:rsidR="00A0207B" w:rsidRPr="00A0207B" w:rsidRDefault="00A0207B" w:rsidP="001A5765">
      <w:pPr>
        <w:pStyle w:val="Texte"/>
        <w:numPr>
          <w:ilvl w:val="0"/>
          <w:numId w:val="46"/>
        </w:numPr>
      </w:pPr>
      <w:r w:rsidRPr="00A0207B">
        <w:t xml:space="preserve">Charts Helm </w:t>
      </w:r>
      <w:r w:rsidR="00F74B57">
        <w:t>(e</w:t>
      </w:r>
      <w:r w:rsidRPr="00A0207B">
        <w:t xml:space="preserve">xpurgé : la partie infra/monitoring </w:t>
      </w:r>
      <w:r w:rsidR="00F74B57">
        <w:t xml:space="preserve">propre à Worldline </w:t>
      </w:r>
      <w:r w:rsidRPr="00A0207B">
        <w:t xml:space="preserve">n’est pas fournie) </w:t>
      </w:r>
    </w:p>
    <w:p w14:paraId="397BC4C3" w14:textId="7A7169D3" w:rsidR="00A0207B" w:rsidRPr="00A0207B" w:rsidRDefault="00A0207B" w:rsidP="00C870EF">
      <w:pPr>
        <w:pStyle w:val="Texte"/>
        <w:numPr>
          <w:ilvl w:val="0"/>
          <w:numId w:val="46"/>
        </w:numPr>
      </w:pPr>
      <w:r w:rsidRPr="00A0207B">
        <w:t>Fichiers de tests</w:t>
      </w:r>
      <w:r w:rsidR="00C870EF">
        <w:t xml:space="preserve"> </w:t>
      </w:r>
      <w:r w:rsidRPr="00A0207B">
        <w:t>automatisés (</w:t>
      </w:r>
      <w:proofErr w:type="spellStart"/>
      <w:r w:rsidR="00B60AF2">
        <w:t>Robotframework</w:t>
      </w:r>
      <w:proofErr w:type="spellEnd"/>
      <w:r w:rsidRPr="00A0207B">
        <w:t>)</w:t>
      </w:r>
    </w:p>
    <w:p w14:paraId="129C7B95" w14:textId="77777777" w:rsidR="00A0207B" w:rsidRPr="00D04DEA" w:rsidRDefault="00A0207B" w:rsidP="00C10BC3">
      <w:pPr>
        <w:pStyle w:val="Texte"/>
      </w:pPr>
    </w:p>
    <w:p w14:paraId="0BA8B14A" w14:textId="77777777" w:rsidR="006139CC" w:rsidRPr="00A47A84" w:rsidRDefault="006139CC" w:rsidP="006139CC">
      <w:pPr>
        <w:pStyle w:val="Titre2"/>
        <w:rPr>
          <w:lang w:val="fr-FR"/>
        </w:rPr>
      </w:pPr>
      <w:r w:rsidRPr="00A47A84">
        <w:rPr>
          <w:lang w:val="fr-FR"/>
        </w:rPr>
        <w:t xml:space="preserve"> </w:t>
      </w:r>
      <w:bookmarkStart w:id="17" w:name="_Toc53064102"/>
      <w:bookmarkStart w:id="18" w:name="_Toc53308105"/>
      <w:bookmarkStart w:id="19" w:name="_Toc103609003"/>
      <w:bookmarkStart w:id="20" w:name="_Toc218873725"/>
      <w:r w:rsidRPr="00A47A84">
        <w:rPr>
          <w:lang w:val="fr-FR"/>
        </w:rPr>
        <w:t>Prérequis</w:t>
      </w:r>
      <w:bookmarkEnd w:id="13"/>
      <w:bookmarkEnd w:id="17"/>
      <w:bookmarkEnd w:id="18"/>
      <w:bookmarkEnd w:id="19"/>
      <w:bookmarkEnd w:id="20"/>
    </w:p>
    <w:p w14:paraId="61A61B54" w14:textId="544913D6" w:rsidR="006139CC" w:rsidRPr="00A47A84" w:rsidRDefault="006139CC" w:rsidP="006139CC">
      <w:pPr>
        <w:pStyle w:val="Texte"/>
      </w:pPr>
      <w:r w:rsidRPr="00A47A84">
        <w:t xml:space="preserve">Afin de réaliser une réversibilité sortante efficace, Worldline impose au repreneur de mettre à disposition une équipe disposant des compétences requises listées </w:t>
      </w:r>
      <w:r w:rsidR="006D3360">
        <w:t>ci-dessous :</w:t>
      </w:r>
    </w:p>
    <w:p w14:paraId="1ABCC90C" w14:textId="77777777" w:rsidR="005D52B0" w:rsidRDefault="00280942" w:rsidP="006139CC">
      <w:pPr>
        <w:pStyle w:val="Texte"/>
      </w:pPr>
      <w:r>
        <w:t xml:space="preserve">Les compétences </w:t>
      </w:r>
      <w:r w:rsidR="005D52B0">
        <w:t xml:space="preserve">requises sont : </w:t>
      </w:r>
    </w:p>
    <w:p w14:paraId="0F8A3FF5" w14:textId="11664068" w:rsidR="005D52B0" w:rsidRDefault="005D52B0" w:rsidP="00FB3312">
      <w:pPr>
        <w:pStyle w:val="Texte"/>
        <w:numPr>
          <w:ilvl w:val="0"/>
          <w:numId w:val="40"/>
        </w:numPr>
      </w:pPr>
      <w:r>
        <w:t xml:space="preserve">Développeur Drupal </w:t>
      </w:r>
      <w:r w:rsidR="009F6BF6">
        <w:t>(Front</w:t>
      </w:r>
      <w:r w:rsidR="00BC4A1C">
        <w:t xml:space="preserve"> / Back SPA et CNSA.fr et Back PPA)</w:t>
      </w:r>
    </w:p>
    <w:p w14:paraId="0C1D8D46" w14:textId="728B9061" w:rsidR="00BC4A1C" w:rsidRDefault="00BC4A1C" w:rsidP="00FB3312">
      <w:pPr>
        <w:pStyle w:val="Texte"/>
        <w:numPr>
          <w:ilvl w:val="0"/>
          <w:numId w:val="40"/>
        </w:numPr>
      </w:pPr>
      <w:r>
        <w:t xml:space="preserve">Développeur Angular </w:t>
      </w:r>
      <w:r w:rsidR="00E65845">
        <w:t>(Front PPA)</w:t>
      </w:r>
    </w:p>
    <w:p w14:paraId="737B143E" w14:textId="3A2C11D5" w:rsidR="00E65845" w:rsidRDefault="00E65845" w:rsidP="00FB3312">
      <w:pPr>
        <w:pStyle w:val="Texte"/>
        <w:numPr>
          <w:ilvl w:val="0"/>
          <w:numId w:val="40"/>
        </w:numPr>
      </w:pPr>
      <w:r>
        <w:t>Intégrateur / Exploitant</w:t>
      </w:r>
    </w:p>
    <w:p w14:paraId="3C734F3D" w14:textId="1C31D83B" w:rsidR="006139CC" w:rsidRPr="00A47A84" w:rsidRDefault="006139CC" w:rsidP="006139CC">
      <w:pPr>
        <w:pStyle w:val="Texte"/>
      </w:pPr>
      <w:r w:rsidRPr="00A47A84">
        <w:t>Cette équipe devra pouvoir se déplacer physiquement dans les locaux de Worldline pour les tâches ne pouvant être effectués à distance.</w:t>
      </w:r>
    </w:p>
    <w:p w14:paraId="2EB3BC51" w14:textId="77777777" w:rsidR="006139CC" w:rsidRPr="00A47A84" w:rsidRDefault="006139CC" w:rsidP="006139CC">
      <w:pPr>
        <w:pStyle w:val="Titre2"/>
        <w:rPr>
          <w:lang w:val="fr-FR"/>
        </w:rPr>
      </w:pPr>
      <w:bookmarkStart w:id="21" w:name="_Toc45527265"/>
      <w:bookmarkStart w:id="22" w:name="_Toc53064105"/>
      <w:bookmarkStart w:id="23" w:name="_Toc53308108"/>
      <w:bookmarkStart w:id="24" w:name="_Toc103609004"/>
      <w:bookmarkStart w:id="25" w:name="_Toc218873726"/>
      <w:bookmarkStart w:id="26" w:name="_Toc41043321"/>
      <w:bookmarkStart w:id="27" w:name="_Toc40888320"/>
      <w:bookmarkStart w:id="28" w:name="_Toc40888116"/>
      <w:bookmarkStart w:id="29" w:name="_Toc40887290"/>
      <w:bookmarkStart w:id="30" w:name="_Toc40882759"/>
      <w:bookmarkStart w:id="31" w:name="_Toc40877745"/>
      <w:bookmarkStart w:id="32" w:name="_Toc40868775"/>
      <w:bookmarkStart w:id="33" w:name="_Toc40824581"/>
      <w:bookmarkStart w:id="34" w:name="_Toc40819679"/>
      <w:bookmarkStart w:id="35" w:name="_Toc40819517"/>
      <w:bookmarkStart w:id="36" w:name="_Toc40816990"/>
      <w:bookmarkStart w:id="37" w:name="_Toc40808369"/>
      <w:bookmarkStart w:id="38" w:name="_Toc40806526"/>
      <w:bookmarkStart w:id="39" w:name="_Toc40805050"/>
      <w:bookmarkStart w:id="40" w:name="_Toc40801673"/>
      <w:bookmarkStart w:id="41" w:name="_Toc40800321"/>
      <w:bookmarkStart w:id="42" w:name="_Toc40795145"/>
      <w:bookmarkStart w:id="43" w:name="_Toc40794823"/>
      <w:bookmarkStart w:id="44" w:name="_Toc41043320"/>
      <w:bookmarkStart w:id="45" w:name="_Toc40888319"/>
      <w:bookmarkStart w:id="46" w:name="_Toc40888115"/>
      <w:bookmarkStart w:id="47" w:name="_Toc40887289"/>
      <w:bookmarkStart w:id="48" w:name="_Toc40882758"/>
      <w:bookmarkStart w:id="49" w:name="_Toc40877744"/>
      <w:bookmarkStart w:id="50" w:name="_Toc40868774"/>
      <w:bookmarkStart w:id="51" w:name="_Toc40824580"/>
      <w:bookmarkStart w:id="52" w:name="_Toc40819678"/>
      <w:bookmarkStart w:id="53" w:name="_Toc40819516"/>
      <w:bookmarkStart w:id="54" w:name="_Toc40816989"/>
      <w:bookmarkStart w:id="55" w:name="_Toc40808368"/>
      <w:bookmarkStart w:id="56" w:name="_Toc40806525"/>
      <w:bookmarkStart w:id="57" w:name="_Toc40805049"/>
      <w:bookmarkStart w:id="58" w:name="_Toc40801672"/>
      <w:bookmarkStart w:id="59" w:name="_Toc40800320"/>
      <w:bookmarkStart w:id="60" w:name="_Toc40795144"/>
      <w:bookmarkStart w:id="61" w:name="_Toc40794822"/>
      <w:r w:rsidRPr="00A47A84">
        <w:rPr>
          <w:lang w:val="fr-FR"/>
        </w:rPr>
        <w:t xml:space="preserve">Organisation et </w:t>
      </w:r>
      <w:bookmarkEnd w:id="21"/>
      <w:r w:rsidRPr="00A47A84">
        <w:rPr>
          <w:lang w:val="fr-FR"/>
        </w:rPr>
        <w:t>pilotage</w:t>
      </w:r>
      <w:bookmarkEnd w:id="22"/>
      <w:bookmarkEnd w:id="23"/>
      <w:bookmarkEnd w:id="24"/>
      <w:bookmarkEnd w:id="25"/>
    </w:p>
    <w:p w14:paraId="404C2B25" w14:textId="7B8A6EDC" w:rsidR="006139CC" w:rsidRPr="00A47A84" w:rsidRDefault="006139CC" w:rsidP="006139CC">
      <w:pPr>
        <w:pStyle w:val="Texte"/>
      </w:pPr>
      <w:r w:rsidRPr="00A47A84">
        <w:t xml:space="preserve">Le Chef de Projet Worldline </w:t>
      </w:r>
      <w:r w:rsidR="00BE175C">
        <w:t>de</w:t>
      </w:r>
      <w:r w:rsidR="00BE175C" w:rsidRPr="00BE175C">
        <w:t xml:space="preserve"> </w:t>
      </w:r>
      <w:r w:rsidR="00BE175C">
        <w:t xml:space="preserve">chacune des applications reversées </w:t>
      </w:r>
      <w:r w:rsidRPr="00A47A84">
        <w:t>sera le pilote de la réversibilité.</w:t>
      </w:r>
    </w:p>
    <w:p w14:paraId="451FFB5D" w14:textId="77777777" w:rsidR="006139CC" w:rsidRDefault="006139CC" w:rsidP="006139CC">
      <w:pPr>
        <w:pStyle w:val="Texte"/>
      </w:pPr>
      <w:r w:rsidRPr="00A47A84">
        <w:t>La première phase consiste à produire toute la documentation et les supports de formation.</w:t>
      </w:r>
    </w:p>
    <w:p w14:paraId="4105CA7D" w14:textId="1EA39066" w:rsidR="007F30A1" w:rsidRDefault="007F30A1" w:rsidP="006139CC">
      <w:pPr>
        <w:pStyle w:val="Texte"/>
      </w:pPr>
      <w:r>
        <w:lastRenderedPageBreak/>
        <w:t xml:space="preserve">La documentation est la documentation projet : </w:t>
      </w:r>
    </w:p>
    <w:p w14:paraId="15D67B42" w14:textId="3FC1D87D" w:rsidR="0093104A" w:rsidRDefault="0093104A" w:rsidP="004B2E0A">
      <w:pPr>
        <w:pStyle w:val="Texte"/>
        <w:numPr>
          <w:ilvl w:val="0"/>
          <w:numId w:val="39"/>
        </w:numPr>
      </w:pPr>
      <w:r>
        <w:t>Les documents de spécifications détaillés</w:t>
      </w:r>
    </w:p>
    <w:p w14:paraId="7821AFE3" w14:textId="3789DBDB" w:rsidR="0093104A" w:rsidRDefault="0093104A" w:rsidP="004B2E0A">
      <w:pPr>
        <w:pStyle w:val="Texte"/>
        <w:numPr>
          <w:ilvl w:val="0"/>
          <w:numId w:val="39"/>
        </w:numPr>
      </w:pPr>
      <w:r>
        <w:t xml:space="preserve">Les </w:t>
      </w:r>
      <w:r w:rsidR="0034522C">
        <w:t>manuels utilisateurs</w:t>
      </w:r>
    </w:p>
    <w:p w14:paraId="1B52A319" w14:textId="4E70E865" w:rsidR="0034522C" w:rsidRDefault="0034522C" w:rsidP="004B2E0A">
      <w:pPr>
        <w:pStyle w:val="Texte"/>
        <w:numPr>
          <w:ilvl w:val="0"/>
          <w:numId w:val="39"/>
        </w:numPr>
      </w:pPr>
      <w:r>
        <w:t>Le document d’architecture technique</w:t>
      </w:r>
    </w:p>
    <w:p w14:paraId="23D03C08" w14:textId="77777777" w:rsidR="0034522C" w:rsidRDefault="0034522C" w:rsidP="006139CC">
      <w:pPr>
        <w:pStyle w:val="Texte"/>
      </w:pPr>
    </w:p>
    <w:p w14:paraId="5F63A18E" w14:textId="77777777" w:rsidR="007F30A1" w:rsidRPr="00A47A84" w:rsidRDefault="007F30A1" w:rsidP="006139CC">
      <w:pPr>
        <w:pStyle w:val="Texte"/>
      </w:pPr>
    </w:p>
    <w:p w14:paraId="76FAFF37" w14:textId="77777777" w:rsidR="006139CC" w:rsidRPr="00A47A84" w:rsidRDefault="006139CC" w:rsidP="006139CC">
      <w:pPr>
        <w:pStyle w:val="Texte"/>
      </w:pPr>
      <w:r w:rsidRPr="00A47A84">
        <w:t>La seconde phase consiste à exécuter le plan, notamment la formation du repreneur et son accompagnement sous la forme d’un « monitorat »</w:t>
      </w:r>
    </w:p>
    <w:p w14:paraId="161DD86B" w14:textId="77777777" w:rsidR="006139CC" w:rsidRPr="00A47A84" w:rsidRDefault="006139CC" w:rsidP="006139CC">
      <w:pPr>
        <w:pStyle w:val="Texte"/>
      </w:pPr>
      <w:r w:rsidRPr="00A47A84">
        <w:t>Enfin la troisième phase consiste à basculer effectivement la production vers le repreneur.</w:t>
      </w:r>
    </w:p>
    <w:p w14:paraId="12044908" w14:textId="18D0AF9C" w:rsidR="006139CC" w:rsidRPr="00A47A84" w:rsidRDefault="006139CC" w:rsidP="006139CC">
      <w:pPr>
        <w:pStyle w:val="Texte"/>
      </w:pPr>
      <w:r w:rsidRPr="00A47A84">
        <w:t>Et bien sûr d’apporter une assistance au repreneur durant les phase</w:t>
      </w:r>
      <w:r w:rsidR="00BB7938">
        <w:t>s</w:t>
      </w:r>
      <w:r w:rsidRPr="00A47A84">
        <w:t xml:space="preserve"> deux et trois.</w:t>
      </w:r>
    </w:p>
    <w:p w14:paraId="4972684F" w14:textId="77777777" w:rsidR="006139CC" w:rsidRPr="00A47A84" w:rsidRDefault="006139CC" w:rsidP="006139CC">
      <w:pPr>
        <w:pStyle w:val="Titre3"/>
        <w:rPr>
          <w:lang w:val="fr-FR"/>
        </w:rPr>
      </w:pPr>
      <w:bookmarkStart w:id="62" w:name="_Toc53064108"/>
      <w:bookmarkStart w:id="63" w:name="_Toc53308111"/>
      <w:bookmarkStart w:id="64" w:name="_Toc103609005"/>
      <w:r w:rsidRPr="00A47A84">
        <w:rPr>
          <w:lang w:val="fr-FR"/>
        </w:rPr>
        <w:t>Plan de risque lié au dispositif de réversibilité</w:t>
      </w:r>
      <w:bookmarkEnd w:id="62"/>
      <w:bookmarkEnd w:id="63"/>
      <w:bookmarkEnd w:id="64"/>
    </w:p>
    <w:p w14:paraId="45188593" w14:textId="77777777" w:rsidR="006139CC" w:rsidRPr="00A47A84" w:rsidRDefault="006139CC" w:rsidP="006139CC">
      <w:pPr>
        <w:pStyle w:val="Texte"/>
      </w:pPr>
      <w:r w:rsidRPr="00A47A84">
        <w:t>Comme tout projet, la phase de réversibilité se doit d’être conduite avec le support de la gestion des risques. Les principaux risques identifiés sont les suivants :</w:t>
      </w:r>
    </w:p>
    <w:p w14:paraId="58C9414D" w14:textId="77777777" w:rsidR="006139CC" w:rsidRPr="00A47A84" w:rsidRDefault="006139CC" w:rsidP="006139CC">
      <w:pPr>
        <w:pStyle w:val="Puceniv1"/>
      </w:pPr>
      <w:proofErr w:type="gramStart"/>
      <w:r w:rsidRPr="00A47A84">
        <w:t>le</w:t>
      </w:r>
      <w:proofErr w:type="gramEnd"/>
      <w:r w:rsidRPr="00A47A84">
        <w:t xml:space="preserve"> manque de disponibilité des différents acteurs ; </w:t>
      </w:r>
    </w:p>
    <w:p w14:paraId="3BDB0C34" w14:textId="77777777" w:rsidR="006139CC" w:rsidRPr="00A47A84" w:rsidRDefault="006139CC" w:rsidP="006139CC">
      <w:pPr>
        <w:pStyle w:val="Puceniv1"/>
      </w:pPr>
      <w:proofErr w:type="gramStart"/>
      <w:r w:rsidRPr="00A47A84">
        <w:t>le</w:t>
      </w:r>
      <w:proofErr w:type="gramEnd"/>
      <w:r w:rsidRPr="00A47A84">
        <w:t xml:space="preserve"> profil mal identifié des intervenants du repreneur ;</w:t>
      </w:r>
    </w:p>
    <w:p w14:paraId="5D6FE993" w14:textId="77777777" w:rsidR="006139CC" w:rsidRPr="00A47A84" w:rsidRDefault="006139CC" w:rsidP="006139CC">
      <w:pPr>
        <w:pStyle w:val="Puceniv1"/>
      </w:pPr>
      <w:proofErr w:type="gramStart"/>
      <w:r w:rsidRPr="00A47A84">
        <w:t>la</w:t>
      </w:r>
      <w:proofErr w:type="gramEnd"/>
      <w:r w:rsidRPr="00A47A84">
        <w:t xml:space="preserve"> capacité du repreneur à intégrer les données compte-tenu des volumétries (plate-forme du repreneur sous-dimensionnée) ; </w:t>
      </w:r>
    </w:p>
    <w:p w14:paraId="29609F92" w14:textId="7A813400" w:rsidR="006139CC" w:rsidRPr="00A47A84" w:rsidRDefault="006139CC" w:rsidP="006139CC">
      <w:pPr>
        <w:pStyle w:val="Puceniv1"/>
      </w:pPr>
      <w:proofErr w:type="gramStart"/>
      <w:r w:rsidRPr="00A47A84">
        <w:t>la</w:t>
      </w:r>
      <w:proofErr w:type="gramEnd"/>
      <w:r w:rsidRPr="00A47A84">
        <w:t xml:space="preserve"> faible prise en compte de la sécurité des données soit lors du transfert, soit lors de l’exploitation des données sur les plates-formes du repreneur ;</w:t>
      </w:r>
    </w:p>
    <w:p w14:paraId="7AD65E7B" w14:textId="77777777" w:rsidR="006139CC" w:rsidRPr="00A47A84" w:rsidRDefault="006139CC" w:rsidP="006139CC">
      <w:pPr>
        <w:pStyle w:val="Puceniv1"/>
      </w:pPr>
      <w:proofErr w:type="gramStart"/>
      <w:r w:rsidRPr="00A47A84">
        <w:t>l’inadéquation</w:t>
      </w:r>
      <w:proofErr w:type="gramEnd"/>
      <w:r w:rsidRPr="00A47A84">
        <w:t xml:space="preserve"> ou la non-compatibilité des moyens techniques logiciels ou matériels entre le titulaire et le repreneur.</w:t>
      </w:r>
    </w:p>
    <w:p w14:paraId="0CF3889A" w14:textId="77777777" w:rsidR="006139CC" w:rsidRPr="00A47A84" w:rsidRDefault="006139CC" w:rsidP="006139CC">
      <w:pPr>
        <w:pStyle w:val="Titre2"/>
        <w:rPr>
          <w:lang w:val="fr-FR"/>
        </w:rPr>
      </w:pPr>
      <w:bookmarkStart w:id="65" w:name="_Toc45527268"/>
      <w:bookmarkStart w:id="66" w:name="_Toc53064109"/>
      <w:bookmarkStart w:id="67" w:name="_Toc53308112"/>
      <w:bookmarkStart w:id="68" w:name="_Toc103609006"/>
      <w:bookmarkStart w:id="69" w:name="_Toc218873727"/>
      <w:r w:rsidRPr="00A47A84">
        <w:rPr>
          <w:lang w:val="fr-FR"/>
        </w:rPr>
        <w:t>Démarche et méthodologie</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5"/>
      <w:bookmarkEnd w:id="66"/>
      <w:bookmarkEnd w:id="67"/>
      <w:bookmarkEnd w:id="68"/>
      <w:bookmarkEnd w:id="69"/>
      <w:r w:rsidRPr="00A47A84">
        <w:rPr>
          <w:lang w:val="fr-FR"/>
        </w:rPr>
        <w:t xml:space="preserve"> </w:t>
      </w:r>
    </w:p>
    <w:p w14:paraId="75CC2F6B" w14:textId="1BAF4D72" w:rsidR="006139CC" w:rsidRDefault="006139CC" w:rsidP="006139CC">
      <w:pPr>
        <w:pStyle w:val="Texte"/>
      </w:pPr>
      <w:r w:rsidRPr="00A47A84">
        <w:t xml:space="preserve">Worldline propose d’effectuer cette activité suivant les étapes décrites ci-dessous. </w:t>
      </w:r>
    </w:p>
    <w:p w14:paraId="2F3AE1A9" w14:textId="00EFE2AC" w:rsidR="005D1BE0" w:rsidRDefault="005D1BE0" w:rsidP="006139CC">
      <w:pPr>
        <w:pStyle w:val="Texte"/>
      </w:pPr>
    </w:p>
    <w:p w14:paraId="0DD77E89" w14:textId="5534F190" w:rsidR="005D1BE0" w:rsidRPr="00A47A84" w:rsidRDefault="005D1BE0" w:rsidP="005D1BE0">
      <w:pPr>
        <w:pStyle w:val="Texte"/>
        <w:jc w:val="center"/>
      </w:pPr>
      <w:r>
        <w:rPr>
          <w:noProof/>
        </w:rPr>
        <w:drawing>
          <wp:inline distT="0" distB="0" distL="0" distR="0" wp14:anchorId="6B23F72E" wp14:editId="5DCE7FB1">
            <wp:extent cx="3562350" cy="18954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562350" cy="1895475"/>
                    </a:xfrm>
                    <a:prstGeom prst="rect">
                      <a:avLst/>
                    </a:prstGeom>
                  </pic:spPr>
                </pic:pic>
              </a:graphicData>
            </a:graphic>
          </wp:inline>
        </w:drawing>
      </w:r>
    </w:p>
    <w:p w14:paraId="354413E8" w14:textId="77777777" w:rsidR="006139CC" w:rsidRPr="00A47A84" w:rsidRDefault="006139CC" w:rsidP="006139CC">
      <w:pPr>
        <w:pStyle w:val="Titre3"/>
        <w:rPr>
          <w:lang w:val="fr-FR"/>
        </w:rPr>
      </w:pPr>
      <w:bookmarkStart w:id="70" w:name="_Toc103609007"/>
      <w:r w:rsidRPr="00A47A84">
        <w:rPr>
          <w:lang w:val="fr-FR"/>
        </w:rPr>
        <w:t>Initialisation</w:t>
      </w:r>
      <w:bookmarkEnd w:id="70"/>
    </w:p>
    <w:p w14:paraId="0FBC84D3" w14:textId="77777777" w:rsidR="006139CC" w:rsidRPr="00A47A84" w:rsidRDefault="006139CC" w:rsidP="006139CC">
      <w:pPr>
        <w:pStyle w:val="Texte"/>
      </w:pPr>
      <w:r w:rsidRPr="00A47A84">
        <w:t>Cette étape consiste à mettre à jour toute la documentation du Projet et préparé les supports de formation.</w:t>
      </w:r>
    </w:p>
    <w:p w14:paraId="4E404873" w14:textId="77777777" w:rsidR="006139CC" w:rsidRPr="00A47A84" w:rsidRDefault="006139CC" w:rsidP="006139CC">
      <w:pPr>
        <w:pStyle w:val="Titre3"/>
        <w:rPr>
          <w:lang w:val="fr-FR"/>
        </w:rPr>
      </w:pPr>
      <w:bookmarkStart w:id="71" w:name="_Toc41043322"/>
      <w:bookmarkStart w:id="72" w:name="_Toc40888321"/>
      <w:bookmarkStart w:id="73" w:name="_Toc40888117"/>
      <w:bookmarkStart w:id="74" w:name="_Toc40887291"/>
      <w:bookmarkStart w:id="75" w:name="_Toc40882760"/>
      <w:bookmarkStart w:id="76" w:name="_Toc40877746"/>
      <w:bookmarkStart w:id="77" w:name="_Toc40868776"/>
      <w:bookmarkStart w:id="78" w:name="_Toc40824582"/>
      <w:bookmarkStart w:id="79" w:name="_Toc40819680"/>
      <w:bookmarkStart w:id="80" w:name="_Toc40819518"/>
      <w:bookmarkStart w:id="81" w:name="_Toc40816991"/>
      <w:bookmarkStart w:id="82" w:name="_Toc40808370"/>
      <w:bookmarkStart w:id="83" w:name="_Toc40806527"/>
      <w:bookmarkStart w:id="84" w:name="_Toc40805051"/>
      <w:bookmarkStart w:id="85" w:name="_Toc40801674"/>
      <w:bookmarkStart w:id="86" w:name="_Toc40800322"/>
      <w:bookmarkStart w:id="87" w:name="_Toc40795146"/>
      <w:bookmarkStart w:id="88" w:name="_Toc40794824"/>
      <w:bookmarkStart w:id="89" w:name="_Toc40783640"/>
      <w:bookmarkStart w:id="90" w:name="_Toc40781811"/>
      <w:bookmarkStart w:id="91" w:name="_Toc40779829"/>
      <w:bookmarkStart w:id="92" w:name="_Toc40778151"/>
      <w:bookmarkStart w:id="93" w:name="_Toc40775833"/>
      <w:bookmarkStart w:id="94" w:name="_Toc40769435"/>
      <w:bookmarkStart w:id="95" w:name="_Toc40734682"/>
      <w:bookmarkStart w:id="96" w:name="_Toc40734199"/>
      <w:bookmarkStart w:id="97" w:name="_Toc40729705"/>
      <w:bookmarkStart w:id="98" w:name="_Toc40720021"/>
      <w:bookmarkStart w:id="99" w:name="_Toc40719863"/>
      <w:bookmarkStart w:id="100" w:name="_Toc40719704"/>
      <w:bookmarkStart w:id="101" w:name="_Toc40718351"/>
      <w:bookmarkStart w:id="102" w:name="_Toc40715087"/>
      <w:bookmarkStart w:id="103" w:name="_Toc40713716"/>
      <w:bookmarkStart w:id="104" w:name="_Toc40711381"/>
      <w:bookmarkStart w:id="105" w:name="_Toc40710082"/>
      <w:bookmarkStart w:id="106" w:name="_Toc40704994"/>
      <w:bookmarkStart w:id="107" w:name="_Toc40703855"/>
      <w:bookmarkStart w:id="108" w:name="_Toc40460442"/>
      <w:bookmarkStart w:id="109" w:name="_Toc40460279"/>
      <w:bookmarkStart w:id="110" w:name="_Toc40456373"/>
      <w:bookmarkStart w:id="111" w:name="_Toc40437148"/>
      <w:bookmarkStart w:id="112" w:name="_Toc40372463"/>
      <w:bookmarkStart w:id="113" w:name="_Toc40371910"/>
      <w:bookmarkStart w:id="114" w:name="_Toc40368304"/>
      <w:bookmarkStart w:id="115" w:name="_Toc40089513"/>
      <w:bookmarkStart w:id="116" w:name="_Toc39764570"/>
      <w:bookmarkStart w:id="117" w:name="_Toc39762499"/>
      <w:bookmarkStart w:id="118" w:name="_Toc39758077"/>
      <w:bookmarkStart w:id="119" w:name="_Toc39752126"/>
      <w:bookmarkStart w:id="120" w:name="_Toc39751438"/>
      <w:bookmarkStart w:id="121" w:name="_Toc39700882"/>
      <w:bookmarkStart w:id="122" w:name="_Toc39666913"/>
      <w:bookmarkStart w:id="123" w:name="_Toc39596110"/>
      <w:bookmarkStart w:id="124" w:name="_Toc39572182"/>
      <w:bookmarkStart w:id="125" w:name="_Toc39508050"/>
      <w:bookmarkStart w:id="126" w:name="_Toc39506044"/>
      <w:bookmarkStart w:id="127" w:name="_Toc39502652"/>
      <w:bookmarkStart w:id="128" w:name="_Toc34408321"/>
      <w:bookmarkStart w:id="129" w:name="_Toc45527269"/>
      <w:bookmarkStart w:id="130" w:name="_Toc53064110"/>
      <w:bookmarkStart w:id="131" w:name="_Toc53308113"/>
      <w:bookmarkStart w:id="132" w:name="_Toc103609008"/>
      <w:r w:rsidRPr="00A47A84">
        <w:rPr>
          <w:lang w:val="fr-FR"/>
        </w:rPr>
        <w:lastRenderedPageBreak/>
        <w:t>Présentation générale</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13284DA7" w14:textId="77777777" w:rsidR="006139CC" w:rsidRPr="00A47A84" w:rsidRDefault="006139CC" w:rsidP="006139CC">
      <w:pPr>
        <w:pStyle w:val="Texte"/>
      </w:pPr>
      <w:r w:rsidRPr="00A47A84">
        <w:t>Avant d’entamer la fourniture au repreneur de la documentation détaillée, Worldline propose de réaliser et d’exécuter spécifiquement une session de présentation magistrale afin de familiariser le repreneur avec le contexte du marché.</w:t>
      </w:r>
    </w:p>
    <w:p w14:paraId="0C37CC66" w14:textId="77777777" w:rsidR="006139CC" w:rsidRPr="00A47A84" w:rsidRDefault="006139CC" w:rsidP="006139CC">
      <w:pPr>
        <w:pStyle w:val="Texte"/>
      </w:pPr>
      <w:r w:rsidRPr="00A47A84">
        <w:t>À cette étape, Worldline présente :</w:t>
      </w:r>
    </w:p>
    <w:p w14:paraId="53A91888" w14:textId="77777777" w:rsidR="006139CC" w:rsidRPr="00A47A84" w:rsidRDefault="006139CC" w:rsidP="005D3EF2">
      <w:pPr>
        <w:pStyle w:val="Puceniv1"/>
        <w:spacing w:before="0" w:line="276" w:lineRule="auto"/>
      </w:pPr>
      <w:proofErr w:type="gramStart"/>
      <w:r w:rsidRPr="00A47A84">
        <w:t>la</w:t>
      </w:r>
      <w:proofErr w:type="gramEnd"/>
      <w:r w:rsidRPr="00A47A84">
        <w:t xml:space="preserve"> présentation générale de l’hébergement ;</w:t>
      </w:r>
    </w:p>
    <w:p w14:paraId="191EEB15" w14:textId="77777777" w:rsidR="006139CC" w:rsidRPr="00A47A84" w:rsidRDefault="006139CC" w:rsidP="005D3EF2">
      <w:pPr>
        <w:pStyle w:val="Puceniv1"/>
        <w:spacing w:before="0" w:line="276" w:lineRule="auto"/>
      </w:pPr>
      <w:proofErr w:type="gramStart"/>
      <w:r w:rsidRPr="00A47A84">
        <w:t>la</w:t>
      </w:r>
      <w:proofErr w:type="gramEnd"/>
      <w:r w:rsidRPr="00A47A84">
        <w:t xml:space="preserve"> présentation de l’ensemble de la documentation disponible ;</w:t>
      </w:r>
    </w:p>
    <w:p w14:paraId="522D37A7" w14:textId="77777777" w:rsidR="006139CC" w:rsidRPr="00A47A84" w:rsidRDefault="006139CC" w:rsidP="005D3EF2">
      <w:pPr>
        <w:pStyle w:val="Puceniv1"/>
        <w:spacing w:before="0" w:line="276" w:lineRule="auto"/>
      </w:pPr>
      <w:proofErr w:type="gramStart"/>
      <w:r w:rsidRPr="00A47A84">
        <w:t>les</w:t>
      </w:r>
      <w:proofErr w:type="gramEnd"/>
      <w:r w:rsidRPr="00A47A84">
        <w:t xml:space="preserve"> caractéristiques techniques (environnements, normes) ;</w:t>
      </w:r>
    </w:p>
    <w:p w14:paraId="2BBCF642" w14:textId="77777777" w:rsidR="006139CC" w:rsidRPr="00A47A84" w:rsidRDefault="006139CC" w:rsidP="005D3EF2">
      <w:pPr>
        <w:pStyle w:val="Puceniv1"/>
        <w:spacing w:before="0" w:line="276" w:lineRule="auto"/>
      </w:pPr>
      <w:proofErr w:type="gramStart"/>
      <w:r w:rsidRPr="00A47A84">
        <w:t>le</w:t>
      </w:r>
      <w:proofErr w:type="gramEnd"/>
      <w:r w:rsidRPr="00A47A84">
        <w:t xml:space="preserve"> portefeuille des maintenances (l'en-cours des demandes) ;</w:t>
      </w:r>
    </w:p>
    <w:p w14:paraId="335B8AE9" w14:textId="77777777" w:rsidR="006139CC" w:rsidRPr="00A47A84" w:rsidRDefault="006139CC" w:rsidP="005D3EF2">
      <w:pPr>
        <w:pStyle w:val="Puceniv1"/>
        <w:spacing w:before="0" w:line="276" w:lineRule="auto"/>
      </w:pPr>
      <w:proofErr w:type="gramStart"/>
      <w:r w:rsidRPr="00A47A84">
        <w:t>les</w:t>
      </w:r>
      <w:proofErr w:type="gramEnd"/>
      <w:r w:rsidRPr="00A47A84">
        <w:t xml:space="preserve"> principes d'assistance (support aux utilisateurs) ;</w:t>
      </w:r>
    </w:p>
    <w:p w14:paraId="59ECED87" w14:textId="77777777" w:rsidR="006139CC" w:rsidRPr="00A47A84" w:rsidRDefault="006139CC" w:rsidP="005D3EF2">
      <w:pPr>
        <w:pStyle w:val="Puceniv1"/>
        <w:spacing w:before="0" w:line="276" w:lineRule="auto"/>
      </w:pPr>
      <w:proofErr w:type="gramStart"/>
      <w:r w:rsidRPr="00A47A84">
        <w:t>les</w:t>
      </w:r>
      <w:proofErr w:type="gramEnd"/>
      <w:r w:rsidRPr="00A47A84">
        <w:t xml:space="preserve"> traitements et points critiques ;</w:t>
      </w:r>
    </w:p>
    <w:p w14:paraId="7161288F" w14:textId="77777777" w:rsidR="006139CC" w:rsidRPr="00A47A84" w:rsidRDefault="006139CC" w:rsidP="005D3EF2">
      <w:pPr>
        <w:pStyle w:val="Puceniv1"/>
        <w:spacing w:before="0" w:line="276" w:lineRule="auto"/>
      </w:pPr>
      <w:proofErr w:type="gramStart"/>
      <w:r w:rsidRPr="00A47A84">
        <w:t>la</w:t>
      </w:r>
      <w:proofErr w:type="gramEnd"/>
      <w:r w:rsidRPr="00A47A84">
        <w:t xml:space="preserve"> présentation de l'organisation de l’exploitation.</w:t>
      </w:r>
    </w:p>
    <w:p w14:paraId="375DF1F5" w14:textId="2B85D888" w:rsidR="006139CC" w:rsidRPr="00A47A84" w:rsidRDefault="006139CC" w:rsidP="006139CC">
      <w:pPr>
        <w:pStyle w:val="Titre3"/>
        <w:rPr>
          <w:lang w:val="fr-FR"/>
        </w:rPr>
      </w:pPr>
      <w:bookmarkStart w:id="133" w:name="_Toc103609009"/>
      <w:r w:rsidRPr="00A47A84">
        <w:rPr>
          <w:lang w:val="fr-FR"/>
        </w:rPr>
        <w:t>L’acquisition du contexte et du recouvrement</w:t>
      </w:r>
      <w:bookmarkStart w:id="134" w:name="_Ref35592309"/>
      <w:bookmarkStart w:id="135" w:name="_Toc34408322"/>
      <w:bookmarkEnd w:id="133"/>
    </w:p>
    <w:p w14:paraId="2A180F29" w14:textId="77777777" w:rsidR="006139CC" w:rsidRPr="00A47A84" w:rsidRDefault="006139CC" w:rsidP="006139CC">
      <w:pPr>
        <w:pStyle w:val="Texte"/>
      </w:pPr>
      <w:r w:rsidRPr="00A47A84">
        <w:t>Worldline transmet au repreneur toute la documentation du projet à jour et présenté lors de la présentation générale ainsi que les données techniques (dumps, ensemble des configurations et scripts réalisés pour les développements spécifiques du projet).</w:t>
      </w:r>
    </w:p>
    <w:p w14:paraId="780A527C" w14:textId="77777777" w:rsidR="006139CC" w:rsidRPr="00A47A84" w:rsidRDefault="006139CC" w:rsidP="006139CC">
      <w:pPr>
        <w:pStyle w:val="Texte"/>
      </w:pPr>
    </w:p>
    <w:p w14:paraId="3F0B60E6" w14:textId="77777777" w:rsidR="006139CC" w:rsidRPr="00A47A84" w:rsidRDefault="006139CC" w:rsidP="006139CC">
      <w:pPr>
        <w:pStyle w:val="Texte"/>
      </w:pPr>
      <w:r w:rsidRPr="00A47A84">
        <w:t>Dans cette phase d’une durée estimée de 1 mois, le repreneur réalise l’infogérance sous la supervision de Worldline.</w:t>
      </w:r>
    </w:p>
    <w:p w14:paraId="32912927" w14:textId="77777777" w:rsidR="006139CC" w:rsidRPr="00A47A84" w:rsidRDefault="006139CC" w:rsidP="006139CC">
      <w:pPr>
        <w:pStyle w:val="Texte"/>
      </w:pPr>
    </w:p>
    <w:p w14:paraId="05E48F98" w14:textId="77777777" w:rsidR="006139CC" w:rsidRPr="00A47A84" w:rsidRDefault="006139CC" w:rsidP="006139CC">
      <w:pPr>
        <w:pStyle w:val="Texte"/>
      </w:pPr>
      <w:r w:rsidRPr="00A47A84">
        <w:t>Durant cette étape, le repreneur peut être amené à poser des questions. Worldline propose d’utiliser l’outil de ticket en place pour suivre toutes les demandes et les réponses apportées.</w:t>
      </w:r>
    </w:p>
    <w:p w14:paraId="2C656634" w14:textId="77777777" w:rsidR="006139CC" w:rsidRPr="00A47A84" w:rsidRDefault="006139CC" w:rsidP="006139CC">
      <w:pPr>
        <w:pStyle w:val="Texte"/>
      </w:pPr>
      <w:r w:rsidRPr="00CF630C">
        <w:t>Ce processus de questions / réponses peut être maintenu jusqu’à la fin de la réversibilité dans la limite totale de 5 JH.</w:t>
      </w:r>
    </w:p>
    <w:p w14:paraId="490EA445" w14:textId="77777777" w:rsidR="006139CC" w:rsidRPr="00A47A84" w:rsidRDefault="006139CC" w:rsidP="006139CC">
      <w:pPr>
        <w:pStyle w:val="Titre3"/>
        <w:rPr>
          <w:lang w:val="fr-FR"/>
        </w:rPr>
      </w:pPr>
      <w:bookmarkStart w:id="136" w:name="_Toc103609010"/>
      <w:bookmarkEnd w:id="134"/>
      <w:bookmarkEnd w:id="135"/>
      <w:r w:rsidRPr="00A47A84">
        <w:rPr>
          <w:lang w:val="fr-FR"/>
        </w:rPr>
        <w:t>Bascule</w:t>
      </w:r>
      <w:bookmarkEnd w:id="136"/>
    </w:p>
    <w:p w14:paraId="51C0BA91" w14:textId="77777777" w:rsidR="006139CC" w:rsidRPr="00A47A84" w:rsidRDefault="006139CC" w:rsidP="006139CC">
      <w:pPr>
        <w:pStyle w:val="Texte"/>
      </w:pPr>
      <w:r w:rsidRPr="00A47A84">
        <w:t>Le transfert des données vers le repreneur s’effectue par les opérations de bascule définitive :</w:t>
      </w:r>
    </w:p>
    <w:p w14:paraId="69C21BCC" w14:textId="77777777" w:rsidR="006139CC" w:rsidRPr="00A47A84" w:rsidRDefault="006139CC" w:rsidP="006139CC">
      <w:pPr>
        <w:pStyle w:val="Puceniv1"/>
      </w:pPr>
      <w:r w:rsidRPr="00A47A84">
        <w:t>Transmission d’un dump de la base de données de production</w:t>
      </w:r>
    </w:p>
    <w:p w14:paraId="56B15A1E" w14:textId="77777777" w:rsidR="006139CC" w:rsidRPr="00A47A84" w:rsidRDefault="006139CC" w:rsidP="006139CC">
      <w:pPr>
        <w:pStyle w:val="Puceniv1"/>
      </w:pPr>
      <w:r w:rsidRPr="00A47A84">
        <w:t>Transmission des logs applicatifs et logs d’accès</w:t>
      </w:r>
    </w:p>
    <w:p w14:paraId="6CDB1826" w14:textId="77777777" w:rsidR="006139CC" w:rsidRPr="00A47A84" w:rsidRDefault="006139CC" w:rsidP="006139CC">
      <w:pPr>
        <w:pStyle w:val="Puceniv1"/>
      </w:pPr>
      <w:r w:rsidRPr="00A47A84">
        <w:t>Bascule au niveau DNS vers le repreneur</w:t>
      </w:r>
    </w:p>
    <w:p w14:paraId="53FC8EC5" w14:textId="77777777" w:rsidR="006139CC" w:rsidRPr="00A47A84" w:rsidRDefault="006139CC" w:rsidP="006139CC">
      <w:pPr>
        <w:pStyle w:val="Texte"/>
      </w:pPr>
      <w:proofErr w:type="gramStart"/>
      <w:r w:rsidRPr="00A47A84">
        <w:t>Suite à</w:t>
      </w:r>
      <w:proofErr w:type="gramEnd"/>
      <w:r w:rsidRPr="00A47A84">
        <w:t xml:space="preserve"> cette étape, le repreneur peut encore poser des questions à Worldline dans la limite </w:t>
      </w:r>
      <w:r w:rsidRPr="00CF630C">
        <w:t>totale de 5 JH</w:t>
      </w:r>
      <w:r w:rsidRPr="00A47A84">
        <w:t xml:space="preserve"> et jusqu’à la fin de la période de réversibilité.</w:t>
      </w:r>
    </w:p>
    <w:p w14:paraId="1AFE0D76" w14:textId="77777777" w:rsidR="006139CC" w:rsidRPr="00A47A84" w:rsidRDefault="006139CC" w:rsidP="006139CC">
      <w:pPr>
        <w:pStyle w:val="Titre3"/>
        <w:rPr>
          <w:lang w:val="fr-FR"/>
        </w:rPr>
      </w:pPr>
      <w:bookmarkStart w:id="137" w:name="_Toc53064116"/>
      <w:bookmarkStart w:id="138" w:name="_Toc53308119"/>
      <w:bookmarkStart w:id="139" w:name="_Toc103609011"/>
      <w:bookmarkStart w:id="140" w:name="_Toc45527261"/>
      <w:bookmarkStart w:id="141" w:name="_Toc45527276"/>
      <w:r w:rsidRPr="00A47A84">
        <w:rPr>
          <w:lang w:val="fr-FR"/>
        </w:rPr>
        <w:t>Réunion de Transfert de Responsabilité</w:t>
      </w:r>
      <w:bookmarkEnd w:id="137"/>
      <w:bookmarkEnd w:id="138"/>
      <w:bookmarkEnd w:id="139"/>
    </w:p>
    <w:p w14:paraId="1F571EF1" w14:textId="77777777" w:rsidR="006139CC" w:rsidRPr="00A47A84" w:rsidRDefault="006139CC" w:rsidP="006139CC">
      <w:pPr>
        <w:pStyle w:val="Texte"/>
      </w:pPr>
      <w:r w:rsidRPr="00A47A84">
        <w:t xml:space="preserve">La fin de l'engagement de Worldline et la réversion au repreneur sont officialisées lors de la réunion de Transfert de Responsabilité avec la signature d’un PV de transfert de responsabilité. </w:t>
      </w:r>
    </w:p>
    <w:p w14:paraId="6C4ACA6E" w14:textId="77777777" w:rsidR="006139CC" w:rsidRPr="00A47A84" w:rsidRDefault="006139CC" w:rsidP="006139CC">
      <w:pPr>
        <w:pStyle w:val="Texte"/>
      </w:pPr>
      <w:r w:rsidRPr="00A47A84">
        <w:t>Le transfert de responsabilité s’accompagne d’un transfert de garantie vers le repreneur.</w:t>
      </w:r>
    </w:p>
    <w:p w14:paraId="0C44D7B9" w14:textId="77777777" w:rsidR="006139CC" w:rsidRPr="00A47A84" w:rsidRDefault="006139CC" w:rsidP="006139CC">
      <w:pPr>
        <w:pStyle w:val="Titre2"/>
        <w:rPr>
          <w:lang w:val="fr-FR"/>
        </w:rPr>
      </w:pPr>
      <w:bookmarkStart w:id="142" w:name="_Toc53064117"/>
      <w:bookmarkStart w:id="143" w:name="_Toc53308120"/>
      <w:bookmarkStart w:id="144" w:name="_Toc103609012"/>
      <w:bookmarkStart w:id="145" w:name="_Toc218873728"/>
      <w:r w:rsidRPr="00A47A84">
        <w:rPr>
          <w:lang w:val="fr-FR"/>
        </w:rPr>
        <w:lastRenderedPageBreak/>
        <w:t>Éléments de planification</w:t>
      </w:r>
      <w:bookmarkEnd w:id="140"/>
      <w:bookmarkEnd w:id="142"/>
      <w:bookmarkEnd w:id="143"/>
      <w:bookmarkEnd w:id="144"/>
      <w:bookmarkEnd w:id="145"/>
    </w:p>
    <w:p w14:paraId="48148E20" w14:textId="77777777" w:rsidR="006139CC" w:rsidRPr="00A47A84" w:rsidRDefault="006139CC" w:rsidP="006139CC">
      <w:pPr>
        <w:pStyle w:val="Titre3"/>
        <w:rPr>
          <w:lang w:val="fr-FR"/>
        </w:rPr>
      </w:pPr>
      <w:bookmarkStart w:id="146" w:name="_Toc45269320"/>
      <w:bookmarkStart w:id="147" w:name="_Toc45269321"/>
      <w:bookmarkStart w:id="148" w:name="_Toc45269322"/>
      <w:bookmarkStart w:id="149" w:name="_Toc45269285"/>
      <w:bookmarkStart w:id="150" w:name="_Toc45269323"/>
      <w:bookmarkStart w:id="151" w:name="_Toc41043318"/>
      <w:bookmarkStart w:id="152" w:name="_Toc40888317"/>
      <w:bookmarkStart w:id="153" w:name="_Toc40888113"/>
      <w:bookmarkStart w:id="154" w:name="_Toc40887287"/>
      <w:bookmarkStart w:id="155" w:name="_Toc40882756"/>
      <w:bookmarkStart w:id="156" w:name="_Toc40877742"/>
      <w:bookmarkStart w:id="157" w:name="_Toc40868772"/>
      <w:bookmarkStart w:id="158" w:name="_Toc40824578"/>
      <w:bookmarkStart w:id="159" w:name="_Toc40819676"/>
      <w:bookmarkStart w:id="160" w:name="_Toc40819514"/>
      <w:bookmarkStart w:id="161" w:name="_Toc40816987"/>
      <w:bookmarkStart w:id="162" w:name="_Toc40808366"/>
      <w:bookmarkStart w:id="163" w:name="_Toc40806523"/>
      <w:bookmarkStart w:id="164" w:name="_Toc40805047"/>
      <w:bookmarkStart w:id="165" w:name="_Toc40801670"/>
      <w:bookmarkStart w:id="166" w:name="_Toc40800318"/>
      <w:bookmarkStart w:id="167" w:name="_Toc40795142"/>
      <w:bookmarkStart w:id="168" w:name="_Toc40794820"/>
      <w:bookmarkStart w:id="169" w:name="_Toc40783638"/>
      <w:bookmarkStart w:id="170" w:name="_Toc40781809"/>
      <w:bookmarkStart w:id="171" w:name="_Toc40779827"/>
      <w:bookmarkStart w:id="172" w:name="_Toc40778149"/>
      <w:bookmarkStart w:id="173" w:name="_Toc40775831"/>
      <w:bookmarkStart w:id="174" w:name="_Toc40769433"/>
      <w:bookmarkStart w:id="175" w:name="_Toc40734680"/>
      <w:bookmarkStart w:id="176" w:name="_Toc40734197"/>
      <w:bookmarkStart w:id="177" w:name="_Toc40729703"/>
      <w:bookmarkStart w:id="178" w:name="_Toc40720019"/>
      <w:bookmarkStart w:id="179" w:name="_Toc40719861"/>
      <w:bookmarkStart w:id="180" w:name="_Toc40719702"/>
      <w:bookmarkStart w:id="181" w:name="_Toc40718349"/>
      <w:bookmarkStart w:id="182" w:name="_Toc40715085"/>
      <w:bookmarkStart w:id="183" w:name="_Toc40713714"/>
      <w:bookmarkStart w:id="184" w:name="_Toc40711379"/>
      <w:bookmarkStart w:id="185" w:name="_Toc40710080"/>
      <w:bookmarkStart w:id="186" w:name="_Toc40704992"/>
      <w:bookmarkStart w:id="187" w:name="_Toc40703853"/>
      <w:bookmarkStart w:id="188" w:name="_Toc40460440"/>
      <w:bookmarkStart w:id="189" w:name="_Toc40460277"/>
      <w:bookmarkStart w:id="190" w:name="_Toc40456371"/>
      <w:bookmarkStart w:id="191" w:name="_Toc40437146"/>
      <w:bookmarkStart w:id="192" w:name="_Toc40372461"/>
      <w:bookmarkStart w:id="193" w:name="_Toc40371908"/>
      <w:bookmarkStart w:id="194" w:name="_Toc40368302"/>
      <w:bookmarkStart w:id="195" w:name="_Toc40089511"/>
      <w:bookmarkStart w:id="196" w:name="_Toc39764568"/>
      <w:bookmarkStart w:id="197" w:name="_Toc39762497"/>
      <w:bookmarkStart w:id="198" w:name="_Toc39758075"/>
      <w:bookmarkStart w:id="199" w:name="_Toc39752124"/>
      <w:bookmarkStart w:id="200" w:name="_Toc39751436"/>
      <w:bookmarkStart w:id="201" w:name="_Toc39700880"/>
      <w:bookmarkStart w:id="202" w:name="_Toc39666911"/>
      <w:bookmarkStart w:id="203" w:name="_Toc39596108"/>
      <w:bookmarkStart w:id="204" w:name="_Toc39572180"/>
      <w:bookmarkStart w:id="205" w:name="_Toc39508048"/>
      <w:bookmarkStart w:id="206" w:name="_Toc39506042"/>
      <w:bookmarkStart w:id="207" w:name="_Toc39502650"/>
      <w:bookmarkStart w:id="208" w:name="_Toc34408319"/>
      <w:bookmarkStart w:id="209" w:name="_Toc45527263"/>
      <w:bookmarkStart w:id="210" w:name="_Toc53064118"/>
      <w:bookmarkStart w:id="211" w:name="_Toc53308121"/>
      <w:bookmarkStart w:id="212" w:name="_Toc103609013"/>
      <w:bookmarkEnd w:id="146"/>
      <w:bookmarkEnd w:id="147"/>
      <w:bookmarkEnd w:id="148"/>
      <w:bookmarkEnd w:id="149"/>
      <w:bookmarkEnd w:id="150"/>
      <w:r w:rsidRPr="00A47A84">
        <w:rPr>
          <w:lang w:val="fr-FR"/>
        </w:rPr>
        <w:t>Durée estimée</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579D4B1F" w14:textId="77777777" w:rsidR="006139CC" w:rsidRPr="00A47A84" w:rsidRDefault="006139CC" w:rsidP="006139CC">
      <w:pPr>
        <w:pStyle w:val="Texte"/>
      </w:pPr>
      <w:r w:rsidRPr="00A47A84">
        <w:t xml:space="preserve">Le plan de réversibilité se déroulera sur une période </w:t>
      </w:r>
      <w:r w:rsidRPr="00493651">
        <w:t>maximale de 2 mois</w:t>
      </w:r>
      <w:r w:rsidRPr="00A47A84">
        <w:t>, durée entre le T0 de la présente proposition et la date de bascule de responsabilité.</w:t>
      </w:r>
    </w:p>
    <w:p w14:paraId="4857DADF" w14:textId="77777777" w:rsidR="006139CC" w:rsidRPr="00A47A84" w:rsidRDefault="006139CC" w:rsidP="006139CC">
      <w:pPr>
        <w:pStyle w:val="Titre3"/>
        <w:rPr>
          <w:lang w:val="fr-FR"/>
        </w:rPr>
      </w:pPr>
      <w:bookmarkStart w:id="213" w:name="_Toc53064119"/>
      <w:bookmarkStart w:id="214" w:name="_Toc53308122"/>
      <w:bookmarkStart w:id="215" w:name="_Toc103609014"/>
      <w:r w:rsidRPr="00A47A84">
        <w:rPr>
          <w:lang w:val="fr-FR"/>
        </w:rPr>
        <w:t>Planning</w:t>
      </w:r>
      <w:bookmarkEnd w:id="213"/>
      <w:bookmarkEnd w:id="214"/>
      <w:bookmarkEnd w:id="215"/>
    </w:p>
    <w:p w14:paraId="6D748B74" w14:textId="38FAC656" w:rsidR="006139CC" w:rsidRPr="00A47A84" w:rsidRDefault="006139CC" w:rsidP="006139CC">
      <w:pPr>
        <w:pStyle w:val="Puceniv1"/>
      </w:pPr>
      <w:r w:rsidRPr="00A47A84">
        <w:rPr>
          <w:rStyle w:val="Accentuationintense"/>
          <w:lang w:val="fr-FR"/>
        </w:rPr>
        <w:t>Phase 1 (T0 + 15 jours)</w:t>
      </w:r>
      <w:r w:rsidRPr="00A47A84">
        <w:t xml:space="preserve"> : Commande de la prestation de réversibilité ; Lancement de la réversibilité et mise à jour du plan de réversibilité par Worldline ; Validation du plan de réversibilité par la </w:t>
      </w:r>
      <w:r w:rsidR="00073407">
        <w:t>CNSA</w:t>
      </w:r>
      <w:r w:rsidRPr="00A47A84">
        <w:t> ;</w:t>
      </w:r>
    </w:p>
    <w:p w14:paraId="2B16D74E" w14:textId="77777777" w:rsidR="006139CC" w:rsidRPr="00A47A84" w:rsidRDefault="006139CC" w:rsidP="006139CC">
      <w:pPr>
        <w:pStyle w:val="Puceniv1"/>
      </w:pPr>
      <w:r w:rsidRPr="00A47A84">
        <w:rPr>
          <w:rStyle w:val="Accentuationintense"/>
          <w:lang w:val="fr-FR"/>
        </w:rPr>
        <w:t xml:space="preserve">Phase 2 (Phase 1 + 1 mois) </w:t>
      </w:r>
      <w:r w:rsidRPr="00A47A84">
        <w:t xml:space="preserve">: Démarrage opérationnel de la phase de </w:t>
      </w:r>
      <w:proofErr w:type="gramStart"/>
      <w:r w:rsidRPr="00A47A84">
        <w:t>réversibilité;</w:t>
      </w:r>
      <w:proofErr w:type="gramEnd"/>
      <w:r w:rsidRPr="00A47A84">
        <w:t xml:space="preserve"> Formations du repreneur par </w:t>
      </w:r>
      <w:proofErr w:type="gramStart"/>
      <w:r w:rsidRPr="00A47A84">
        <w:t>Worldline;</w:t>
      </w:r>
      <w:proofErr w:type="gramEnd"/>
      <w:r w:rsidRPr="00A47A84">
        <w:t xml:space="preserve"> Prise de connaissance par le repreneur ; Prestations réalisées par le repreneur sous le contrôle de Worldline</w:t>
      </w:r>
    </w:p>
    <w:p w14:paraId="264E900C" w14:textId="77777777" w:rsidR="006139CC" w:rsidRPr="00A47A84" w:rsidRDefault="006139CC" w:rsidP="006139CC">
      <w:pPr>
        <w:pStyle w:val="Puceniv1"/>
      </w:pPr>
      <w:r w:rsidRPr="00A47A84">
        <w:rPr>
          <w:rStyle w:val="Accentuationintense"/>
          <w:lang w:val="fr-FR"/>
        </w:rPr>
        <w:t xml:space="preserve">Phase 3 (Phase 3 + 15 jours) : </w:t>
      </w:r>
      <w:r w:rsidRPr="00A47A84">
        <w:t xml:space="preserve">Bascule réalisée, PV de bascule et fin de l’assistance. </w:t>
      </w:r>
    </w:p>
    <w:p w14:paraId="2EF8E57E" w14:textId="77777777" w:rsidR="006139CC" w:rsidRPr="00A47A84" w:rsidRDefault="006139CC" w:rsidP="006139CC">
      <w:pPr>
        <w:pStyle w:val="Titre2"/>
        <w:rPr>
          <w:lang w:val="fr-FR"/>
        </w:rPr>
      </w:pPr>
      <w:bookmarkStart w:id="216" w:name="_Toc53064121"/>
      <w:bookmarkStart w:id="217" w:name="_Toc53308124"/>
      <w:bookmarkStart w:id="218" w:name="_Toc103609015"/>
      <w:bookmarkStart w:id="219" w:name="_Toc218873729"/>
      <w:r w:rsidRPr="00A47A84">
        <w:rPr>
          <w:lang w:val="fr-FR"/>
        </w:rPr>
        <w:t>Accès aux environnement</w:t>
      </w:r>
      <w:bookmarkEnd w:id="141"/>
      <w:r w:rsidRPr="00A47A84">
        <w:rPr>
          <w:lang w:val="fr-FR"/>
        </w:rPr>
        <w:t>s</w:t>
      </w:r>
      <w:bookmarkEnd w:id="216"/>
      <w:bookmarkEnd w:id="217"/>
      <w:bookmarkEnd w:id="218"/>
      <w:bookmarkEnd w:id="219"/>
    </w:p>
    <w:p w14:paraId="1DF36AB7" w14:textId="5BE73A7A" w:rsidR="0090686F" w:rsidRDefault="006139CC" w:rsidP="0053446E">
      <w:pPr>
        <w:pStyle w:val="Texte"/>
      </w:pPr>
      <w:r w:rsidRPr="00A47A84">
        <w:t xml:space="preserve">Worldline n’autorise pas d’accès distants tiers sur ses environnements tant que Worldline est responsable de la production </w:t>
      </w:r>
      <w:r w:rsidR="00C230F4">
        <w:t xml:space="preserve">des </w:t>
      </w:r>
      <w:r w:rsidR="00812774" w:rsidRPr="007F4259">
        <w:t>services web de la</w:t>
      </w:r>
      <w:r w:rsidR="00C230F4">
        <w:t xml:space="preserve"> CNSA</w:t>
      </w:r>
      <w:r w:rsidRPr="00A47A84">
        <w:t xml:space="preserve">. Le repreneur pourra intervenir sur site avec ses équipes et avec les droits d’accès de ses collaborateurs sur les environnements </w:t>
      </w:r>
      <w:r w:rsidR="007F4259">
        <w:t xml:space="preserve">des </w:t>
      </w:r>
      <w:r w:rsidR="007F4259" w:rsidRPr="007F4259">
        <w:t>services web de la</w:t>
      </w:r>
      <w:r w:rsidR="007F4259">
        <w:t xml:space="preserve"> CNSA</w:t>
      </w:r>
      <w:r w:rsidRPr="00A47A84">
        <w:t xml:space="preserve">. Le mode de fonctionnement se fera en binôme avec des collaborateurs des deux entités, mais avec un seul accès aux infrastructures </w:t>
      </w:r>
      <w:r w:rsidR="007F4259">
        <w:t xml:space="preserve">des </w:t>
      </w:r>
      <w:r w:rsidR="007F4259" w:rsidRPr="007F4259">
        <w:t>services web de la</w:t>
      </w:r>
      <w:r w:rsidR="007F4259">
        <w:t xml:space="preserve"> CNSA</w:t>
      </w:r>
      <w:r w:rsidRPr="00A47A84">
        <w:t xml:space="preserve">, celui de Worldline, garant de la production et des données </w:t>
      </w:r>
      <w:r w:rsidR="007833FB">
        <w:t>de ces applications</w:t>
      </w:r>
      <w:r w:rsidRPr="00A47A84">
        <w:t>.</w:t>
      </w:r>
      <w:bookmarkEnd w:id="5"/>
      <w:bookmarkEnd w:id="6"/>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12B26C1" w14:textId="2968362F" w:rsidR="00080D62" w:rsidRDefault="00080D62" w:rsidP="000D6FC1">
      <w:pPr>
        <w:pStyle w:val="Titre1"/>
        <w:rPr>
          <w:lang w:val="fr-FR"/>
        </w:rPr>
      </w:pPr>
      <w:bookmarkStart w:id="220" w:name="_Toc218873730"/>
      <w:r w:rsidRPr="00080D62">
        <w:rPr>
          <w:lang w:val="fr-FR"/>
        </w:rPr>
        <w:lastRenderedPageBreak/>
        <w:t>Plan de réversibilité</w:t>
      </w:r>
      <w:bookmarkEnd w:id="220"/>
    </w:p>
    <w:p w14:paraId="731E998C" w14:textId="234362CC" w:rsidR="0090686F" w:rsidRDefault="0090686F" w:rsidP="007D0090">
      <w:pPr>
        <w:pStyle w:val="BodytextWorldline"/>
        <w:rPr>
          <w:lang w:val="fr-FR"/>
        </w:rPr>
      </w:pPr>
      <w:r>
        <w:rPr>
          <w:lang w:val="fr-FR"/>
        </w:rPr>
        <w:t xml:space="preserve">Ce plan de réversibilité sera à affiner </w:t>
      </w:r>
      <w:proofErr w:type="gramStart"/>
      <w:r>
        <w:rPr>
          <w:lang w:val="fr-FR"/>
        </w:rPr>
        <w:t>suite à</w:t>
      </w:r>
      <w:proofErr w:type="gramEnd"/>
      <w:r>
        <w:rPr>
          <w:lang w:val="fr-FR"/>
        </w:rPr>
        <w:t xml:space="preserve"> la réunion de lancement de la phase de réversibilité</w:t>
      </w:r>
      <w:r w:rsidR="007D3902">
        <w:rPr>
          <w:lang w:val="fr-FR"/>
        </w:rPr>
        <w:t xml:space="preserve"> entre Worldline titulaire du marché </w:t>
      </w:r>
      <w:r w:rsidR="000D6FC1">
        <w:rPr>
          <w:lang w:val="fr-FR"/>
        </w:rPr>
        <w:t>actuel d’hébergement et de maintenance des sites Web et</w:t>
      </w:r>
      <w:r w:rsidR="007D3902">
        <w:rPr>
          <w:lang w:val="fr-FR"/>
        </w:rPr>
        <w:t xml:space="preserve"> le repreneur des applications dans l</w:t>
      </w:r>
      <w:r w:rsidR="006A2C15">
        <w:rPr>
          <w:lang w:val="fr-FR"/>
        </w:rPr>
        <w:t>e cadre du prochain marché de la CNSA.</w:t>
      </w:r>
    </w:p>
    <w:p w14:paraId="1462F054" w14:textId="1B8D9499" w:rsidR="007D0090" w:rsidRPr="007D0090" w:rsidRDefault="007822C3" w:rsidP="000D6FC1">
      <w:pPr>
        <w:pStyle w:val="Titre2"/>
        <w:rPr>
          <w:lang w:val="fr-FR"/>
        </w:rPr>
      </w:pPr>
      <w:bookmarkStart w:id="221" w:name="_Toc218873731"/>
      <w:r w:rsidRPr="007D0090">
        <w:rPr>
          <w:lang w:val="fr-FR"/>
        </w:rPr>
        <w:t>Éléments</w:t>
      </w:r>
      <w:r w:rsidR="007D0090" w:rsidRPr="007D0090">
        <w:rPr>
          <w:lang w:val="fr-FR"/>
        </w:rPr>
        <w:t xml:space="preserve"> restitués</w:t>
      </w:r>
      <w:bookmarkEnd w:id="221"/>
    </w:p>
    <w:p w14:paraId="32AA7233" w14:textId="7D961895" w:rsidR="007D0090" w:rsidRPr="007D0090" w:rsidRDefault="007D0090" w:rsidP="000D6FC1">
      <w:pPr>
        <w:pStyle w:val="Titre3"/>
        <w:rPr>
          <w:lang w:val="fr-FR"/>
        </w:rPr>
      </w:pPr>
      <w:r w:rsidRPr="007D0090">
        <w:rPr>
          <w:lang w:val="fr-FR"/>
        </w:rPr>
        <w:t>Restitution de la documentation</w:t>
      </w:r>
    </w:p>
    <w:p w14:paraId="4FEBE465" w14:textId="506B87FE" w:rsidR="007D0090" w:rsidRPr="007D0090" w:rsidRDefault="00014262" w:rsidP="007D0090">
      <w:pPr>
        <w:pStyle w:val="BodytextWorldline"/>
        <w:rPr>
          <w:lang w:val="fr-FR"/>
        </w:rPr>
      </w:pPr>
      <w:r>
        <w:rPr>
          <w:lang w:val="fr-FR"/>
        </w:rPr>
        <w:t xml:space="preserve">Pour </w:t>
      </w:r>
      <w:r w:rsidR="00DB74EE">
        <w:rPr>
          <w:lang w:val="fr-FR"/>
        </w:rPr>
        <w:t>chacune de</w:t>
      </w:r>
      <w:r>
        <w:rPr>
          <w:lang w:val="fr-FR"/>
        </w:rPr>
        <w:t xml:space="preserve">s 2 applications PPA et CNSA.fr, </w:t>
      </w:r>
      <w:r w:rsidR="007D0090" w:rsidRPr="007D0090">
        <w:rPr>
          <w:lang w:val="fr-FR"/>
        </w:rPr>
        <w:t xml:space="preserve">Worldline restitue les éléments de documentation suivants : </w:t>
      </w:r>
    </w:p>
    <w:p w14:paraId="27A5D6AD" w14:textId="19378676" w:rsidR="007D0090" w:rsidRPr="007D0090" w:rsidRDefault="007D0090" w:rsidP="00400A1D">
      <w:pPr>
        <w:pStyle w:val="BodytextWorldline"/>
        <w:numPr>
          <w:ilvl w:val="0"/>
          <w:numId w:val="33"/>
        </w:numPr>
        <w:rPr>
          <w:lang w:val="fr-FR"/>
        </w:rPr>
      </w:pPr>
      <w:r w:rsidRPr="007D0090">
        <w:rPr>
          <w:lang w:val="fr-FR"/>
        </w:rPr>
        <w:t>Spécifications fonctionnelles détaillées (SFD) dans sa dernière version</w:t>
      </w:r>
    </w:p>
    <w:p w14:paraId="6A1F4222" w14:textId="47188DB6" w:rsidR="007D0090" w:rsidRPr="007D0090" w:rsidRDefault="007D0090" w:rsidP="00400A1D">
      <w:pPr>
        <w:pStyle w:val="BodytextWorldline"/>
        <w:numPr>
          <w:ilvl w:val="0"/>
          <w:numId w:val="33"/>
        </w:numPr>
        <w:rPr>
          <w:lang w:val="fr-FR"/>
        </w:rPr>
      </w:pPr>
      <w:r w:rsidRPr="007D0090">
        <w:rPr>
          <w:lang w:val="fr-FR"/>
        </w:rPr>
        <w:t>Document d’Architecture Technique (DAT) dans sa dernière version</w:t>
      </w:r>
    </w:p>
    <w:p w14:paraId="4C39110E" w14:textId="022E0D6D" w:rsidR="007D0090" w:rsidRPr="007D0090" w:rsidRDefault="007D0090" w:rsidP="00400A1D">
      <w:pPr>
        <w:pStyle w:val="BodytextWorldline"/>
        <w:numPr>
          <w:ilvl w:val="0"/>
          <w:numId w:val="33"/>
        </w:numPr>
        <w:rPr>
          <w:lang w:val="fr-FR"/>
        </w:rPr>
      </w:pPr>
      <w:r w:rsidRPr="007D0090">
        <w:rPr>
          <w:lang w:val="fr-FR"/>
        </w:rPr>
        <w:t>Document d’exploitation (DEX)</w:t>
      </w:r>
    </w:p>
    <w:p w14:paraId="1ADD4452" w14:textId="293AEF21" w:rsidR="007D0090" w:rsidRPr="007D0090" w:rsidRDefault="007D0090" w:rsidP="00400A1D">
      <w:pPr>
        <w:pStyle w:val="BodytextWorldline"/>
        <w:numPr>
          <w:ilvl w:val="0"/>
          <w:numId w:val="33"/>
        </w:numPr>
        <w:rPr>
          <w:lang w:val="fr-FR"/>
        </w:rPr>
      </w:pPr>
      <w:r w:rsidRPr="007D0090">
        <w:rPr>
          <w:lang w:val="fr-FR"/>
        </w:rPr>
        <w:t>Tickets JIRA en cours (format HTML et ZIP pour les PJ)</w:t>
      </w:r>
    </w:p>
    <w:p w14:paraId="4F18E038" w14:textId="0528C0A8" w:rsidR="00677693" w:rsidRDefault="007D0090" w:rsidP="0088635B">
      <w:pPr>
        <w:pStyle w:val="Titre3"/>
        <w:rPr>
          <w:lang w:val="fr-FR"/>
        </w:rPr>
      </w:pPr>
      <w:r w:rsidRPr="007D0090">
        <w:rPr>
          <w:lang w:val="fr-FR"/>
        </w:rPr>
        <w:t>Restitution des données</w:t>
      </w:r>
    </w:p>
    <w:p w14:paraId="0359CE33" w14:textId="77777777" w:rsidR="006B35A2" w:rsidRPr="006B35A2" w:rsidRDefault="006B35A2" w:rsidP="006B35A2">
      <w:pPr>
        <w:pStyle w:val="BodytextWorldline"/>
        <w:rPr>
          <w:lang w:val="fr-FR"/>
        </w:rPr>
      </w:pPr>
      <w:r w:rsidRPr="006B35A2">
        <w:rPr>
          <w:lang w:val="fr-FR"/>
        </w:rPr>
        <w:t xml:space="preserve">Worldline réalisera : </w:t>
      </w:r>
    </w:p>
    <w:p w14:paraId="1560F26F" w14:textId="484CF1E4" w:rsidR="00164FCC" w:rsidRPr="00391208" w:rsidRDefault="006B35A2" w:rsidP="00400A1D">
      <w:pPr>
        <w:pStyle w:val="BodytextWorldline"/>
        <w:numPr>
          <w:ilvl w:val="0"/>
          <w:numId w:val="34"/>
        </w:numPr>
        <w:rPr>
          <w:lang w:val="fr-FR"/>
        </w:rPr>
      </w:pPr>
      <w:r w:rsidRPr="006B35A2">
        <w:rPr>
          <w:lang w:val="fr-FR"/>
        </w:rPr>
        <w:t>Une première fois, pour permettre au repreneur d’amorcer son travail de migration et de développements :</w:t>
      </w:r>
    </w:p>
    <w:p w14:paraId="6CF4E8AF" w14:textId="68D6BB3B" w:rsidR="006B35A2" w:rsidRPr="006B35A2" w:rsidRDefault="006B35A2" w:rsidP="00400A1D">
      <w:pPr>
        <w:pStyle w:val="BodytextWorldline"/>
        <w:numPr>
          <w:ilvl w:val="1"/>
          <w:numId w:val="34"/>
        </w:numPr>
        <w:rPr>
          <w:lang w:val="fr-FR"/>
        </w:rPr>
      </w:pPr>
      <w:r w:rsidRPr="006B35A2">
        <w:rPr>
          <w:lang w:val="fr-FR"/>
        </w:rPr>
        <w:t>Un export des bases de données MySQL (Format SQL)</w:t>
      </w:r>
      <w:r w:rsidR="00872B4B" w:rsidRPr="00391208">
        <w:rPr>
          <w:lang w:val="fr-FR"/>
        </w:rPr>
        <w:t xml:space="preserve"> à partir des donnée</w:t>
      </w:r>
      <w:r w:rsidR="00391208" w:rsidRPr="00391208">
        <w:rPr>
          <w:lang w:val="fr-FR"/>
        </w:rPr>
        <w:t xml:space="preserve">s de la </w:t>
      </w:r>
      <w:r w:rsidR="00391208" w:rsidRPr="00B2574B">
        <w:rPr>
          <w:b/>
          <w:bCs/>
          <w:lang w:val="fr-FR"/>
        </w:rPr>
        <w:t>préproduction</w:t>
      </w:r>
      <w:r w:rsidR="00391208" w:rsidRPr="00391208">
        <w:rPr>
          <w:lang w:val="fr-FR"/>
        </w:rPr>
        <w:t xml:space="preserve">. </w:t>
      </w:r>
    </w:p>
    <w:p w14:paraId="3C47BA13" w14:textId="77777777" w:rsidR="006B35A2" w:rsidRPr="006B35A2" w:rsidRDefault="006B35A2" w:rsidP="006245A0">
      <w:pPr>
        <w:pStyle w:val="BodytextWorldline"/>
        <w:rPr>
          <w:lang w:val="fr-FR"/>
        </w:rPr>
      </w:pPr>
    </w:p>
    <w:p w14:paraId="568D397D" w14:textId="02E3666D" w:rsidR="00813A7F" w:rsidRDefault="006B35A2" w:rsidP="00400A1D">
      <w:pPr>
        <w:pStyle w:val="BodytextWorldline"/>
        <w:numPr>
          <w:ilvl w:val="0"/>
          <w:numId w:val="34"/>
        </w:numPr>
        <w:rPr>
          <w:lang w:val="fr-FR"/>
        </w:rPr>
      </w:pPr>
      <w:r w:rsidRPr="006B35A2">
        <w:rPr>
          <w:lang w:val="fr-FR"/>
        </w:rPr>
        <w:t>Lors de la bascule, pour permettre au repreneur de disposer des données à jour :</w:t>
      </w:r>
    </w:p>
    <w:p w14:paraId="58F1344A" w14:textId="0149E0F4" w:rsidR="00B2574B" w:rsidRPr="006B35A2" w:rsidRDefault="00B2574B" w:rsidP="00400A1D">
      <w:pPr>
        <w:pStyle w:val="BodytextWorldline"/>
        <w:numPr>
          <w:ilvl w:val="1"/>
          <w:numId w:val="34"/>
        </w:numPr>
        <w:rPr>
          <w:lang w:val="fr-FR"/>
        </w:rPr>
      </w:pPr>
      <w:r w:rsidRPr="006B35A2">
        <w:rPr>
          <w:lang w:val="fr-FR"/>
        </w:rPr>
        <w:t>Un export des bases de données MySQL (Format SQL)</w:t>
      </w:r>
      <w:r w:rsidRPr="00391208">
        <w:rPr>
          <w:lang w:val="fr-FR"/>
        </w:rPr>
        <w:t xml:space="preserve"> à partir des données de la </w:t>
      </w:r>
      <w:r w:rsidRPr="00B2574B">
        <w:rPr>
          <w:b/>
          <w:bCs/>
          <w:lang w:val="fr-FR"/>
        </w:rPr>
        <w:t>préproduction</w:t>
      </w:r>
      <w:r>
        <w:rPr>
          <w:lang w:val="fr-FR"/>
        </w:rPr>
        <w:t xml:space="preserve"> et de </w:t>
      </w:r>
      <w:r w:rsidRPr="00B2574B">
        <w:rPr>
          <w:b/>
          <w:bCs/>
          <w:lang w:val="fr-FR"/>
        </w:rPr>
        <w:t>production</w:t>
      </w:r>
      <w:r w:rsidRPr="00391208">
        <w:rPr>
          <w:lang w:val="fr-FR"/>
        </w:rPr>
        <w:t xml:space="preserve">. </w:t>
      </w:r>
    </w:p>
    <w:p w14:paraId="3D18191B" w14:textId="77777777" w:rsidR="006B35A2" w:rsidRPr="006B35A2" w:rsidRDefault="006B35A2" w:rsidP="006245A0">
      <w:pPr>
        <w:pStyle w:val="BodytextWorldline"/>
        <w:rPr>
          <w:lang w:val="fr-FR"/>
        </w:rPr>
      </w:pPr>
    </w:p>
    <w:p w14:paraId="5CA8B0F8" w14:textId="06B88127" w:rsidR="006B35A2" w:rsidRPr="006B35A2" w:rsidRDefault="006B35A2" w:rsidP="006B35A2">
      <w:pPr>
        <w:pStyle w:val="BodytextWorldline"/>
        <w:rPr>
          <w:lang w:val="fr-FR"/>
        </w:rPr>
      </w:pPr>
      <w:r w:rsidRPr="006B35A2">
        <w:rPr>
          <w:lang w:val="fr-FR"/>
        </w:rPr>
        <w:t xml:space="preserve">Le repreneur mettra à disposition de Worldline une plateforme d’échange de type </w:t>
      </w:r>
      <w:proofErr w:type="spellStart"/>
      <w:r w:rsidRPr="006B35A2">
        <w:rPr>
          <w:lang w:val="fr-FR"/>
        </w:rPr>
        <w:t>sFTP</w:t>
      </w:r>
      <w:proofErr w:type="spellEnd"/>
      <w:r w:rsidRPr="006B35A2">
        <w:rPr>
          <w:lang w:val="fr-FR"/>
        </w:rPr>
        <w:t xml:space="preserve"> pour permettre de déposer facilement les différents livrables (données applicatives, code source, configuration). </w:t>
      </w:r>
    </w:p>
    <w:p w14:paraId="4E9A0D68" w14:textId="6F3F5E60" w:rsidR="006B35A2" w:rsidRPr="006B35A2" w:rsidRDefault="006B35A2" w:rsidP="006B35A2">
      <w:pPr>
        <w:pStyle w:val="BodytextWorldline"/>
        <w:rPr>
          <w:lang w:val="fr-FR"/>
        </w:rPr>
      </w:pPr>
      <w:r w:rsidRPr="006B35A2">
        <w:rPr>
          <w:lang w:val="fr-FR"/>
        </w:rPr>
        <w:t>Le repreneur mettra à disposition de Worldline le mode opératoire détaillé pour réaliser le dépôt et assurera le support en cas de besoin.</w:t>
      </w:r>
    </w:p>
    <w:p w14:paraId="49193C35" w14:textId="6D148554" w:rsidR="006B35A2" w:rsidRPr="006B35A2" w:rsidRDefault="006B35A2" w:rsidP="006B35A2">
      <w:pPr>
        <w:pStyle w:val="BodytextWorldline"/>
        <w:rPr>
          <w:lang w:val="fr-FR"/>
        </w:rPr>
      </w:pPr>
      <w:r w:rsidRPr="006B35A2">
        <w:rPr>
          <w:lang w:val="fr-FR"/>
        </w:rPr>
        <w:t>Les opérations de récupération et de chargement des dumps et fichiers seront opérées exclusivement par le repreneur.</w:t>
      </w:r>
    </w:p>
    <w:p w14:paraId="6827A746" w14:textId="78A7CC63" w:rsidR="006B35A2" w:rsidRPr="006B35A2" w:rsidRDefault="006B35A2" w:rsidP="00677C95">
      <w:pPr>
        <w:pStyle w:val="Titre3"/>
        <w:rPr>
          <w:lang w:val="fr-FR"/>
        </w:rPr>
      </w:pPr>
      <w:r w:rsidRPr="006B35A2">
        <w:rPr>
          <w:lang w:val="fr-FR"/>
        </w:rPr>
        <w:t>Restitution du code source</w:t>
      </w:r>
    </w:p>
    <w:p w14:paraId="54492975" w14:textId="03291134" w:rsidR="006B35A2" w:rsidRPr="006B35A2" w:rsidRDefault="006B35A2" w:rsidP="006B35A2">
      <w:pPr>
        <w:pStyle w:val="BodytextWorldline"/>
        <w:rPr>
          <w:lang w:val="fr-FR"/>
        </w:rPr>
      </w:pPr>
      <w:r w:rsidRPr="006B35A2">
        <w:rPr>
          <w:lang w:val="fr-FR"/>
        </w:rPr>
        <w:t>Worldline restituera à la CNSA les codes sources de</w:t>
      </w:r>
      <w:r w:rsidR="0075727D">
        <w:rPr>
          <w:lang w:val="fr-FR"/>
        </w:rPr>
        <w:t>s</w:t>
      </w:r>
      <w:r w:rsidR="0016200D">
        <w:rPr>
          <w:lang w:val="fr-FR"/>
        </w:rPr>
        <w:t xml:space="preserve"> </w:t>
      </w:r>
      <w:r w:rsidR="004C0573">
        <w:rPr>
          <w:lang w:val="fr-FR"/>
        </w:rPr>
        <w:t>applications PPA, CNSA.fr et SPA</w:t>
      </w:r>
      <w:r w:rsidRPr="006B35A2">
        <w:rPr>
          <w:lang w:val="fr-FR"/>
        </w:rPr>
        <w:t>. Sauf mention contraire, les sources sont extraites du « repository » GIT (branche master). L’historique de modifications GIT n’est pas exporté.</w:t>
      </w:r>
    </w:p>
    <w:p w14:paraId="5609E1C4" w14:textId="77777777" w:rsidR="006B35A2" w:rsidRPr="006B35A2" w:rsidRDefault="006B35A2" w:rsidP="006B35A2">
      <w:pPr>
        <w:pStyle w:val="BodytextWorldline"/>
        <w:rPr>
          <w:lang w:val="fr-FR"/>
        </w:rPr>
      </w:pPr>
    </w:p>
    <w:p w14:paraId="74A5E215" w14:textId="77777777" w:rsidR="006B35A2" w:rsidRPr="006B35A2" w:rsidRDefault="006B35A2" w:rsidP="006B35A2">
      <w:pPr>
        <w:pStyle w:val="BodytextWorldline"/>
        <w:rPr>
          <w:lang w:val="fr-FR"/>
        </w:rPr>
      </w:pPr>
      <w:r w:rsidRPr="006B35A2">
        <w:rPr>
          <w:lang w:val="fr-FR"/>
        </w:rPr>
        <w:t xml:space="preserve">L’utilisation ou la réinstallation du code source est à charge de la CNSA ou du repreneur. </w:t>
      </w:r>
    </w:p>
    <w:p w14:paraId="1ADF2502" w14:textId="788675B3" w:rsidR="006B35A2" w:rsidRPr="006B35A2" w:rsidRDefault="006B35A2" w:rsidP="00677C95">
      <w:pPr>
        <w:pStyle w:val="Titre3"/>
        <w:rPr>
          <w:lang w:val="fr-FR"/>
        </w:rPr>
      </w:pPr>
      <w:r w:rsidRPr="006B35A2">
        <w:rPr>
          <w:lang w:val="fr-FR"/>
        </w:rPr>
        <w:t>Restitution des conteneurs applicatifs</w:t>
      </w:r>
    </w:p>
    <w:p w14:paraId="7D9B8E6C" w14:textId="044A6CCA" w:rsidR="006B35A2" w:rsidRDefault="006B35A2" w:rsidP="006B35A2">
      <w:pPr>
        <w:pStyle w:val="BodytextWorldline"/>
        <w:rPr>
          <w:lang w:val="fr-FR"/>
        </w:rPr>
      </w:pPr>
      <w:r w:rsidRPr="006B35A2">
        <w:rPr>
          <w:lang w:val="fr-FR"/>
        </w:rPr>
        <w:t>Les images Docker sont exportées au format TAR et mises à disposition du repreneur.</w:t>
      </w:r>
    </w:p>
    <w:p w14:paraId="53B3B720" w14:textId="38D59622" w:rsidR="006B35A2" w:rsidRPr="006B35A2" w:rsidRDefault="000527CF" w:rsidP="006B35A2">
      <w:pPr>
        <w:pStyle w:val="BodytextWorldline"/>
        <w:rPr>
          <w:lang w:val="fr-FR"/>
        </w:rPr>
      </w:pPr>
      <w:r>
        <w:rPr>
          <w:lang w:val="fr-FR"/>
        </w:rPr>
        <w:t xml:space="preserve">Le </w:t>
      </w:r>
      <w:proofErr w:type="spellStart"/>
      <w:r>
        <w:rPr>
          <w:lang w:val="fr-FR"/>
        </w:rPr>
        <w:t>Dockerfile</w:t>
      </w:r>
      <w:proofErr w:type="spellEnd"/>
      <w:r>
        <w:rPr>
          <w:lang w:val="fr-FR"/>
        </w:rPr>
        <w:t xml:space="preserve"> nécessaire pour la reconstruction des images docker est fourni dans les sources.</w:t>
      </w:r>
    </w:p>
    <w:p w14:paraId="30852410" w14:textId="5A3C38E0" w:rsidR="006B35A2" w:rsidRPr="006B35A2" w:rsidRDefault="006B35A2" w:rsidP="002E19A5">
      <w:pPr>
        <w:pStyle w:val="Titre3"/>
        <w:rPr>
          <w:lang w:val="fr-FR"/>
        </w:rPr>
      </w:pPr>
      <w:r w:rsidRPr="006B35A2">
        <w:rPr>
          <w:lang w:val="fr-FR"/>
        </w:rPr>
        <w:lastRenderedPageBreak/>
        <w:t>Restitution des configurations de service</w:t>
      </w:r>
    </w:p>
    <w:p w14:paraId="7EC540B1" w14:textId="1AD912B1" w:rsidR="006B35A2" w:rsidRPr="006B35A2" w:rsidRDefault="006B35A2" w:rsidP="006B35A2">
      <w:pPr>
        <w:pStyle w:val="BodytextWorldline"/>
        <w:rPr>
          <w:lang w:val="fr-FR"/>
        </w:rPr>
      </w:pPr>
      <w:r w:rsidRPr="006B35A2">
        <w:rPr>
          <w:lang w:val="fr-FR"/>
        </w:rPr>
        <w:t>La configuration des services suivant</w:t>
      </w:r>
      <w:r w:rsidR="00224A50">
        <w:rPr>
          <w:lang w:val="fr-FR"/>
        </w:rPr>
        <w:t>s</w:t>
      </w:r>
      <w:r w:rsidRPr="006B35A2">
        <w:rPr>
          <w:lang w:val="fr-FR"/>
        </w:rPr>
        <w:t xml:space="preserve"> est mise à disposition du repreneur. Les éléments sensibles pour Worldline (login / mot de passe applicatifs non reversés) sont expurgés.</w:t>
      </w:r>
    </w:p>
    <w:p w14:paraId="3E87DFBC" w14:textId="77777777" w:rsidR="006B35A2" w:rsidRPr="006B35A2" w:rsidRDefault="006B35A2" w:rsidP="007A3209">
      <w:pPr>
        <w:pStyle w:val="BodytextWorldline"/>
        <w:rPr>
          <w:lang w:val="fr-FR"/>
        </w:rPr>
      </w:pPr>
    </w:p>
    <w:p w14:paraId="0DE1C59E" w14:textId="63AD0CED" w:rsidR="00C07210" w:rsidRDefault="006B35A2" w:rsidP="00400A1D">
      <w:pPr>
        <w:pStyle w:val="BodytextWorldline"/>
        <w:numPr>
          <w:ilvl w:val="0"/>
          <w:numId w:val="35"/>
        </w:numPr>
        <w:rPr>
          <w:lang w:val="fr-FR"/>
        </w:rPr>
      </w:pPr>
      <w:r w:rsidRPr="006B35A2">
        <w:rPr>
          <w:lang w:val="fr-FR"/>
        </w:rPr>
        <w:t>Charts Helm :</w:t>
      </w:r>
    </w:p>
    <w:p w14:paraId="7D9EF281" w14:textId="0E581A57" w:rsidR="006B35A2" w:rsidRPr="006B35A2" w:rsidRDefault="006B35A2" w:rsidP="00400A1D">
      <w:pPr>
        <w:pStyle w:val="BodytextWorldline"/>
        <w:numPr>
          <w:ilvl w:val="0"/>
          <w:numId w:val="36"/>
        </w:numPr>
        <w:rPr>
          <w:lang w:val="fr-FR"/>
        </w:rPr>
      </w:pPr>
      <w:r w:rsidRPr="006B35A2">
        <w:rPr>
          <w:lang w:val="fr-FR"/>
        </w:rPr>
        <w:t xml:space="preserve">Fichiers de déploiement pour un environnement </w:t>
      </w:r>
      <w:proofErr w:type="spellStart"/>
      <w:r w:rsidR="00EA794E">
        <w:rPr>
          <w:lang w:val="fr-FR"/>
        </w:rPr>
        <w:t>Openshift</w:t>
      </w:r>
      <w:proofErr w:type="spellEnd"/>
      <w:r w:rsidRPr="006B35A2">
        <w:rPr>
          <w:lang w:val="fr-FR"/>
        </w:rPr>
        <w:t xml:space="preserve"> </w:t>
      </w:r>
    </w:p>
    <w:p w14:paraId="55CA3C71" w14:textId="140157E9" w:rsidR="006B35A2" w:rsidRPr="006B35A2" w:rsidRDefault="006B35A2" w:rsidP="00087D07">
      <w:pPr>
        <w:pStyle w:val="BodytextWorldline"/>
        <w:ind w:left="360" w:firstLine="709"/>
        <w:rPr>
          <w:lang w:val="fr-FR"/>
        </w:rPr>
      </w:pPr>
      <w:r w:rsidRPr="006B35A2">
        <w:rPr>
          <w:lang w:val="fr-FR"/>
        </w:rPr>
        <w:t xml:space="preserve">Expurgé : la partie infra/monitoring n’est pas fournie (MySQL, etc.) </w:t>
      </w:r>
    </w:p>
    <w:p w14:paraId="4A7DA560" w14:textId="77777777" w:rsidR="006B35A2" w:rsidRPr="006B35A2" w:rsidRDefault="006B35A2" w:rsidP="007A3209">
      <w:pPr>
        <w:pStyle w:val="BodytextWorldline"/>
        <w:rPr>
          <w:lang w:val="fr-FR"/>
        </w:rPr>
      </w:pPr>
    </w:p>
    <w:p w14:paraId="187BAE05" w14:textId="6EC1F288" w:rsidR="006B35A2" w:rsidRPr="006B35A2" w:rsidRDefault="006B35A2" w:rsidP="00400A1D">
      <w:pPr>
        <w:pStyle w:val="BodytextWorldline"/>
        <w:numPr>
          <w:ilvl w:val="0"/>
          <w:numId w:val="34"/>
        </w:numPr>
        <w:rPr>
          <w:lang w:val="fr-FR"/>
        </w:rPr>
      </w:pPr>
      <w:r w:rsidRPr="006B35A2">
        <w:rPr>
          <w:lang w:val="fr-FR"/>
        </w:rPr>
        <w:t>Tests automatisés (</w:t>
      </w:r>
      <w:proofErr w:type="spellStart"/>
      <w:r w:rsidR="00653DAE">
        <w:rPr>
          <w:lang w:val="fr-FR"/>
        </w:rPr>
        <w:t>Robofram</w:t>
      </w:r>
      <w:r w:rsidR="00EB4A5D">
        <w:rPr>
          <w:lang w:val="fr-FR"/>
        </w:rPr>
        <w:t>ework</w:t>
      </w:r>
      <w:proofErr w:type="spellEnd"/>
      <w:r w:rsidRPr="006B35A2">
        <w:rPr>
          <w:lang w:val="fr-FR"/>
        </w:rPr>
        <w:t xml:space="preserve">) </w:t>
      </w:r>
    </w:p>
    <w:p w14:paraId="5BCFBB80" w14:textId="06909184" w:rsidR="006B35A2" w:rsidRPr="006B35A2" w:rsidRDefault="006B35A2" w:rsidP="00677C95">
      <w:pPr>
        <w:pStyle w:val="Titre3"/>
        <w:rPr>
          <w:lang w:val="fr-FR"/>
        </w:rPr>
      </w:pPr>
      <w:r w:rsidRPr="006B35A2">
        <w:rPr>
          <w:lang w:val="fr-FR"/>
        </w:rPr>
        <w:t xml:space="preserve">Restitution des composants d’hébergement </w:t>
      </w:r>
    </w:p>
    <w:p w14:paraId="4B58F47E" w14:textId="625D4FAB" w:rsidR="006B35A2" w:rsidRPr="006B35A2" w:rsidRDefault="006B35A2" w:rsidP="006B35A2">
      <w:pPr>
        <w:pStyle w:val="BodytextWorldline"/>
        <w:rPr>
          <w:lang w:val="fr-FR"/>
        </w:rPr>
      </w:pPr>
      <w:r w:rsidRPr="006B35A2">
        <w:rPr>
          <w:lang w:val="fr-FR"/>
        </w:rPr>
        <w:t xml:space="preserve">Dans le cadre du contrat </w:t>
      </w:r>
      <w:r w:rsidR="00356F0A">
        <w:rPr>
          <w:lang w:val="fr-FR"/>
        </w:rPr>
        <w:t>Services Web</w:t>
      </w:r>
      <w:r w:rsidRPr="006B35A2">
        <w:rPr>
          <w:lang w:val="fr-FR"/>
        </w:rPr>
        <w:t>, aucun composant d’hébergement n’est à reverser à la CNSA</w:t>
      </w:r>
      <w:r w:rsidR="00ED01C7">
        <w:rPr>
          <w:lang w:val="fr-FR"/>
        </w:rPr>
        <w:t xml:space="preserve"> ou à son repreneur</w:t>
      </w:r>
      <w:r w:rsidRPr="006B35A2">
        <w:rPr>
          <w:lang w:val="fr-FR"/>
        </w:rPr>
        <w:t xml:space="preserve">. </w:t>
      </w:r>
    </w:p>
    <w:p w14:paraId="2EA85B31" w14:textId="732B1CAA" w:rsidR="006B35A2" w:rsidRPr="006B35A2" w:rsidRDefault="006B35A2" w:rsidP="002E19A5">
      <w:pPr>
        <w:pStyle w:val="Titre3"/>
        <w:rPr>
          <w:lang w:val="fr-FR"/>
        </w:rPr>
      </w:pPr>
      <w:r w:rsidRPr="006B35A2">
        <w:rPr>
          <w:lang w:val="fr-FR"/>
        </w:rPr>
        <w:t>Restitution de la gestion du DNS</w:t>
      </w:r>
    </w:p>
    <w:p w14:paraId="3DAE2AB4" w14:textId="77777777" w:rsidR="005E5453" w:rsidRDefault="006B35A2" w:rsidP="006B35A2">
      <w:pPr>
        <w:pStyle w:val="BodytextWorldline"/>
        <w:rPr>
          <w:lang w:val="fr-FR"/>
        </w:rPr>
      </w:pPr>
      <w:r w:rsidRPr="006B35A2">
        <w:rPr>
          <w:lang w:val="fr-FR"/>
        </w:rPr>
        <w:t xml:space="preserve">La gestion administrative et technique </w:t>
      </w:r>
      <w:r w:rsidR="00ED01C7">
        <w:rPr>
          <w:lang w:val="fr-FR"/>
        </w:rPr>
        <w:t xml:space="preserve">des noms </w:t>
      </w:r>
      <w:r w:rsidR="005E5453">
        <w:rPr>
          <w:lang w:val="fr-FR"/>
        </w:rPr>
        <w:t>de domaine est à la charge de la CNSA.</w:t>
      </w:r>
    </w:p>
    <w:p w14:paraId="0BBF4357" w14:textId="3FBCD9AD" w:rsidR="006B35A2" w:rsidRPr="006B35A2" w:rsidRDefault="005E5453" w:rsidP="006B35A2">
      <w:pPr>
        <w:pStyle w:val="BodytextWorldline"/>
        <w:rPr>
          <w:lang w:val="fr-FR"/>
        </w:rPr>
      </w:pPr>
      <w:r>
        <w:rPr>
          <w:lang w:val="fr-FR"/>
        </w:rPr>
        <w:t>Pour l</w:t>
      </w:r>
      <w:r w:rsidR="00275FEA">
        <w:rPr>
          <w:lang w:val="fr-FR"/>
        </w:rPr>
        <w:t xml:space="preserve">es </w:t>
      </w:r>
      <w:r>
        <w:rPr>
          <w:lang w:val="fr-FR"/>
        </w:rPr>
        <w:t>url d’a</w:t>
      </w:r>
      <w:r w:rsidR="008B2275">
        <w:rPr>
          <w:lang w:val="fr-FR"/>
        </w:rPr>
        <w:t>dministration</w:t>
      </w:r>
      <w:r w:rsidR="00021ACA">
        <w:rPr>
          <w:lang w:val="fr-FR"/>
        </w:rPr>
        <w:t xml:space="preserve"> (aujourd’hui en worldline-solutions.com)</w:t>
      </w:r>
      <w:r w:rsidR="008B2275">
        <w:rPr>
          <w:lang w:val="fr-FR"/>
        </w:rPr>
        <w:t xml:space="preserve">, </w:t>
      </w:r>
      <w:r w:rsidR="00275FEA">
        <w:rPr>
          <w:lang w:val="fr-FR"/>
        </w:rPr>
        <w:t>de</w:t>
      </w:r>
      <w:r w:rsidR="00597D36">
        <w:rPr>
          <w:lang w:val="fr-FR"/>
        </w:rPr>
        <w:t xml:space="preserve"> nouvelle</w:t>
      </w:r>
      <w:r w:rsidR="00275FEA">
        <w:rPr>
          <w:lang w:val="fr-FR"/>
        </w:rPr>
        <w:t>s</w:t>
      </w:r>
      <w:r w:rsidR="00597D36">
        <w:rPr>
          <w:lang w:val="fr-FR"/>
        </w:rPr>
        <w:t xml:space="preserve"> url ser</w:t>
      </w:r>
      <w:r w:rsidR="00275FEA">
        <w:rPr>
          <w:lang w:val="fr-FR"/>
        </w:rPr>
        <w:t>ont</w:t>
      </w:r>
      <w:r w:rsidR="00597D36">
        <w:rPr>
          <w:lang w:val="fr-FR"/>
        </w:rPr>
        <w:t xml:space="preserve"> à fournir à la CNSA par le repreneur. </w:t>
      </w:r>
    </w:p>
    <w:p w14:paraId="43872098" w14:textId="3C70CA43" w:rsidR="006B35A2" w:rsidRPr="006B35A2" w:rsidRDefault="006B35A2" w:rsidP="002E19A5">
      <w:pPr>
        <w:pStyle w:val="Titre3"/>
        <w:rPr>
          <w:lang w:val="fr-FR"/>
        </w:rPr>
      </w:pPr>
      <w:r w:rsidRPr="006B35A2">
        <w:rPr>
          <w:lang w:val="fr-FR"/>
        </w:rPr>
        <w:t xml:space="preserve">Envoi </w:t>
      </w:r>
      <w:proofErr w:type="gramStart"/>
      <w:r w:rsidRPr="006B35A2">
        <w:rPr>
          <w:lang w:val="fr-FR"/>
        </w:rPr>
        <w:t>d’emails</w:t>
      </w:r>
      <w:proofErr w:type="gramEnd"/>
    </w:p>
    <w:p w14:paraId="31FA45B4" w14:textId="03087453" w:rsidR="006B35A2" w:rsidRPr="006B35A2" w:rsidRDefault="006B35A2" w:rsidP="006B35A2">
      <w:pPr>
        <w:pStyle w:val="BodytextWorldline"/>
        <w:rPr>
          <w:lang w:val="fr-FR"/>
        </w:rPr>
      </w:pPr>
      <w:r w:rsidRPr="006B35A2">
        <w:rPr>
          <w:lang w:val="fr-FR"/>
        </w:rPr>
        <w:t xml:space="preserve">Aucune restitution de </w:t>
      </w:r>
      <w:proofErr w:type="spellStart"/>
      <w:r w:rsidRPr="006B35A2">
        <w:rPr>
          <w:lang w:val="fr-FR"/>
        </w:rPr>
        <w:t>template</w:t>
      </w:r>
      <w:proofErr w:type="spellEnd"/>
      <w:r w:rsidRPr="006B35A2">
        <w:rPr>
          <w:lang w:val="fr-FR"/>
        </w:rPr>
        <w:t xml:space="preserve"> mail n’est à prévoir. </w:t>
      </w:r>
      <w:r w:rsidR="00AC1271">
        <w:rPr>
          <w:lang w:val="fr-FR"/>
        </w:rPr>
        <w:t>L’ensemble des mails sont envoyés via l</w:t>
      </w:r>
      <w:r w:rsidR="00041948">
        <w:rPr>
          <w:lang w:val="fr-FR"/>
        </w:rPr>
        <w:t xml:space="preserve">a solution </w:t>
      </w:r>
      <w:r w:rsidR="001F126F">
        <w:rPr>
          <w:lang w:val="fr-FR"/>
        </w:rPr>
        <w:t xml:space="preserve">d’envoi de mail </w:t>
      </w:r>
      <w:proofErr w:type="spellStart"/>
      <w:r w:rsidR="00041948">
        <w:rPr>
          <w:lang w:val="fr-FR"/>
        </w:rPr>
        <w:t>Dolist</w:t>
      </w:r>
      <w:proofErr w:type="spellEnd"/>
      <w:r w:rsidR="00041948">
        <w:rPr>
          <w:lang w:val="fr-FR"/>
        </w:rPr>
        <w:t xml:space="preserve"> dont le compte est </w:t>
      </w:r>
      <w:proofErr w:type="gramStart"/>
      <w:r w:rsidR="000E7A8C">
        <w:rPr>
          <w:lang w:val="fr-FR"/>
        </w:rPr>
        <w:t>opérée</w:t>
      </w:r>
      <w:proofErr w:type="gramEnd"/>
      <w:r w:rsidR="00041948">
        <w:rPr>
          <w:lang w:val="fr-FR"/>
        </w:rPr>
        <w:t xml:space="preserve"> par la CNSA.</w:t>
      </w:r>
    </w:p>
    <w:p w14:paraId="6950E61A" w14:textId="3BA6E355" w:rsidR="006B35A2" w:rsidRPr="006B35A2" w:rsidRDefault="00C6199C" w:rsidP="002E19A5">
      <w:pPr>
        <w:pStyle w:val="Titre2"/>
        <w:rPr>
          <w:lang w:val="fr-FR"/>
        </w:rPr>
      </w:pPr>
      <w:bookmarkStart w:id="222" w:name="_Toc218873732"/>
      <w:r w:rsidRPr="006B35A2">
        <w:rPr>
          <w:lang w:val="fr-FR"/>
        </w:rPr>
        <w:t>Éléments</w:t>
      </w:r>
      <w:r w:rsidR="006B35A2" w:rsidRPr="006B35A2">
        <w:rPr>
          <w:lang w:val="fr-FR"/>
        </w:rPr>
        <w:t xml:space="preserve"> non inclus dans le périmètre de la réversibilité</w:t>
      </w:r>
      <w:bookmarkEnd w:id="222"/>
      <w:r w:rsidR="006B35A2" w:rsidRPr="006B35A2">
        <w:rPr>
          <w:lang w:val="fr-FR"/>
        </w:rPr>
        <w:t xml:space="preserve"> </w:t>
      </w:r>
    </w:p>
    <w:p w14:paraId="22910936" w14:textId="77777777" w:rsidR="000E7A8C" w:rsidRPr="00A47A84" w:rsidRDefault="000E7A8C" w:rsidP="000E7A8C">
      <w:pPr>
        <w:pStyle w:val="Texte"/>
        <w:rPr>
          <w:rStyle w:val="Accentuationintense"/>
          <w:lang w:val="fr-FR"/>
        </w:rPr>
      </w:pPr>
      <w:r w:rsidRPr="00A47A84">
        <w:rPr>
          <w:rStyle w:val="Accentuationintense"/>
          <w:lang w:val="fr-FR"/>
        </w:rPr>
        <w:t xml:space="preserve">Est exclu du périmètre de la réversibilité l’ensemble des solutions logicielles propriétaires mises en place par </w:t>
      </w:r>
      <w:r w:rsidRPr="00A47A84">
        <w:t xml:space="preserve">Worldline </w:t>
      </w:r>
      <w:r w:rsidRPr="00A47A84">
        <w:rPr>
          <w:rStyle w:val="Accentuationintense"/>
          <w:lang w:val="fr-FR"/>
        </w:rPr>
        <w:t xml:space="preserve">dans le cadre du projet. </w:t>
      </w:r>
    </w:p>
    <w:p w14:paraId="311B217A" w14:textId="77777777" w:rsidR="000E7A8C" w:rsidRPr="00A47A84" w:rsidRDefault="000E7A8C" w:rsidP="000E7A8C">
      <w:pPr>
        <w:pStyle w:val="Texte"/>
      </w:pPr>
      <w:r w:rsidRPr="00A47A84">
        <w:t>La prestation de réversibilité ne couvre notamment pas :</w:t>
      </w:r>
    </w:p>
    <w:p w14:paraId="5F9859DF" w14:textId="77777777" w:rsidR="006B35A2" w:rsidRPr="006B35A2" w:rsidRDefault="006B35A2" w:rsidP="007822C3">
      <w:pPr>
        <w:pStyle w:val="Puceniv1"/>
        <w:ind w:left="284" w:hanging="284"/>
      </w:pPr>
      <w:r w:rsidRPr="006B35A2">
        <w:t xml:space="preserve">Tous les éléments non précisés dans les chapitres précédents sont exclus du périmètre de réversibilité. </w:t>
      </w:r>
    </w:p>
    <w:p w14:paraId="4A249DD2" w14:textId="2B668322" w:rsidR="006B35A2" w:rsidRPr="006B35A2" w:rsidRDefault="006B35A2" w:rsidP="007822C3">
      <w:pPr>
        <w:pStyle w:val="Puceniv1"/>
        <w:ind w:left="284" w:hanging="284"/>
      </w:pPr>
      <w:r w:rsidRPr="006B35A2">
        <w:t xml:space="preserve">Ces solutions </w:t>
      </w:r>
      <w:r w:rsidR="007822C3" w:rsidRPr="007822C3">
        <w:t xml:space="preserve">propriétaires </w:t>
      </w:r>
      <w:r w:rsidRPr="006B35A2">
        <w:t xml:space="preserve">concernent essentiellement la plupart des outils de suivi et/ou supervision utilisés chez Worldline et pour lesquels </w:t>
      </w:r>
      <w:r w:rsidR="007822C3">
        <w:t>le</w:t>
      </w:r>
      <w:r w:rsidRPr="006B35A2">
        <w:t xml:space="preserve"> repreneur doit disposer des équivalents</w:t>
      </w:r>
      <w:r w:rsidR="007822C3">
        <w:t xml:space="preserve"> </w:t>
      </w:r>
      <w:r w:rsidRPr="006B35A2">
        <w:t xml:space="preserve">: </w:t>
      </w:r>
    </w:p>
    <w:p w14:paraId="79C7682A" w14:textId="3DD12C5C" w:rsidR="006B35A2" w:rsidRPr="006B35A2" w:rsidRDefault="006B35A2" w:rsidP="00400A1D">
      <w:pPr>
        <w:pStyle w:val="BodytextWorldline"/>
        <w:numPr>
          <w:ilvl w:val="0"/>
          <w:numId w:val="37"/>
        </w:numPr>
        <w:rPr>
          <w:lang w:val="fr-FR"/>
        </w:rPr>
      </w:pPr>
      <w:r w:rsidRPr="006B35A2">
        <w:rPr>
          <w:lang w:val="fr-FR"/>
        </w:rPr>
        <w:t xml:space="preserve">Matériels et logiciels qui ne sont pas propriété de la </w:t>
      </w:r>
      <w:proofErr w:type="gramStart"/>
      <w:r w:rsidRPr="006B35A2">
        <w:rPr>
          <w:lang w:val="fr-FR"/>
        </w:rPr>
        <w:t>CNSA;</w:t>
      </w:r>
      <w:proofErr w:type="gramEnd"/>
      <w:r w:rsidRPr="006B35A2">
        <w:rPr>
          <w:lang w:val="fr-FR"/>
        </w:rPr>
        <w:t xml:space="preserve"> </w:t>
      </w:r>
    </w:p>
    <w:p w14:paraId="71F3FC28" w14:textId="31772CFB" w:rsidR="006B35A2" w:rsidRPr="006B35A2" w:rsidRDefault="006B35A2" w:rsidP="00400A1D">
      <w:pPr>
        <w:pStyle w:val="BodytextWorldline"/>
        <w:numPr>
          <w:ilvl w:val="0"/>
          <w:numId w:val="37"/>
        </w:numPr>
        <w:rPr>
          <w:lang w:val="fr-FR"/>
        </w:rPr>
      </w:pPr>
      <w:r w:rsidRPr="006B35A2">
        <w:rPr>
          <w:lang w:val="fr-FR"/>
        </w:rPr>
        <w:t>Outils de surveillance développés par Worldline (</w:t>
      </w:r>
      <w:proofErr w:type="spellStart"/>
      <w:r w:rsidRPr="006B35A2">
        <w:rPr>
          <w:lang w:val="fr-FR"/>
        </w:rPr>
        <w:t>Watchservice</w:t>
      </w:r>
      <w:proofErr w:type="spellEnd"/>
      <w:r w:rsidRPr="006B35A2">
        <w:rPr>
          <w:lang w:val="fr-FR"/>
        </w:rPr>
        <w:t xml:space="preserve">, sondes, monitoring) ; </w:t>
      </w:r>
    </w:p>
    <w:p w14:paraId="5C554E99" w14:textId="3AFE4443" w:rsidR="006B35A2" w:rsidRPr="00400A1D" w:rsidRDefault="006B35A2" w:rsidP="5B0244E3">
      <w:pPr>
        <w:pStyle w:val="BodytextWorldline"/>
        <w:numPr>
          <w:ilvl w:val="0"/>
          <w:numId w:val="37"/>
        </w:numPr>
      </w:pPr>
      <w:r w:rsidRPr="5B0244E3">
        <w:t>Outils de supervision développés par Worldline (OSCARE</w:t>
      </w:r>
      <w:proofErr w:type="gramStart"/>
      <w:r w:rsidRPr="5B0244E3">
        <w:t>);</w:t>
      </w:r>
      <w:proofErr w:type="gramEnd"/>
      <w:r w:rsidRPr="5B0244E3">
        <w:t xml:space="preserve"> </w:t>
      </w:r>
    </w:p>
    <w:p w14:paraId="4FB53DB7" w14:textId="4D7D6023" w:rsidR="006B35A2" w:rsidRPr="006B35A2" w:rsidRDefault="006B35A2" w:rsidP="00400A1D">
      <w:pPr>
        <w:pStyle w:val="BodytextWorldline"/>
        <w:numPr>
          <w:ilvl w:val="0"/>
          <w:numId w:val="37"/>
        </w:numPr>
        <w:rPr>
          <w:lang w:val="fr-FR"/>
        </w:rPr>
      </w:pPr>
      <w:r w:rsidRPr="006B35A2">
        <w:rPr>
          <w:lang w:val="fr-FR"/>
        </w:rPr>
        <w:t xml:space="preserve">Outils de gestion des demandes d’évolutions/bugs (JIRA) ; </w:t>
      </w:r>
    </w:p>
    <w:p w14:paraId="59E1A98C" w14:textId="55AC0CC4" w:rsidR="006B35A2" w:rsidRPr="006B35A2" w:rsidRDefault="006B35A2" w:rsidP="00400A1D">
      <w:pPr>
        <w:pStyle w:val="BodytextWorldline"/>
        <w:numPr>
          <w:ilvl w:val="0"/>
          <w:numId w:val="37"/>
        </w:numPr>
        <w:rPr>
          <w:lang w:val="fr-FR"/>
        </w:rPr>
      </w:pPr>
      <w:r w:rsidRPr="006B35A2">
        <w:rPr>
          <w:lang w:val="fr-FR"/>
        </w:rPr>
        <w:t xml:space="preserve">JIRA : outil de gestion de tickets ; </w:t>
      </w:r>
    </w:p>
    <w:p w14:paraId="4132361A" w14:textId="03059D0D" w:rsidR="006B35A2" w:rsidRPr="006B35A2" w:rsidRDefault="006B35A2" w:rsidP="00400A1D">
      <w:pPr>
        <w:pStyle w:val="BodytextWorldline"/>
        <w:numPr>
          <w:ilvl w:val="0"/>
          <w:numId w:val="37"/>
        </w:numPr>
        <w:rPr>
          <w:lang w:val="fr-FR"/>
        </w:rPr>
      </w:pPr>
      <w:r w:rsidRPr="006B35A2">
        <w:rPr>
          <w:lang w:val="fr-FR"/>
        </w:rPr>
        <w:t xml:space="preserve">Les outils d'analyse réseau, qui produisent les courbes de flux ; </w:t>
      </w:r>
    </w:p>
    <w:p w14:paraId="3E525FE8" w14:textId="1C774534" w:rsidR="006B35A2" w:rsidRPr="00400A1D" w:rsidRDefault="006B35A2" w:rsidP="5B0244E3">
      <w:pPr>
        <w:pStyle w:val="BodytextWorldline"/>
        <w:numPr>
          <w:ilvl w:val="0"/>
          <w:numId w:val="37"/>
        </w:numPr>
      </w:pPr>
      <w:r w:rsidRPr="5B0244E3">
        <w:t>Les outils d'analyse système, qui produisent les courbes d'utilisation mémoire, CPU, espace disque</w:t>
      </w:r>
      <w:proofErr w:type="gramStart"/>
      <w:r w:rsidRPr="5B0244E3">
        <w:t>...;</w:t>
      </w:r>
      <w:proofErr w:type="gramEnd"/>
    </w:p>
    <w:p w14:paraId="793626A9" w14:textId="05293DA1" w:rsidR="006B35A2" w:rsidRPr="006B35A2" w:rsidRDefault="006B35A2" w:rsidP="00400A1D">
      <w:pPr>
        <w:pStyle w:val="BodytextWorldline"/>
        <w:numPr>
          <w:ilvl w:val="0"/>
          <w:numId w:val="37"/>
        </w:numPr>
        <w:rPr>
          <w:lang w:val="fr-FR"/>
        </w:rPr>
      </w:pPr>
      <w:r w:rsidRPr="006B35A2">
        <w:rPr>
          <w:lang w:val="fr-FR"/>
        </w:rPr>
        <w:t xml:space="preserve">Procédures mutualisées de livraison des environnements ; </w:t>
      </w:r>
    </w:p>
    <w:p w14:paraId="2D762A5D" w14:textId="3F644FEC" w:rsidR="006B35A2" w:rsidRPr="006B35A2" w:rsidRDefault="005C4DD0" w:rsidP="00400A1D">
      <w:pPr>
        <w:pStyle w:val="BodytextWorldline"/>
        <w:numPr>
          <w:ilvl w:val="0"/>
          <w:numId w:val="37"/>
        </w:numPr>
        <w:rPr>
          <w:lang w:val="fr-FR"/>
        </w:rPr>
      </w:pPr>
      <w:r>
        <w:rPr>
          <w:lang w:val="fr-FR"/>
        </w:rPr>
        <w:t>S</w:t>
      </w:r>
      <w:r w:rsidR="006B35A2" w:rsidRPr="006B35A2">
        <w:rPr>
          <w:lang w:val="fr-FR"/>
        </w:rPr>
        <w:t xml:space="preserve">erveurs et routeurs mutualisés ; </w:t>
      </w:r>
    </w:p>
    <w:p w14:paraId="29440D20" w14:textId="65F4BCF5" w:rsidR="006B35A2" w:rsidRPr="006B35A2" w:rsidRDefault="006B35A2" w:rsidP="00400A1D">
      <w:pPr>
        <w:pStyle w:val="BodytextWorldline"/>
        <w:numPr>
          <w:ilvl w:val="0"/>
          <w:numId w:val="37"/>
        </w:numPr>
        <w:rPr>
          <w:lang w:val="fr-FR"/>
        </w:rPr>
      </w:pPr>
      <w:r w:rsidRPr="006B35A2">
        <w:rPr>
          <w:lang w:val="fr-FR"/>
        </w:rPr>
        <w:t xml:space="preserve">La forge de développement Kazan et les outils contenus dans Kazan ; </w:t>
      </w:r>
    </w:p>
    <w:p w14:paraId="32B84836" w14:textId="58459358" w:rsidR="006B35A2" w:rsidRPr="006B35A2" w:rsidRDefault="006B35A2" w:rsidP="00400A1D">
      <w:pPr>
        <w:pStyle w:val="BodytextWorldline"/>
        <w:numPr>
          <w:ilvl w:val="0"/>
          <w:numId w:val="37"/>
        </w:numPr>
        <w:rPr>
          <w:lang w:val="fr-FR"/>
        </w:rPr>
      </w:pPr>
      <w:r w:rsidRPr="006B35A2">
        <w:rPr>
          <w:lang w:val="fr-FR"/>
        </w:rPr>
        <w:t xml:space="preserve">Les outils de développement ; </w:t>
      </w:r>
    </w:p>
    <w:p w14:paraId="78796926" w14:textId="5EACCFB1" w:rsidR="00677693" w:rsidRPr="008D0B9A" w:rsidRDefault="006B35A2" w:rsidP="00400A1D">
      <w:pPr>
        <w:pStyle w:val="BodytextWorldline"/>
        <w:numPr>
          <w:ilvl w:val="0"/>
          <w:numId w:val="37"/>
        </w:numPr>
        <w:rPr>
          <w:lang w:val="fr-FR"/>
        </w:rPr>
      </w:pPr>
      <w:r w:rsidRPr="006B35A2">
        <w:rPr>
          <w:lang w:val="fr-FR"/>
        </w:rPr>
        <w:t xml:space="preserve">Les images Docker de base Worldline. </w:t>
      </w:r>
    </w:p>
    <w:p w14:paraId="7B4EC951" w14:textId="15DAB4E1" w:rsidR="00677693" w:rsidRPr="0053446E" w:rsidRDefault="008D0B9A">
      <w:pPr>
        <w:pStyle w:val="Puceniv1"/>
        <w:ind w:left="284"/>
      </w:pPr>
      <w:r>
        <w:t>L</w:t>
      </w:r>
      <w:r w:rsidR="003E010B">
        <w:t>es documentations spécifiques propres à l’activité de Worldline sur le présent marché : Plan Qualité et Plan Sécurité.</w:t>
      </w:r>
    </w:p>
    <w:sectPr w:rsidR="00677693" w:rsidRPr="0053446E" w:rsidSect="00F062A3">
      <w:headerReference w:type="even" r:id="rId20"/>
      <w:headerReference w:type="default" r:id="rId21"/>
      <w:footerReference w:type="even" r:id="rId22"/>
      <w:footerReference w:type="default" r:id="rId23"/>
      <w:headerReference w:type="first" r:id="rId24"/>
      <w:footerReference w:type="first" r:id="rId25"/>
      <w:pgSz w:w="11906" w:h="16838" w:code="9"/>
      <w:pgMar w:top="2081" w:right="1077" w:bottom="567" w:left="1077" w:header="284" w:footer="28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4C" wne:kcmSecondary="0042">
      <wne:acd wne:acdName="acd0"/>
    </wne:keymap>
    <wne:keymap wne:kcmPrimary="064E" wne:kcmSecondary="0042">
      <wne:acd wne:acdName="acd1"/>
    </wne:keymap>
  </wne:keymaps>
  <wne:toolbars>
    <wne:acdManifest>
      <wne:acdEntry wne:acdName="acd0"/>
      <wne:acdEntry wne:acdName="acd1"/>
    </wne:acdManifest>
  </wne:toolbars>
  <wne:acds>
    <wne:acd wne:argValue="AgBMAG8AdwBlAHIAYwBhAHMAZQAgAGwAZQB0AHQAZQByACAAbABpAHMAdAAgAGIAbwBkAHkAIAB0&#10;AGUAeAB0ACAAVwBvAHIAbABkAGwAaQBuAGUA" wne:acdName="acd0" wne:fciIndexBasedOn="0065"/>
    <wne:acd wne:argValue="AgBOAHUAbQBiAGUAcgBlAGQAIABsAGkAcwB0ACAAYgBvAGQAeQAgAHQAZQB4AHQAIABXAG8AcgBs&#10;AGQAbABpAG4AZQ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0765D" w14:textId="77777777" w:rsidR="00392384" w:rsidRDefault="00392384">
      <w:r>
        <w:separator/>
      </w:r>
    </w:p>
  </w:endnote>
  <w:endnote w:type="continuationSeparator" w:id="0">
    <w:p w14:paraId="2CA53361" w14:textId="77777777" w:rsidR="00392384" w:rsidRDefault="00392384">
      <w:r>
        <w:continuationSeparator/>
      </w:r>
    </w:p>
  </w:endnote>
  <w:endnote w:type="continuationNotice" w:id="1">
    <w:p w14:paraId="148144EB" w14:textId="77777777" w:rsidR="00392384" w:rsidRDefault="003923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iandra GD">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8708E" w14:textId="77777777" w:rsidR="008D2B14" w:rsidRDefault="008D2B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vertAnchor="page" w:horzAnchor="margin" w:tblpYSpec="bottom"/>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447"/>
      <w:gridCol w:w="4305"/>
    </w:tblGrid>
    <w:tr w:rsidR="008D2B14" w:rsidRPr="007A1B7C" w14:paraId="1791D8FD" w14:textId="77777777" w:rsidTr="0027180D">
      <w:trPr>
        <w:trHeight w:hRule="exact" w:val="1217"/>
      </w:trPr>
      <w:tc>
        <w:tcPr>
          <w:tcW w:w="5754" w:type="dxa"/>
        </w:tcPr>
        <w:p w14:paraId="77C07654" w14:textId="3DBEE89F" w:rsidR="008D2B14" w:rsidRPr="00776EA5" w:rsidRDefault="000C7365" w:rsidP="00133659">
          <w:pPr>
            <w:pStyle w:val="BodytextWorldline"/>
            <w:rPr>
              <w:lang w:val="fr-FR"/>
            </w:rPr>
          </w:pPr>
          <w:sdt>
            <w:sdtPr>
              <w:rPr>
                <w:lang w:val="fr-FR"/>
              </w:rPr>
              <w:tag w:val="Title"/>
              <w:id w:val="-1581121477"/>
              <w:dataBinding w:prefixMappings="xmlns:ns0='http://www.joulesunlimited.com/ccmappings' " w:xpath="/ns0:ju[1]/ns0:Title[1]" w:storeItemID="{86EA9C50-456D-4AD3-AB51-27308290595F}"/>
              <w:text w:multiLine="1"/>
            </w:sdtPr>
            <w:sdtEndPr/>
            <w:sdtContent>
              <w:r w:rsidR="002F675C">
                <w:rPr>
                  <w:lang w:val="fr-FR"/>
                </w:rPr>
                <w:t>Plan de Réversibilité</w:t>
              </w:r>
            </w:sdtContent>
          </w:sdt>
        </w:p>
        <w:p w14:paraId="2D8861B0" w14:textId="77777777" w:rsidR="008D2B14" w:rsidRPr="007A1B7C" w:rsidRDefault="008D2B14" w:rsidP="00133659">
          <w:pPr>
            <w:pStyle w:val="FootertextrightWorldline"/>
            <w:jc w:val="left"/>
          </w:pPr>
          <w:r>
            <w:t>© Worldline</w:t>
          </w:r>
        </w:p>
      </w:tc>
      <w:tc>
        <w:tcPr>
          <w:tcW w:w="4548" w:type="dxa"/>
        </w:tcPr>
        <w:p w14:paraId="64186970" w14:textId="5047593B" w:rsidR="008D2B14" w:rsidRPr="007A1B7C" w:rsidRDefault="000C7365" w:rsidP="00133659">
          <w:pPr>
            <w:pStyle w:val="FootertextrightWorldline"/>
          </w:pPr>
          <w:sdt>
            <w:sdtPr>
              <w:tag w:val="Document number"/>
              <w:id w:val="-1860809278"/>
              <w:showingPlcHdr/>
              <w:dataBinding w:prefixMappings="xmlns:ns0='http://www.joulesunlimited.com/ccmappings' " w:xpath="/ns0:ju[1]/ns0:Document_20_number[1]" w:storeItemID="{86EA9C50-456D-4AD3-AB51-27308290595F}"/>
              <w:text/>
            </w:sdtPr>
            <w:sdtEndPr/>
            <w:sdtContent>
              <w:r w:rsidR="008D2B14">
                <w:fldChar w:fldCharType="begin"/>
              </w:r>
              <w:r w:rsidR="008D2B14">
                <w:instrText xml:space="preserve">  \* MERGEFORMAT </w:instrText>
              </w:r>
              <w:r w:rsidR="008D2B14">
                <w:fldChar w:fldCharType="end"/>
              </w:r>
              <w:r w:rsidR="008D2B14">
                <w:t xml:space="preserve">     </w:t>
              </w:r>
            </w:sdtContent>
          </w:sdt>
          <w:r w:rsidR="008D2B14" w:rsidRPr="007A1B7C">
            <w:t xml:space="preserve"> | </w:t>
          </w:r>
          <w:r w:rsidR="008D2B14">
            <w:t xml:space="preserve">Version </w:t>
          </w:r>
          <w:sdt>
            <w:sdtPr>
              <w:tag w:val="Version number"/>
              <w:id w:val="1035163562"/>
              <w:dataBinding w:prefixMappings="xmlns:ns0='http://www.joulesunlimited.com/ccmappings' " w:xpath="/ns0:ju[1]/ns0:Version_20_number[1]" w:storeItemID="{86EA9C50-456D-4AD3-AB51-27308290595F}"/>
              <w:text/>
            </w:sdtPr>
            <w:sdtEndPr/>
            <w:sdtContent>
              <w:r w:rsidR="008C781F">
                <w:t>2</w:t>
              </w:r>
              <w:r w:rsidR="00735027">
                <w:t>.0</w:t>
              </w:r>
            </w:sdtContent>
          </w:sdt>
          <w:r w:rsidR="008D2B14" w:rsidRPr="007A1B7C">
            <w:t xml:space="preserve"> | </w:t>
          </w:r>
          <w:sdt>
            <w:sdtPr>
              <w:tag w:val="Date"/>
              <w:id w:val="1668206750"/>
              <w:dataBinding w:prefixMappings="xmlns:ns0='http://www.joulesunlimited.com/ccmappings' " w:xpath="/ns0:ju[1]/ns0:Date[1]" w:storeItemID="{86EA9C50-456D-4AD3-AB51-27308290595F}"/>
              <w:date w:fullDate="2025-12-08T00:00:00Z">
                <w:dateFormat w:val="d MMMM yyyy"/>
                <w:lid w:val="en-US"/>
                <w:storeMappedDataAs w:val="dateTime"/>
                <w:calendar w:val="gregorian"/>
              </w:date>
            </w:sdtPr>
            <w:sdtEndPr/>
            <w:sdtContent>
              <w:r w:rsidR="008C781F">
                <w:rPr>
                  <w:lang w:val="en-US"/>
                </w:rPr>
                <w:t>8 December 2025</w:t>
              </w:r>
            </w:sdtContent>
          </w:sdt>
          <w:r w:rsidR="008D2B14">
            <w:t xml:space="preserve"> | </w:t>
          </w:r>
          <w:r w:rsidR="008D2B14" w:rsidRPr="007A1B7C">
            <w:t xml:space="preserve">Page </w:t>
          </w:r>
          <w:r w:rsidR="008D2B14">
            <w:fldChar w:fldCharType="begin"/>
          </w:r>
          <w:r w:rsidR="008D2B14">
            <w:instrText>Page</w:instrText>
          </w:r>
          <w:r w:rsidR="008D2B14">
            <w:fldChar w:fldCharType="separate"/>
          </w:r>
          <w:r w:rsidR="008D2B14">
            <w:t>5</w:t>
          </w:r>
          <w:r w:rsidR="008D2B14">
            <w:fldChar w:fldCharType="end"/>
          </w:r>
          <w:r w:rsidR="008D2B14" w:rsidRPr="007A1B7C">
            <w:t xml:space="preserve"> </w:t>
          </w:r>
          <w:r w:rsidR="00582250">
            <w:t>/</w:t>
          </w:r>
          <w:r w:rsidR="008D2B14">
            <w:t xml:space="preserve"> </w:t>
          </w:r>
          <w:r w:rsidR="008D2B14">
            <w:fldChar w:fldCharType="begin"/>
          </w:r>
          <w:r w:rsidR="008D2B14">
            <w:instrText>numpages</w:instrText>
          </w:r>
          <w:r w:rsidR="008D2B14">
            <w:fldChar w:fldCharType="separate"/>
          </w:r>
          <w:r w:rsidR="008D2B14">
            <w:t>5</w:t>
          </w:r>
          <w:r w:rsidR="008D2B14">
            <w:fldChar w:fldCharType="end"/>
          </w:r>
          <w:r w:rsidR="008D2B14" w:rsidRPr="007A1B7C">
            <w:t xml:space="preserve"> </w:t>
          </w:r>
        </w:p>
      </w:tc>
    </w:tr>
  </w:tbl>
  <w:p w14:paraId="3396B682" w14:textId="77777777" w:rsidR="008D2B14" w:rsidRPr="003174FF" w:rsidRDefault="008D2B14" w:rsidP="00133659">
    <w:pPr>
      <w:pStyle w:val="Pieddepage"/>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32686" w14:textId="77777777" w:rsidR="008D2B14" w:rsidRDefault="008D2B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BEBF1" w14:textId="77777777" w:rsidR="00392384" w:rsidRDefault="00392384">
      <w:r>
        <w:separator/>
      </w:r>
    </w:p>
  </w:footnote>
  <w:footnote w:type="continuationSeparator" w:id="0">
    <w:p w14:paraId="65677298" w14:textId="77777777" w:rsidR="00392384" w:rsidRDefault="00392384">
      <w:r>
        <w:continuationSeparator/>
      </w:r>
    </w:p>
  </w:footnote>
  <w:footnote w:type="continuationNotice" w:id="1">
    <w:p w14:paraId="4EF81F99" w14:textId="77777777" w:rsidR="00392384" w:rsidRDefault="0039238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87F7F" w14:textId="77777777" w:rsidR="008D2B14" w:rsidRDefault="008D2B14">
    <w:pPr>
      <w:pStyle w:val="En-tte"/>
    </w:pPr>
  </w:p>
  <w:tbl>
    <w:tblPr>
      <w:tblStyle w:val="Grilledutableau"/>
      <w:tblpPr w:vertAnchor="page" w:horzAnchor="margin" w:tblpXSpec="center" w:tblpY="11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59"/>
    </w:tblGrid>
    <w:tr w:rsidR="008D2B14" w14:paraId="00F23F15" w14:textId="77777777" w:rsidTr="00217580">
      <w:tc>
        <w:tcPr>
          <w:tcW w:w="5159" w:type="dxa"/>
        </w:tcPr>
        <w:p w14:paraId="64E0037A" w14:textId="7A57FAA2" w:rsidR="008D2B14" w:rsidRPr="0082622F" w:rsidRDefault="000C7365" w:rsidP="0027180D">
          <w:pPr>
            <w:pStyle w:val="HeadertextWorldline"/>
            <w:rPr>
              <w:rFonts w:ascii="Calibri" w:hAnsi="Calibri"/>
              <w:sz w:val="20"/>
            </w:rPr>
          </w:pPr>
          <w:sdt>
            <w:sdtPr>
              <w:rPr>
                <w:rFonts w:ascii="Calibri" w:hAnsi="Calibri"/>
                <w:sz w:val="20"/>
              </w:rPr>
              <w:tag w:val="Classification"/>
              <w:id w:val="-1226909964"/>
              <w:placeholder>
                <w:docPart w:val="AF155B9A2A5F4E22B22F30BB6821F803"/>
              </w:placeholder>
              <w:dataBinding w:prefixMappings="xmlns:ns0='http://www.joulesunlimited.com/ccmappings' " w:xpath="/ns0:ju[1]/ns0:Classification[1]" w:storeItemID="{86EA9C50-456D-4AD3-AB51-27308290595F}"/>
              <w:text/>
            </w:sdtPr>
            <w:sdtEndPr/>
            <w:sdtContent>
              <w:r w:rsidR="001E6D89">
                <w:rPr>
                  <w:rFonts w:ascii="Calibri" w:hAnsi="Calibri"/>
                  <w:sz w:val="20"/>
                </w:rPr>
                <w:t>For internal use</w:t>
              </w:r>
            </w:sdtContent>
          </w:sdt>
        </w:p>
      </w:tc>
    </w:tr>
  </w:tbl>
  <w:p w14:paraId="686AC159" w14:textId="77777777" w:rsidR="008D2B14" w:rsidRDefault="008D2B1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D0797" w14:textId="77777777" w:rsidR="008D2B14" w:rsidRDefault="008D2B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81" w:rightFromText="181" w:vertAnchor="text" w:horzAnchor="margin" w:tblpXSpec="right" w:tblpY="2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10"/>
    </w:tblGrid>
    <w:tr w:rsidR="008D2B14" w14:paraId="2B25DA49" w14:textId="77777777" w:rsidTr="00571EC0">
      <w:trPr>
        <w:trHeight w:hRule="exact" w:val="975"/>
      </w:trPr>
      <w:tc>
        <w:tcPr>
          <w:tcW w:w="2410" w:type="dxa"/>
          <w:vAlign w:val="bottom"/>
        </w:tcPr>
        <w:p w14:paraId="35CA40D4" w14:textId="295F7CE0" w:rsidR="008D2B14" w:rsidRDefault="008D2B14" w:rsidP="00571EC0">
          <w:pPr>
            <w:pStyle w:val="BodytextWorldline"/>
            <w:jc w:val="right"/>
          </w:pPr>
          <w:r>
            <w:fldChar w:fldCharType="begin"/>
          </w:r>
          <w:r>
            <w:fldChar w:fldCharType="end"/>
          </w:r>
          <w:r>
            <w:fldChar w:fldCharType="begin"/>
          </w:r>
          <w:r>
            <w:fldChar w:fldCharType="end"/>
          </w:r>
        </w:p>
      </w:tc>
    </w:tr>
  </w:tbl>
  <w:p w14:paraId="256B20C0" w14:textId="71A5379B" w:rsidR="008D2B14" w:rsidRDefault="008D2B14">
    <w:pPr>
      <w:pStyle w:val="En-tte"/>
    </w:pPr>
  </w:p>
  <w:tbl>
    <w:tblPr>
      <w:tblStyle w:val="Grilledutableau"/>
      <w:tblpPr w:vertAnchor="page" w:horzAnchor="margin" w:tblpXSpec="center" w:tblpY="12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59"/>
    </w:tblGrid>
    <w:tr w:rsidR="008D2B14" w14:paraId="7D538423" w14:textId="77777777" w:rsidTr="00571EC0">
      <w:tc>
        <w:tcPr>
          <w:tcW w:w="5159" w:type="dxa"/>
        </w:tcPr>
        <w:p w14:paraId="19D43720" w14:textId="66D21307" w:rsidR="008D2B14" w:rsidRPr="00EA613F" w:rsidRDefault="000C7365" w:rsidP="00571EC0">
          <w:pPr>
            <w:pStyle w:val="HeadertextWorldline"/>
          </w:pPr>
          <w:sdt>
            <w:sdtPr>
              <w:tag w:val="Classification"/>
              <w:id w:val="-1964650932"/>
              <w:placeholder>
                <w:docPart w:val="22FC6EC2D2D74580A5F1108C6FFEAEC7"/>
              </w:placeholder>
              <w:dataBinding w:prefixMappings="xmlns:ns0='http://www.joulesunlimited.com/ccmappings' " w:xpath="/ns0:ju[1]/ns0:Classification[1]" w:storeItemID="{86EA9C50-456D-4AD3-AB51-27308290595F}"/>
              <w:text/>
            </w:sdtPr>
            <w:sdtEndPr/>
            <w:sdtContent>
              <w:r w:rsidR="001E6D89">
                <w:t>For internal use</w:t>
              </w:r>
            </w:sdtContent>
          </w:sdt>
        </w:p>
      </w:tc>
    </w:tr>
  </w:tbl>
  <w:p w14:paraId="080137CB" w14:textId="1EEDB077" w:rsidR="008D2B14" w:rsidRDefault="008D2B14">
    <w:pPr>
      <w:pStyle w:val="En-tte"/>
    </w:pPr>
    <w:r>
      <w:rPr>
        <w:noProof/>
      </w:rPr>
      <mc:AlternateContent>
        <mc:Choice Requires="wpc">
          <w:drawing>
            <wp:anchor distT="0" distB="0" distL="114300" distR="114300" simplePos="0" relativeHeight="251659264" behindDoc="1" locked="0" layoutInCell="1" allowOverlap="1" wp14:anchorId="4CCBB473" wp14:editId="3DD68455">
              <wp:simplePos x="0" y="0"/>
              <wp:positionH relativeFrom="page">
                <wp:posOffset>0</wp:posOffset>
              </wp:positionH>
              <wp:positionV relativeFrom="page">
                <wp:posOffset>0</wp:posOffset>
              </wp:positionV>
              <wp:extent cx="1839600" cy="1101600"/>
              <wp:effectExtent l="0" t="0" r="0" b="0"/>
              <wp:wrapNone/>
              <wp:docPr id="18" name="TeVerwijderenShape_2"/>
              <wp:cNvGraphicFramePr>
                <a:graphicFrameLocks xmlns:a="http://schemas.openxmlformats.org/drawingml/2006/main" noSelect="1" noChangeAspect="1"/>
              </wp:cNvGraphicFramePr>
              <a:graphic xmlns:a="http://schemas.openxmlformats.org/drawingml/2006/main">
                <a:graphicData uri="http://schemas.microsoft.com/office/word/2010/wordprocessingCanvas">
                  <wpc:wpc>
                    <wpc:bg>
                      <a:noFill/>
                    </wpc:bg>
                    <wpc:whole>
                      <a:ln>
                        <a:noFill/>
                      </a:ln>
                    </wpc:whole>
                    <wps:wsp>
                      <wps:cNvPr id="12" name="Freeform 38"/>
                      <wps:cNvSpPr>
                        <a:spLocks noChangeAspect="1" noEditPoints="1"/>
                      </wps:cNvSpPr>
                      <wps:spPr bwMode="auto">
                        <a:xfrm>
                          <a:off x="680720" y="482600"/>
                          <a:ext cx="824400" cy="180238"/>
                        </a:xfrm>
                        <a:custGeom>
                          <a:avLst/>
                          <a:gdLst>
                            <a:gd name="T0" fmla="*/ 405 w 2598"/>
                            <a:gd name="T1" fmla="*/ 17 h 567"/>
                            <a:gd name="T2" fmla="*/ 230 w 2598"/>
                            <a:gd name="T3" fmla="*/ 223 h 567"/>
                            <a:gd name="T4" fmla="*/ 973 w 2598"/>
                            <a:gd name="T5" fmla="*/ 7 h 567"/>
                            <a:gd name="T6" fmla="*/ 755 w 2598"/>
                            <a:gd name="T7" fmla="*/ 201 h 567"/>
                            <a:gd name="T8" fmla="*/ 683 w 2598"/>
                            <a:gd name="T9" fmla="*/ 82 h 567"/>
                            <a:gd name="T10" fmla="*/ 893 w 2598"/>
                            <a:gd name="T11" fmla="*/ 213 h 567"/>
                            <a:gd name="T12" fmla="*/ 903 w 2598"/>
                            <a:gd name="T13" fmla="*/ 115 h 567"/>
                            <a:gd name="T14" fmla="*/ 921 w 2598"/>
                            <a:gd name="T15" fmla="*/ 85 h 567"/>
                            <a:gd name="T16" fmla="*/ 870 w 2598"/>
                            <a:gd name="T17" fmla="*/ 150 h 567"/>
                            <a:gd name="T18" fmla="*/ 464 w 2598"/>
                            <a:gd name="T19" fmla="*/ 241 h 567"/>
                            <a:gd name="T20" fmla="*/ 446 w 2598"/>
                            <a:gd name="T21" fmla="*/ 184 h 567"/>
                            <a:gd name="T22" fmla="*/ 571 w 2598"/>
                            <a:gd name="T23" fmla="*/ 262 h 567"/>
                            <a:gd name="T24" fmla="*/ 484 w 2598"/>
                            <a:gd name="T25" fmla="*/ 191 h 567"/>
                            <a:gd name="T26" fmla="*/ 1144 w 2598"/>
                            <a:gd name="T27" fmla="*/ 225 h 567"/>
                            <a:gd name="T28" fmla="*/ 1238 w 2598"/>
                            <a:gd name="T29" fmla="*/ 95 h 567"/>
                            <a:gd name="T30" fmla="*/ 1360 w 2598"/>
                            <a:gd name="T31" fmla="*/ 229 h 567"/>
                            <a:gd name="T32" fmla="*/ 1402 w 2598"/>
                            <a:gd name="T33" fmla="*/ 86 h 567"/>
                            <a:gd name="T34" fmla="*/ 1437 w 2598"/>
                            <a:gd name="T35" fmla="*/ 225 h 567"/>
                            <a:gd name="T36" fmla="*/ 1338 w 2598"/>
                            <a:gd name="T37" fmla="*/ 199 h 567"/>
                            <a:gd name="T38" fmla="*/ 2353 w 2598"/>
                            <a:gd name="T39" fmla="*/ 202 h 567"/>
                            <a:gd name="T40" fmla="*/ 2272 w 2598"/>
                            <a:gd name="T41" fmla="*/ 56 h 567"/>
                            <a:gd name="T42" fmla="*/ 2458 w 2598"/>
                            <a:gd name="T43" fmla="*/ 76 h 567"/>
                            <a:gd name="T44" fmla="*/ 2469 w 2598"/>
                            <a:gd name="T45" fmla="*/ 156 h 567"/>
                            <a:gd name="T46" fmla="*/ 1529 w 2598"/>
                            <a:gd name="T47" fmla="*/ 239 h 567"/>
                            <a:gd name="T48" fmla="*/ 1546 w 2598"/>
                            <a:gd name="T49" fmla="*/ 191 h 567"/>
                            <a:gd name="T50" fmla="*/ 2238 w 2598"/>
                            <a:gd name="T51" fmla="*/ 225 h 567"/>
                            <a:gd name="T52" fmla="*/ 2131 w 2598"/>
                            <a:gd name="T53" fmla="*/ 123 h 567"/>
                            <a:gd name="T54" fmla="*/ 1700 w 2598"/>
                            <a:gd name="T55" fmla="*/ 62 h 567"/>
                            <a:gd name="T56" fmla="*/ 1754 w 2598"/>
                            <a:gd name="T57" fmla="*/ 109 h 567"/>
                            <a:gd name="T58" fmla="*/ 1993 w 2598"/>
                            <a:gd name="T59" fmla="*/ 54 h 567"/>
                            <a:gd name="T60" fmla="*/ 2038 w 2598"/>
                            <a:gd name="T61" fmla="*/ 179 h 567"/>
                            <a:gd name="T62" fmla="*/ 1966 w 2598"/>
                            <a:gd name="T63" fmla="*/ 85 h 567"/>
                            <a:gd name="T64" fmla="*/ 487 w 2598"/>
                            <a:gd name="T65" fmla="*/ 561 h 567"/>
                            <a:gd name="T66" fmla="*/ 527 w 2598"/>
                            <a:gd name="T67" fmla="*/ 431 h 567"/>
                            <a:gd name="T68" fmla="*/ 541 w 2598"/>
                            <a:gd name="T69" fmla="*/ 493 h 567"/>
                            <a:gd name="T70" fmla="*/ 342 w 2598"/>
                            <a:gd name="T71" fmla="*/ 410 h 567"/>
                            <a:gd name="T72" fmla="*/ 349 w 2598"/>
                            <a:gd name="T73" fmla="*/ 433 h 567"/>
                            <a:gd name="T74" fmla="*/ 24 w 2598"/>
                            <a:gd name="T75" fmla="*/ 432 h 567"/>
                            <a:gd name="T76" fmla="*/ 89 w 2598"/>
                            <a:gd name="T77" fmla="*/ 357 h 567"/>
                            <a:gd name="T78" fmla="*/ 139 w 2598"/>
                            <a:gd name="T79" fmla="*/ 417 h 567"/>
                            <a:gd name="T80" fmla="*/ 149 w 2598"/>
                            <a:gd name="T81" fmla="*/ 535 h 567"/>
                            <a:gd name="T82" fmla="*/ 685 w 2598"/>
                            <a:gd name="T83" fmla="*/ 348 h 567"/>
                            <a:gd name="T84" fmla="*/ 1548 w 2598"/>
                            <a:gd name="T85" fmla="*/ 523 h 567"/>
                            <a:gd name="T86" fmla="*/ 1545 w 2598"/>
                            <a:gd name="T87" fmla="*/ 441 h 567"/>
                            <a:gd name="T88" fmla="*/ 905 w 2598"/>
                            <a:gd name="T89" fmla="*/ 425 h 567"/>
                            <a:gd name="T90" fmla="*/ 955 w 2598"/>
                            <a:gd name="T91" fmla="*/ 398 h 567"/>
                            <a:gd name="T92" fmla="*/ 1589 w 2598"/>
                            <a:gd name="T93" fmla="*/ 525 h 567"/>
                            <a:gd name="T94" fmla="*/ 1677 w 2598"/>
                            <a:gd name="T95" fmla="*/ 428 h 567"/>
                            <a:gd name="T96" fmla="*/ 1368 w 2598"/>
                            <a:gd name="T97" fmla="*/ 539 h 567"/>
                            <a:gd name="T98" fmla="*/ 1299 w 2598"/>
                            <a:gd name="T99" fmla="*/ 422 h 567"/>
                            <a:gd name="T100" fmla="*/ 1068 w 2598"/>
                            <a:gd name="T101" fmla="*/ 534 h 567"/>
                            <a:gd name="T102" fmla="*/ 1090 w 2598"/>
                            <a:gd name="T103" fmla="*/ 533 h 567"/>
                            <a:gd name="T104" fmla="*/ 1233 w 2598"/>
                            <a:gd name="T105" fmla="*/ 423 h 567"/>
                            <a:gd name="T106" fmla="*/ 1244 w 2598"/>
                            <a:gd name="T107" fmla="*/ 503 h 567"/>
                            <a:gd name="T108" fmla="*/ 1265 w 2598"/>
                            <a:gd name="T109" fmla="*/ 488 h 567"/>
                            <a:gd name="T110" fmla="*/ 2564 w 2598"/>
                            <a:gd name="T111" fmla="*/ 550 h 567"/>
                            <a:gd name="T112" fmla="*/ 2574 w 2598"/>
                            <a:gd name="T113" fmla="*/ 430 h 567"/>
                            <a:gd name="T114" fmla="*/ 2528 w 2598"/>
                            <a:gd name="T115" fmla="*/ 545 h 567"/>
                            <a:gd name="T116" fmla="*/ 2115 w 2598"/>
                            <a:gd name="T117" fmla="*/ 442 h 567"/>
                            <a:gd name="T118" fmla="*/ 2136 w 2598"/>
                            <a:gd name="T119" fmla="*/ 515 h 567"/>
                            <a:gd name="T120" fmla="*/ 1847 w 2598"/>
                            <a:gd name="T121" fmla="*/ 352 h 567"/>
                            <a:gd name="T122" fmla="*/ 2329 w 2598"/>
                            <a:gd name="T123" fmla="*/ 410 h 567"/>
                            <a:gd name="T124" fmla="*/ 2367 w 2598"/>
                            <a:gd name="T125" fmla="*/ 427 h 5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598" h="567">
                              <a:moveTo>
                                <a:pt x="374" y="61"/>
                              </a:moveTo>
                              <a:cubicBezTo>
                                <a:pt x="399" y="61"/>
                                <a:pt x="399" y="61"/>
                                <a:pt x="399" y="61"/>
                              </a:cubicBezTo>
                              <a:cubicBezTo>
                                <a:pt x="399" y="223"/>
                                <a:pt x="399" y="223"/>
                                <a:pt x="399" y="223"/>
                              </a:cubicBezTo>
                              <a:cubicBezTo>
                                <a:pt x="374" y="223"/>
                                <a:pt x="374" y="223"/>
                                <a:pt x="374" y="223"/>
                              </a:cubicBezTo>
                              <a:lnTo>
                                <a:pt x="374" y="61"/>
                              </a:lnTo>
                              <a:close/>
                              <a:moveTo>
                                <a:pt x="387" y="0"/>
                              </a:moveTo>
                              <a:cubicBezTo>
                                <a:pt x="382" y="0"/>
                                <a:pt x="378" y="2"/>
                                <a:pt x="375" y="5"/>
                              </a:cubicBezTo>
                              <a:cubicBezTo>
                                <a:pt x="371" y="8"/>
                                <a:pt x="369" y="12"/>
                                <a:pt x="369" y="17"/>
                              </a:cubicBezTo>
                              <a:cubicBezTo>
                                <a:pt x="369" y="22"/>
                                <a:pt x="371" y="26"/>
                                <a:pt x="375" y="29"/>
                              </a:cubicBezTo>
                              <a:cubicBezTo>
                                <a:pt x="378" y="32"/>
                                <a:pt x="382" y="34"/>
                                <a:pt x="387" y="34"/>
                              </a:cubicBezTo>
                              <a:cubicBezTo>
                                <a:pt x="392" y="34"/>
                                <a:pt x="396" y="32"/>
                                <a:pt x="400" y="29"/>
                              </a:cubicBezTo>
                              <a:cubicBezTo>
                                <a:pt x="403" y="26"/>
                                <a:pt x="405" y="22"/>
                                <a:pt x="405" y="17"/>
                              </a:cubicBezTo>
                              <a:cubicBezTo>
                                <a:pt x="405" y="12"/>
                                <a:pt x="403" y="8"/>
                                <a:pt x="400" y="5"/>
                              </a:cubicBezTo>
                              <a:cubicBezTo>
                                <a:pt x="396" y="2"/>
                                <a:pt x="392" y="0"/>
                                <a:pt x="387" y="0"/>
                              </a:cubicBezTo>
                              <a:close/>
                              <a:moveTo>
                                <a:pt x="230" y="223"/>
                              </a:moveTo>
                              <a:cubicBezTo>
                                <a:pt x="164" y="223"/>
                                <a:pt x="164" y="223"/>
                                <a:pt x="164" y="223"/>
                              </a:cubicBezTo>
                              <a:cubicBezTo>
                                <a:pt x="164" y="7"/>
                                <a:pt x="164" y="7"/>
                                <a:pt x="164" y="7"/>
                              </a:cubicBezTo>
                              <a:cubicBezTo>
                                <a:pt x="233" y="7"/>
                                <a:pt x="233" y="7"/>
                                <a:pt x="233" y="7"/>
                              </a:cubicBezTo>
                              <a:cubicBezTo>
                                <a:pt x="254" y="7"/>
                                <a:pt x="272" y="11"/>
                                <a:pt x="287" y="20"/>
                              </a:cubicBezTo>
                              <a:cubicBezTo>
                                <a:pt x="302" y="28"/>
                                <a:pt x="314" y="41"/>
                                <a:pt x="322" y="57"/>
                              </a:cubicBezTo>
                              <a:cubicBezTo>
                                <a:pt x="330" y="73"/>
                                <a:pt x="334" y="92"/>
                                <a:pt x="334" y="115"/>
                              </a:cubicBezTo>
                              <a:cubicBezTo>
                                <a:pt x="334" y="137"/>
                                <a:pt x="330" y="157"/>
                                <a:pt x="322" y="173"/>
                              </a:cubicBezTo>
                              <a:cubicBezTo>
                                <a:pt x="314" y="189"/>
                                <a:pt x="302" y="202"/>
                                <a:pt x="286" y="210"/>
                              </a:cubicBezTo>
                              <a:cubicBezTo>
                                <a:pt x="271" y="219"/>
                                <a:pt x="252" y="223"/>
                                <a:pt x="230" y="223"/>
                              </a:cubicBezTo>
                              <a:close/>
                              <a:moveTo>
                                <a:pt x="229" y="200"/>
                              </a:moveTo>
                              <a:cubicBezTo>
                                <a:pt x="247" y="200"/>
                                <a:pt x="261" y="197"/>
                                <a:pt x="273" y="190"/>
                              </a:cubicBezTo>
                              <a:cubicBezTo>
                                <a:pt x="285" y="183"/>
                                <a:pt x="294" y="173"/>
                                <a:pt x="300" y="160"/>
                              </a:cubicBezTo>
                              <a:cubicBezTo>
                                <a:pt x="305" y="148"/>
                                <a:pt x="308" y="132"/>
                                <a:pt x="308" y="115"/>
                              </a:cubicBezTo>
                              <a:cubicBezTo>
                                <a:pt x="308" y="97"/>
                                <a:pt x="305" y="82"/>
                                <a:pt x="300" y="69"/>
                              </a:cubicBezTo>
                              <a:cubicBezTo>
                                <a:pt x="294" y="57"/>
                                <a:pt x="285" y="47"/>
                                <a:pt x="274" y="40"/>
                              </a:cubicBezTo>
                              <a:cubicBezTo>
                                <a:pt x="263" y="33"/>
                                <a:pt x="249" y="30"/>
                                <a:pt x="232" y="30"/>
                              </a:cubicBezTo>
                              <a:cubicBezTo>
                                <a:pt x="190" y="30"/>
                                <a:pt x="190" y="30"/>
                                <a:pt x="190" y="30"/>
                              </a:cubicBezTo>
                              <a:cubicBezTo>
                                <a:pt x="190" y="200"/>
                                <a:pt x="190" y="200"/>
                                <a:pt x="190" y="200"/>
                              </a:cubicBezTo>
                              <a:lnTo>
                                <a:pt x="229" y="200"/>
                              </a:lnTo>
                              <a:close/>
                              <a:moveTo>
                                <a:pt x="998" y="7"/>
                              </a:moveTo>
                              <a:cubicBezTo>
                                <a:pt x="973" y="7"/>
                                <a:pt x="973" y="7"/>
                                <a:pt x="973" y="7"/>
                              </a:cubicBezTo>
                              <a:cubicBezTo>
                                <a:pt x="973" y="223"/>
                                <a:pt x="973" y="223"/>
                                <a:pt x="973" y="223"/>
                              </a:cubicBezTo>
                              <a:cubicBezTo>
                                <a:pt x="998" y="223"/>
                                <a:pt x="998" y="223"/>
                                <a:pt x="998" y="223"/>
                              </a:cubicBezTo>
                              <a:lnTo>
                                <a:pt x="998" y="7"/>
                              </a:lnTo>
                              <a:close/>
                              <a:moveTo>
                                <a:pt x="708" y="184"/>
                              </a:moveTo>
                              <a:cubicBezTo>
                                <a:pt x="708" y="193"/>
                                <a:pt x="710" y="201"/>
                                <a:pt x="715" y="207"/>
                              </a:cubicBezTo>
                              <a:cubicBezTo>
                                <a:pt x="719" y="213"/>
                                <a:pt x="725" y="218"/>
                                <a:pt x="731" y="221"/>
                              </a:cubicBezTo>
                              <a:cubicBezTo>
                                <a:pt x="738" y="224"/>
                                <a:pt x="745" y="226"/>
                                <a:pt x="752" y="226"/>
                              </a:cubicBezTo>
                              <a:cubicBezTo>
                                <a:pt x="757" y="226"/>
                                <a:pt x="761" y="225"/>
                                <a:pt x="764" y="225"/>
                              </a:cubicBezTo>
                              <a:cubicBezTo>
                                <a:pt x="767" y="224"/>
                                <a:pt x="769" y="223"/>
                                <a:pt x="771" y="223"/>
                              </a:cubicBezTo>
                              <a:cubicBezTo>
                                <a:pt x="766" y="200"/>
                                <a:pt x="766" y="200"/>
                                <a:pt x="766" y="200"/>
                              </a:cubicBezTo>
                              <a:cubicBezTo>
                                <a:pt x="765" y="200"/>
                                <a:pt x="763" y="201"/>
                                <a:pt x="761" y="201"/>
                              </a:cubicBezTo>
                              <a:cubicBezTo>
                                <a:pt x="760" y="201"/>
                                <a:pt x="757" y="201"/>
                                <a:pt x="755" y="201"/>
                              </a:cubicBezTo>
                              <a:cubicBezTo>
                                <a:pt x="751" y="201"/>
                                <a:pt x="747" y="201"/>
                                <a:pt x="744" y="200"/>
                              </a:cubicBezTo>
                              <a:cubicBezTo>
                                <a:pt x="741" y="199"/>
                                <a:pt x="738" y="196"/>
                                <a:pt x="736" y="193"/>
                              </a:cubicBezTo>
                              <a:cubicBezTo>
                                <a:pt x="734" y="189"/>
                                <a:pt x="733" y="184"/>
                                <a:pt x="733" y="177"/>
                              </a:cubicBezTo>
                              <a:cubicBezTo>
                                <a:pt x="733" y="82"/>
                                <a:pt x="733" y="82"/>
                                <a:pt x="733" y="82"/>
                              </a:cubicBezTo>
                              <a:cubicBezTo>
                                <a:pt x="768" y="82"/>
                                <a:pt x="768" y="82"/>
                                <a:pt x="768" y="82"/>
                              </a:cubicBezTo>
                              <a:cubicBezTo>
                                <a:pt x="768" y="61"/>
                                <a:pt x="768" y="61"/>
                                <a:pt x="768" y="61"/>
                              </a:cubicBezTo>
                              <a:cubicBezTo>
                                <a:pt x="733" y="61"/>
                                <a:pt x="733" y="61"/>
                                <a:pt x="733" y="61"/>
                              </a:cubicBezTo>
                              <a:cubicBezTo>
                                <a:pt x="733" y="22"/>
                                <a:pt x="733" y="22"/>
                                <a:pt x="733" y="22"/>
                              </a:cubicBezTo>
                              <a:cubicBezTo>
                                <a:pt x="708" y="22"/>
                                <a:pt x="708" y="22"/>
                                <a:pt x="708" y="22"/>
                              </a:cubicBezTo>
                              <a:cubicBezTo>
                                <a:pt x="708" y="61"/>
                                <a:pt x="708" y="61"/>
                                <a:pt x="708" y="61"/>
                              </a:cubicBezTo>
                              <a:cubicBezTo>
                                <a:pt x="683" y="61"/>
                                <a:pt x="683" y="61"/>
                                <a:pt x="683" y="61"/>
                              </a:cubicBezTo>
                              <a:cubicBezTo>
                                <a:pt x="683" y="82"/>
                                <a:pt x="683" y="82"/>
                                <a:pt x="683" y="82"/>
                              </a:cubicBezTo>
                              <a:cubicBezTo>
                                <a:pt x="708" y="82"/>
                                <a:pt x="708" y="82"/>
                                <a:pt x="708" y="82"/>
                              </a:cubicBezTo>
                              <a:lnTo>
                                <a:pt x="708" y="184"/>
                              </a:lnTo>
                              <a:close/>
                              <a:moveTo>
                                <a:pt x="639" y="0"/>
                              </a:moveTo>
                              <a:cubicBezTo>
                                <a:pt x="634" y="0"/>
                                <a:pt x="630" y="2"/>
                                <a:pt x="627" y="5"/>
                              </a:cubicBezTo>
                              <a:cubicBezTo>
                                <a:pt x="623" y="8"/>
                                <a:pt x="621" y="12"/>
                                <a:pt x="621" y="17"/>
                              </a:cubicBezTo>
                              <a:cubicBezTo>
                                <a:pt x="621" y="22"/>
                                <a:pt x="623" y="26"/>
                                <a:pt x="627" y="29"/>
                              </a:cubicBezTo>
                              <a:cubicBezTo>
                                <a:pt x="630" y="32"/>
                                <a:pt x="634" y="34"/>
                                <a:pt x="639" y="34"/>
                              </a:cubicBezTo>
                              <a:cubicBezTo>
                                <a:pt x="644" y="34"/>
                                <a:pt x="648" y="32"/>
                                <a:pt x="652" y="29"/>
                              </a:cubicBezTo>
                              <a:cubicBezTo>
                                <a:pt x="655" y="26"/>
                                <a:pt x="657" y="22"/>
                                <a:pt x="657" y="17"/>
                              </a:cubicBezTo>
                              <a:cubicBezTo>
                                <a:pt x="657" y="12"/>
                                <a:pt x="655" y="8"/>
                                <a:pt x="652" y="5"/>
                              </a:cubicBezTo>
                              <a:cubicBezTo>
                                <a:pt x="648" y="2"/>
                                <a:pt x="644" y="0"/>
                                <a:pt x="639" y="0"/>
                              </a:cubicBezTo>
                              <a:close/>
                              <a:moveTo>
                                <a:pt x="893" y="213"/>
                              </a:moveTo>
                              <a:cubicBezTo>
                                <a:pt x="889" y="217"/>
                                <a:pt x="884" y="220"/>
                                <a:pt x="877" y="223"/>
                              </a:cubicBezTo>
                              <a:cubicBezTo>
                                <a:pt x="871" y="226"/>
                                <a:pt x="863" y="227"/>
                                <a:pt x="853" y="227"/>
                              </a:cubicBezTo>
                              <a:cubicBezTo>
                                <a:pt x="843" y="227"/>
                                <a:pt x="834" y="225"/>
                                <a:pt x="825" y="221"/>
                              </a:cubicBezTo>
                              <a:cubicBezTo>
                                <a:pt x="817" y="217"/>
                                <a:pt x="810" y="212"/>
                                <a:pt x="805" y="204"/>
                              </a:cubicBezTo>
                              <a:cubicBezTo>
                                <a:pt x="800" y="197"/>
                                <a:pt x="798" y="188"/>
                                <a:pt x="798" y="177"/>
                              </a:cubicBezTo>
                              <a:cubicBezTo>
                                <a:pt x="798" y="168"/>
                                <a:pt x="800" y="160"/>
                                <a:pt x="803" y="155"/>
                              </a:cubicBezTo>
                              <a:cubicBezTo>
                                <a:pt x="807" y="149"/>
                                <a:pt x="812" y="144"/>
                                <a:pt x="818" y="141"/>
                              </a:cubicBezTo>
                              <a:cubicBezTo>
                                <a:pt x="824" y="138"/>
                                <a:pt x="831" y="135"/>
                                <a:pt x="838" y="133"/>
                              </a:cubicBezTo>
                              <a:cubicBezTo>
                                <a:pt x="846" y="132"/>
                                <a:pt x="853" y="130"/>
                                <a:pt x="861" y="129"/>
                              </a:cubicBezTo>
                              <a:cubicBezTo>
                                <a:pt x="871" y="128"/>
                                <a:pt x="879" y="127"/>
                                <a:pt x="885" y="127"/>
                              </a:cubicBezTo>
                              <a:cubicBezTo>
                                <a:pt x="891" y="126"/>
                                <a:pt x="896" y="125"/>
                                <a:pt x="899" y="123"/>
                              </a:cubicBezTo>
                              <a:cubicBezTo>
                                <a:pt x="901" y="122"/>
                                <a:pt x="903" y="119"/>
                                <a:pt x="903" y="115"/>
                              </a:cubicBezTo>
                              <a:cubicBezTo>
                                <a:pt x="903" y="114"/>
                                <a:pt x="903" y="114"/>
                                <a:pt x="903" y="114"/>
                              </a:cubicBezTo>
                              <a:cubicBezTo>
                                <a:pt x="903" y="103"/>
                                <a:pt x="900" y="95"/>
                                <a:pt x="894" y="89"/>
                              </a:cubicBezTo>
                              <a:cubicBezTo>
                                <a:pt x="889" y="84"/>
                                <a:pt x="880" y="81"/>
                                <a:pt x="869" y="81"/>
                              </a:cubicBezTo>
                              <a:cubicBezTo>
                                <a:pt x="857" y="81"/>
                                <a:pt x="847" y="83"/>
                                <a:pt x="840" y="89"/>
                              </a:cubicBezTo>
                              <a:cubicBezTo>
                                <a:pt x="834" y="94"/>
                                <a:pt x="829" y="99"/>
                                <a:pt x="826" y="105"/>
                              </a:cubicBezTo>
                              <a:cubicBezTo>
                                <a:pt x="802" y="97"/>
                                <a:pt x="802" y="97"/>
                                <a:pt x="802" y="97"/>
                              </a:cubicBezTo>
                              <a:cubicBezTo>
                                <a:pt x="807" y="87"/>
                                <a:pt x="812" y="79"/>
                                <a:pt x="819" y="74"/>
                              </a:cubicBezTo>
                              <a:cubicBezTo>
                                <a:pt x="827" y="68"/>
                                <a:pt x="834" y="64"/>
                                <a:pt x="843" y="62"/>
                              </a:cubicBezTo>
                              <a:cubicBezTo>
                                <a:pt x="851" y="60"/>
                                <a:pt x="859" y="59"/>
                                <a:pt x="868" y="59"/>
                              </a:cubicBezTo>
                              <a:cubicBezTo>
                                <a:pt x="873" y="59"/>
                                <a:pt x="879" y="59"/>
                                <a:pt x="886" y="61"/>
                              </a:cubicBezTo>
                              <a:cubicBezTo>
                                <a:pt x="893" y="62"/>
                                <a:pt x="899" y="64"/>
                                <a:pt x="905" y="68"/>
                              </a:cubicBezTo>
                              <a:cubicBezTo>
                                <a:pt x="912" y="72"/>
                                <a:pt x="917" y="78"/>
                                <a:pt x="921" y="85"/>
                              </a:cubicBezTo>
                              <a:cubicBezTo>
                                <a:pt x="926" y="93"/>
                                <a:pt x="928" y="103"/>
                                <a:pt x="928" y="116"/>
                              </a:cubicBezTo>
                              <a:cubicBezTo>
                                <a:pt x="928" y="223"/>
                                <a:pt x="928" y="223"/>
                                <a:pt x="928" y="223"/>
                              </a:cubicBezTo>
                              <a:cubicBezTo>
                                <a:pt x="903" y="223"/>
                                <a:pt x="903" y="223"/>
                                <a:pt x="903" y="223"/>
                              </a:cubicBezTo>
                              <a:cubicBezTo>
                                <a:pt x="903" y="201"/>
                                <a:pt x="903" y="201"/>
                                <a:pt x="903" y="201"/>
                              </a:cubicBezTo>
                              <a:cubicBezTo>
                                <a:pt x="902" y="201"/>
                                <a:pt x="902" y="201"/>
                                <a:pt x="902" y="201"/>
                              </a:cubicBezTo>
                              <a:cubicBezTo>
                                <a:pt x="900" y="205"/>
                                <a:pt x="897" y="209"/>
                                <a:pt x="893" y="213"/>
                              </a:cubicBezTo>
                              <a:close/>
                              <a:moveTo>
                                <a:pt x="898" y="184"/>
                              </a:moveTo>
                              <a:cubicBezTo>
                                <a:pt x="901" y="178"/>
                                <a:pt x="903" y="171"/>
                                <a:pt x="903" y="165"/>
                              </a:cubicBezTo>
                              <a:cubicBezTo>
                                <a:pt x="903" y="142"/>
                                <a:pt x="903" y="142"/>
                                <a:pt x="903" y="142"/>
                              </a:cubicBezTo>
                              <a:cubicBezTo>
                                <a:pt x="902" y="143"/>
                                <a:pt x="899" y="144"/>
                                <a:pt x="896" y="145"/>
                              </a:cubicBezTo>
                              <a:cubicBezTo>
                                <a:pt x="892" y="146"/>
                                <a:pt x="888" y="147"/>
                                <a:pt x="884" y="148"/>
                              </a:cubicBezTo>
                              <a:cubicBezTo>
                                <a:pt x="879" y="149"/>
                                <a:pt x="874" y="149"/>
                                <a:pt x="870" y="150"/>
                              </a:cubicBezTo>
                              <a:cubicBezTo>
                                <a:pt x="866" y="150"/>
                                <a:pt x="862" y="151"/>
                                <a:pt x="860" y="151"/>
                              </a:cubicBezTo>
                              <a:cubicBezTo>
                                <a:pt x="853" y="152"/>
                                <a:pt x="847" y="153"/>
                                <a:pt x="841" y="155"/>
                              </a:cubicBezTo>
                              <a:cubicBezTo>
                                <a:pt x="836" y="157"/>
                                <a:pt x="831" y="160"/>
                                <a:pt x="828" y="163"/>
                              </a:cubicBezTo>
                              <a:cubicBezTo>
                                <a:pt x="825" y="167"/>
                                <a:pt x="823" y="172"/>
                                <a:pt x="823" y="179"/>
                              </a:cubicBezTo>
                              <a:cubicBezTo>
                                <a:pt x="823" y="187"/>
                                <a:pt x="826" y="194"/>
                                <a:pt x="832" y="198"/>
                              </a:cubicBezTo>
                              <a:cubicBezTo>
                                <a:pt x="839" y="203"/>
                                <a:pt x="847" y="205"/>
                                <a:pt x="857" y="205"/>
                              </a:cubicBezTo>
                              <a:cubicBezTo>
                                <a:pt x="867" y="205"/>
                                <a:pt x="875" y="203"/>
                                <a:pt x="882" y="199"/>
                              </a:cubicBezTo>
                              <a:cubicBezTo>
                                <a:pt x="889" y="195"/>
                                <a:pt x="894" y="190"/>
                                <a:pt x="898" y="184"/>
                              </a:cubicBezTo>
                              <a:close/>
                              <a:moveTo>
                                <a:pt x="479" y="283"/>
                              </a:moveTo>
                              <a:cubicBezTo>
                                <a:pt x="471" y="280"/>
                                <a:pt x="464" y="276"/>
                                <a:pt x="458" y="271"/>
                              </a:cubicBezTo>
                              <a:cubicBezTo>
                                <a:pt x="452" y="266"/>
                                <a:pt x="448" y="261"/>
                                <a:pt x="444" y="255"/>
                              </a:cubicBezTo>
                              <a:cubicBezTo>
                                <a:pt x="464" y="241"/>
                                <a:pt x="464" y="241"/>
                                <a:pt x="464" y="241"/>
                              </a:cubicBezTo>
                              <a:cubicBezTo>
                                <a:pt x="466" y="244"/>
                                <a:pt x="469" y="248"/>
                                <a:pt x="473" y="251"/>
                              </a:cubicBezTo>
                              <a:cubicBezTo>
                                <a:pt x="476" y="255"/>
                                <a:pt x="481" y="259"/>
                                <a:pt x="487" y="261"/>
                              </a:cubicBezTo>
                              <a:cubicBezTo>
                                <a:pt x="493" y="264"/>
                                <a:pt x="501" y="266"/>
                                <a:pt x="511" y="266"/>
                              </a:cubicBezTo>
                              <a:cubicBezTo>
                                <a:pt x="524" y="266"/>
                                <a:pt x="535" y="263"/>
                                <a:pt x="543" y="256"/>
                              </a:cubicBezTo>
                              <a:cubicBezTo>
                                <a:pt x="552" y="250"/>
                                <a:pt x="556" y="240"/>
                                <a:pt x="556" y="226"/>
                              </a:cubicBezTo>
                              <a:cubicBezTo>
                                <a:pt x="556" y="193"/>
                                <a:pt x="556" y="193"/>
                                <a:pt x="556" y="193"/>
                              </a:cubicBezTo>
                              <a:cubicBezTo>
                                <a:pt x="554" y="193"/>
                                <a:pt x="554" y="193"/>
                                <a:pt x="554" y="193"/>
                              </a:cubicBezTo>
                              <a:cubicBezTo>
                                <a:pt x="552" y="196"/>
                                <a:pt x="549" y="200"/>
                                <a:pt x="546" y="204"/>
                              </a:cubicBezTo>
                              <a:cubicBezTo>
                                <a:pt x="543" y="209"/>
                                <a:pt x="538" y="213"/>
                                <a:pt x="532" y="216"/>
                              </a:cubicBezTo>
                              <a:cubicBezTo>
                                <a:pt x="525" y="219"/>
                                <a:pt x="517" y="221"/>
                                <a:pt x="506" y="221"/>
                              </a:cubicBezTo>
                              <a:cubicBezTo>
                                <a:pt x="493" y="221"/>
                                <a:pt x="481" y="218"/>
                                <a:pt x="471" y="212"/>
                              </a:cubicBezTo>
                              <a:cubicBezTo>
                                <a:pt x="461" y="205"/>
                                <a:pt x="452" y="196"/>
                                <a:pt x="446" y="184"/>
                              </a:cubicBezTo>
                              <a:cubicBezTo>
                                <a:pt x="440" y="173"/>
                                <a:pt x="437" y="158"/>
                                <a:pt x="437" y="141"/>
                              </a:cubicBezTo>
                              <a:cubicBezTo>
                                <a:pt x="437" y="125"/>
                                <a:pt x="440" y="110"/>
                                <a:pt x="446" y="98"/>
                              </a:cubicBezTo>
                              <a:cubicBezTo>
                                <a:pt x="452" y="85"/>
                                <a:pt x="460" y="76"/>
                                <a:pt x="471" y="69"/>
                              </a:cubicBezTo>
                              <a:cubicBezTo>
                                <a:pt x="481" y="62"/>
                                <a:pt x="493" y="59"/>
                                <a:pt x="507" y="59"/>
                              </a:cubicBezTo>
                              <a:cubicBezTo>
                                <a:pt x="517" y="59"/>
                                <a:pt x="526" y="61"/>
                                <a:pt x="532" y="64"/>
                              </a:cubicBezTo>
                              <a:cubicBezTo>
                                <a:pt x="538" y="68"/>
                                <a:pt x="543" y="71"/>
                                <a:pt x="546" y="76"/>
                              </a:cubicBezTo>
                              <a:cubicBezTo>
                                <a:pt x="550" y="80"/>
                                <a:pt x="552" y="84"/>
                                <a:pt x="554" y="87"/>
                              </a:cubicBezTo>
                              <a:cubicBezTo>
                                <a:pt x="557" y="87"/>
                                <a:pt x="557" y="87"/>
                                <a:pt x="557" y="87"/>
                              </a:cubicBezTo>
                              <a:cubicBezTo>
                                <a:pt x="557" y="61"/>
                                <a:pt x="557" y="61"/>
                                <a:pt x="557" y="61"/>
                              </a:cubicBezTo>
                              <a:cubicBezTo>
                                <a:pt x="581" y="61"/>
                                <a:pt x="581" y="61"/>
                                <a:pt x="581" y="61"/>
                              </a:cubicBezTo>
                              <a:cubicBezTo>
                                <a:pt x="581" y="228"/>
                                <a:pt x="581" y="228"/>
                                <a:pt x="581" y="228"/>
                              </a:cubicBezTo>
                              <a:cubicBezTo>
                                <a:pt x="581" y="242"/>
                                <a:pt x="578" y="253"/>
                                <a:pt x="571" y="262"/>
                              </a:cubicBezTo>
                              <a:cubicBezTo>
                                <a:pt x="565" y="271"/>
                                <a:pt x="557" y="277"/>
                                <a:pt x="546" y="282"/>
                              </a:cubicBezTo>
                              <a:cubicBezTo>
                                <a:pt x="535" y="286"/>
                                <a:pt x="524" y="288"/>
                                <a:pt x="511" y="288"/>
                              </a:cubicBezTo>
                              <a:cubicBezTo>
                                <a:pt x="499" y="288"/>
                                <a:pt x="488" y="286"/>
                                <a:pt x="479" y="283"/>
                              </a:cubicBezTo>
                              <a:close/>
                              <a:moveTo>
                                <a:pt x="556" y="141"/>
                              </a:moveTo>
                              <a:cubicBezTo>
                                <a:pt x="556" y="129"/>
                                <a:pt x="555" y="119"/>
                                <a:pt x="551" y="110"/>
                              </a:cubicBezTo>
                              <a:cubicBezTo>
                                <a:pt x="547" y="101"/>
                                <a:pt x="542" y="94"/>
                                <a:pt x="535" y="89"/>
                              </a:cubicBezTo>
                              <a:cubicBezTo>
                                <a:pt x="528" y="84"/>
                                <a:pt x="520" y="81"/>
                                <a:pt x="510" y="81"/>
                              </a:cubicBezTo>
                              <a:cubicBezTo>
                                <a:pt x="499" y="81"/>
                                <a:pt x="490" y="84"/>
                                <a:pt x="483" y="89"/>
                              </a:cubicBezTo>
                              <a:cubicBezTo>
                                <a:pt x="476" y="95"/>
                                <a:pt x="471" y="102"/>
                                <a:pt x="468" y="111"/>
                              </a:cubicBezTo>
                              <a:cubicBezTo>
                                <a:pt x="464" y="120"/>
                                <a:pt x="462" y="130"/>
                                <a:pt x="462" y="141"/>
                              </a:cubicBezTo>
                              <a:cubicBezTo>
                                <a:pt x="462" y="152"/>
                                <a:pt x="464" y="162"/>
                                <a:pt x="468" y="171"/>
                              </a:cubicBezTo>
                              <a:cubicBezTo>
                                <a:pt x="471" y="179"/>
                                <a:pt x="477" y="186"/>
                                <a:pt x="484" y="191"/>
                              </a:cubicBezTo>
                              <a:cubicBezTo>
                                <a:pt x="491" y="196"/>
                                <a:pt x="499" y="198"/>
                                <a:pt x="510" y="198"/>
                              </a:cubicBezTo>
                              <a:cubicBezTo>
                                <a:pt x="520" y="198"/>
                                <a:pt x="528" y="196"/>
                                <a:pt x="535" y="192"/>
                              </a:cubicBezTo>
                              <a:cubicBezTo>
                                <a:pt x="542" y="187"/>
                                <a:pt x="547" y="180"/>
                                <a:pt x="551" y="172"/>
                              </a:cubicBezTo>
                              <a:cubicBezTo>
                                <a:pt x="554" y="163"/>
                                <a:pt x="556" y="153"/>
                                <a:pt x="556" y="141"/>
                              </a:cubicBezTo>
                              <a:close/>
                              <a:moveTo>
                                <a:pt x="626" y="223"/>
                              </a:moveTo>
                              <a:cubicBezTo>
                                <a:pt x="651" y="223"/>
                                <a:pt x="651" y="223"/>
                                <a:pt x="651" y="223"/>
                              </a:cubicBezTo>
                              <a:cubicBezTo>
                                <a:pt x="651" y="61"/>
                                <a:pt x="651" y="61"/>
                                <a:pt x="651" y="61"/>
                              </a:cubicBezTo>
                              <a:cubicBezTo>
                                <a:pt x="626" y="61"/>
                                <a:pt x="626" y="61"/>
                                <a:pt x="626" y="61"/>
                              </a:cubicBezTo>
                              <a:lnTo>
                                <a:pt x="626" y="223"/>
                              </a:lnTo>
                              <a:close/>
                              <a:moveTo>
                                <a:pt x="1193" y="143"/>
                              </a:moveTo>
                              <a:cubicBezTo>
                                <a:pt x="1144" y="143"/>
                                <a:pt x="1144" y="143"/>
                                <a:pt x="1144" y="143"/>
                              </a:cubicBezTo>
                              <a:cubicBezTo>
                                <a:pt x="1144" y="225"/>
                                <a:pt x="1144" y="225"/>
                                <a:pt x="1144" y="225"/>
                              </a:cubicBezTo>
                              <a:cubicBezTo>
                                <a:pt x="1117" y="225"/>
                                <a:pt x="1117" y="225"/>
                                <a:pt x="1117" y="225"/>
                              </a:cubicBezTo>
                              <a:cubicBezTo>
                                <a:pt x="1117" y="0"/>
                                <a:pt x="1117" y="0"/>
                                <a:pt x="1117" y="0"/>
                              </a:cubicBezTo>
                              <a:cubicBezTo>
                                <a:pt x="1193" y="0"/>
                                <a:pt x="1193" y="0"/>
                                <a:pt x="1193" y="0"/>
                              </a:cubicBezTo>
                              <a:cubicBezTo>
                                <a:pt x="1211" y="0"/>
                                <a:pt x="1225" y="3"/>
                                <a:pt x="1236" y="9"/>
                              </a:cubicBezTo>
                              <a:cubicBezTo>
                                <a:pt x="1248" y="16"/>
                                <a:pt x="1256" y="24"/>
                                <a:pt x="1261" y="35"/>
                              </a:cubicBezTo>
                              <a:cubicBezTo>
                                <a:pt x="1267" y="46"/>
                                <a:pt x="1269" y="58"/>
                                <a:pt x="1269" y="71"/>
                              </a:cubicBezTo>
                              <a:cubicBezTo>
                                <a:pt x="1269" y="84"/>
                                <a:pt x="1267" y="96"/>
                                <a:pt x="1261" y="107"/>
                              </a:cubicBezTo>
                              <a:cubicBezTo>
                                <a:pt x="1256" y="118"/>
                                <a:pt x="1248" y="127"/>
                                <a:pt x="1237" y="133"/>
                              </a:cubicBezTo>
                              <a:cubicBezTo>
                                <a:pt x="1225" y="140"/>
                                <a:pt x="1211" y="143"/>
                                <a:pt x="1193" y="143"/>
                              </a:cubicBezTo>
                              <a:close/>
                              <a:moveTo>
                                <a:pt x="1193" y="119"/>
                              </a:moveTo>
                              <a:cubicBezTo>
                                <a:pt x="1205" y="119"/>
                                <a:pt x="1214" y="117"/>
                                <a:pt x="1222" y="112"/>
                              </a:cubicBezTo>
                              <a:cubicBezTo>
                                <a:pt x="1229" y="108"/>
                                <a:pt x="1234" y="103"/>
                                <a:pt x="1238" y="95"/>
                              </a:cubicBezTo>
                              <a:cubicBezTo>
                                <a:pt x="1241" y="88"/>
                                <a:pt x="1243" y="80"/>
                                <a:pt x="1243" y="71"/>
                              </a:cubicBezTo>
                              <a:cubicBezTo>
                                <a:pt x="1243" y="62"/>
                                <a:pt x="1241" y="54"/>
                                <a:pt x="1238" y="47"/>
                              </a:cubicBezTo>
                              <a:cubicBezTo>
                                <a:pt x="1234" y="40"/>
                                <a:pt x="1229" y="34"/>
                                <a:pt x="1222" y="30"/>
                              </a:cubicBezTo>
                              <a:cubicBezTo>
                                <a:pt x="1214" y="26"/>
                                <a:pt x="1204" y="24"/>
                                <a:pt x="1192" y="24"/>
                              </a:cubicBezTo>
                              <a:cubicBezTo>
                                <a:pt x="1144" y="24"/>
                                <a:pt x="1144" y="24"/>
                                <a:pt x="1144" y="24"/>
                              </a:cubicBezTo>
                              <a:cubicBezTo>
                                <a:pt x="1144" y="119"/>
                                <a:pt x="1144" y="119"/>
                                <a:pt x="1144" y="119"/>
                              </a:cubicBezTo>
                              <a:lnTo>
                                <a:pt x="1193" y="119"/>
                              </a:lnTo>
                              <a:close/>
                              <a:moveTo>
                                <a:pt x="1411" y="202"/>
                              </a:moveTo>
                              <a:cubicBezTo>
                                <a:pt x="1410" y="202"/>
                                <a:pt x="1410" y="202"/>
                                <a:pt x="1410" y="202"/>
                              </a:cubicBezTo>
                              <a:cubicBezTo>
                                <a:pt x="1408" y="206"/>
                                <a:pt x="1405" y="210"/>
                                <a:pt x="1401" y="214"/>
                              </a:cubicBezTo>
                              <a:cubicBezTo>
                                <a:pt x="1397" y="218"/>
                                <a:pt x="1391" y="222"/>
                                <a:pt x="1384" y="224"/>
                              </a:cubicBezTo>
                              <a:cubicBezTo>
                                <a:pt x="1378" y="227"/>
                                <a:pt x="1369" y="229"/>
                                <a:pt x="1360" y="229"/>
                              </a:cubicBezTo>
                              <a:cubicBezTo>
                                <a:pt x="1349" y="229"/>
                                <a:pt x="1339" y="227"/>
                                <a:pt x="1330" y="223"/>
                              </a:cubicBezTo>
                              <a:cubicBezTo>
                                <a:pt x="1322" y="219"/>
                                <a:pt x="1315" y="213"/>
                                <a:pt x="1310" y="205"/>
                              </a:cubicBezTo>
                              <a:cubicBezTo>
                                <a:pt x="1305" y="197"/>
                                <a:pt x="1302" y="188"/>
                                <a:pt x="1302" y="177"/>
                              </a:cubicBezTo>
                              <a:cubicBezTo>
                                <a:pt x="1302" y="167"/>
                                <a:pt x="1304" y="160"/>
                                <a:pt x="1308" y="153"/>
                              </a:cubicBezTo>
                              <a:cubicBezTo>
                                <a:pt x="1312" y="147"/>
                                <a:pt x="1317" y="143"/>
                                <a:pt x="1323" y="139"/>
                              </a:cubicBezTo>
                              <a:cubicBezTo>
                                <a:pt x="1329" y="136"/>
                                <a:pt x="1336" y="133"/>
                                <a:pt x="1344" y="132"/>
                              </a:cubicBezTo>
                              <a:cubicBezTo>
                                <a:pt x="1352" y="130"/>
                                <a:pt x="1360" y="128"/>
                                <a:pt x="1367" y="127"/>
                              </a:cubicBezTo>
                              <a:cubicBezTo>
                                <a:pt x="1378" y="126"/>
                                <a:pt x="1386" y="125"/>
                                <a:pt x="1392" y="124"/>
                              </a:cubicBezTo>
                              <a:cubicBezTo>
                                <a:pt x="1399" y="124"/>
                                <a:pt x="1404" y="122"/>
                                <a:pt x="1406" y="121"/>
                              </a:cubicBezTo>
                              <a:cubicBezTo>
                                <a:pt x="1409" y="119"/>
                                <a:pt x="1411" y="116"/>
                                <a:pt x="1411" y="112"/>
                              </a:cubicBezTo>
                              <a:cubicBezTo>
                                <a:pt x="1411" y="111"/>
                                <a:pt x="1411" y="111"/>
                                <a:pt x="1411" y="111"/>
                              </a:cubicBezTo>
                              <a:cubicBezTo>
                                <a:pt x="1411" y="100"/>
                                <a:pt x="1408" y="92"/>
                                <a:pt x="1402" y="86"/>
                              </a:cubicBezTo>
                              <a:cubicBezTo>
                                <a:pt x="1396" y="80"/>
                                <a:pt x="1387" y="77"/>
                                <a:pt x="1375" y="77"/>
                              </a:cubicBezTo>
                              <a:cubicBezTo>
                                <a:pt x="1363" y="77"/>
                                <a:pt x="1353" y="80"/>
                                <a:pt x="1346" y="85"/>
                              </a:cubicBezTo>
                              <a:cubicBezTo>
                                <a:pt x="1339" y="90"/>
                                <a:pt x="1334" y="96"/>
                                <a:pt x="1331" y="102"/>
                              </a:cubicBezTo>
                              <a:cubicBezTo>
                                <a:pt x="1307" y="94"/>
                                <a:pt x="1307" y="94"/>
                                <a:pt x="1307" y="94"/>
                              </a:cubicBezTo>
                              <a:cubicBezTo>
                                <a:pt x="1311" y="83"/>
                                <a:pt x="1317" y="75"/>
                                <a:pt x="1324" y="70"/>
                              </a:cubicBezTo>
                              <a:cubicBezTo>
                                <a:pt x="1332" y="64"/>
                                <a:pt x="1340" y="60"/>
                                <a:pt x="1349" y="57"/>
                              </a:cubicBezTo>
                              <a:cubicBezTo>
                                <a:pt x="1357" y="55"/>
                                <a:pt x="1366" y="54"/>
                                <a:pt x="1374" y="54"/>
                              </a:cubicBezTo>
                              <a:cubicBezTo>
                                <a:pt x="1380" y="54"/>
                                <a:pt x="1386" y="55"/>
                                <a:pt x="1393" y="56"/>
                              </a:cubicBezTo>
                              <a:cubicBezTo>
                                <a:pt x="1400" y="57"/>
                                <a:pt x="1407" y="60"/>
                                <a:pt x="1414" y="64"/>
                              </a:cubicBezTo>
                              <a:cubicBezTo>
                                <a:pt x="1420" y="68"/>
                                <a:pt x="1426" y="74"/>
                                <a:pt x="1430" y="82"/>
                              </a:cubicBezTo>
                              <a:cubicBezTo>
                                <a:pt x="1435" y="90"/>
                                <a:pt x="1437" y="100"/>
                                <a:pt x="1437" y="114"/>
                              </a:cubicBezTo>
                              <a:cubicBezTo>
                                <a:pt x="1437" y="225"/>
                                <a:pt x="1437" y="225"/>
                                <a:pt x="1437" y="225"/>
                              </a:cubicBezTo>
                              <a:cubicBezTo>
                                <a:pt x="1411" y="225"/>
                                <a:pt x="1411" y="225"/>
                                <a:pt x="1411" y="225"/>
                              </a:cubicBezTo>
                              <a:lnTo>
                                <a:pt x="1411" y="202"/>
                              </a:lnTo>
                              <a:close/>
                              <a:moveTo>
                                <a:pt x="1411" y="164"/>
                              </a:moveTo>
                              <a:cubicBezTo>
                                <a:pt x="1411" y="140"/>
                                <a:pt x="1411" y="140"/>
                                <a:pt x="1411" y="140"/>
                              </a:cubicBezTo>
                              <a:cubicBezTo>
                                <a:pt x="1410" y="141"/>
                                <a:pt x="1407" y="143"/>
                                <a:pt x="1404" y="144"/>
                              </a:cubicBezTo>
                              <a:cubicBezTo>
                                <a:pt x="1400" y="145"/>
                                <a:pt x="1396" y="146"/>
                                <a:pt x="1391" y="146"/>
                              </a:cubicBezTo>
                              <a:cubicBezTo>
                                <a:pt x="1386" y="147"/>
                                <a:pt x="1382" y="148"/>
                                <a:pt x="1377" y="148"/>
                              </a:cubicBezTo>
                              <a:cubicBezTo>
                                <a:pt x="1373" y="149"/>
                                <a:pt x="1369" y="149"/>
                                <a:pt x="1366" y="150"/>
                              </a:cubicBezTo>
                              <a:cubicBezTo>
                                <a:pt x="1359" y="151"/>
                                <a:pt x="1353" y="152"/>
                                <a:pt x="1347" y="154"/>
                              </a:cubicBezTo>
                              <a:cubicBezTo>
                                <a:pt x="1341" y="156"/>
                                <a:pt x="1337" y="159"/>
                                <a:pt x="1333" y="163"/>
                              </a:cubicBezTo>
                              <a:cubicBezTo>
                                <a:pt x="1330" y="167"/>
                                <a:pt x="1328" y="172"/>
                                <a:pt x="1328" y="178"/>
                              </a:cubicBezTo>
                              <a:cubicBezTo>
                                <a:pt x="1328" y="187"/>
                                <a:pt x="1331" y="194"/>
                                <a:pt x="1338" y="199"/>
                              </a:cubicBezTo>
                              <a:cubicBezTo>
                                <a:pt x="1345" y="203"/>
                                <a:pt x="1353" y="206"/>
                                <a:pt x="1363" y="206"/>
                              </a:cubicBezTo>
                              <a:cubicBezTo>
                                <a:pt x="1374" y="206"/>
                                <a:pt x="1382" y="204"/>
                                <a:pt x="1389" y="200"/>
                              </a:cubicBezTo>
                              <a:cubicBezTo>
                                <a:pt x="1397" y="196"/>
                                <a:pt x="1402" y="190"/>
                                <a:pt x="1406" y="184"/>
                              </a:cubicBezTo>
                              <a:cubicBezTo>
                                <a:pt x="1409" y="178"/>
                                <a:pt x="1411" y="171"/>
                                <a:pt x="1411" y="164"/>
                              </a:cubicBezTo>
                              <a:close/>
                              <a:moveTo>
                                <a:pt x="2297" y="184"/>
                              </a:moveTo>
                              <a:cubicBezTo>
                                <a:pt x="2297" y="193"/>
                                <a:pt x="2299" y="202"/>
                                <a:pt x="2304" y="208"/>
                              </a:cubicBezTo>
                              <a:cubicBezTo>
                                <a:pt x="2309" y="214"/>
                                <a:pt x="2314" y="219"/>
                                <a:pt x="2321" y="222"/>
                              </a:cubicBezTo>
                              <a:cubicBezTo>
                                <a:pt x="2328" y="226"/>
                                <a:pt x="2336" y="227"/>
                                <a:pt x="2343" y="227"/>
                              </a:cubicBezTo>
                              <a:cubicBezTo>
                                <a:pt x="2348" y="227"/>
                                <a:pt x="2352" y="227"/>
                                <a:pt x="2355" y="226"/>
                              </a:cubicBezTo>
                              <a:cubicBezTo>
                                <a:pt x="2358" y="225"/>
                                <a:pt x="2360" y="225"/>
                                <a:pt x="2362" y="224"/>
                              </a:cubicBezTo>
                              <a:cubicBezTo>
                                <a:pt x="2357" y="201"/>
                                <a:pt x="2357" y="201"/>
                                <a:pt x="2357" y="201"/>
                              </a:cubicBezTo>
                              <a:cubicBezTo>
                                <a:pt x="2356" y="201"/>
                                <a:pt x="2354" y="201"/>
                                <a:pt x="2353" y="202"/>
                              </a:cubicBezTo>
                              <a:cubicBezTo>
                                <a:pt x="2351" y="202"/>
                                <a:pt x="2348" y="202"/>
                                <a:pt x="2345" y="202"/>
                              </a:cubicBezTo>
                              <a:cubicBezTo>
                                <a:pt x="2342" y="202"/>
                                <a:pt x="2338" y="201"/>
                                <a:pt x="2335" y="200"/>
                              </a:cubicBezTo>
                              <a:cubicBezTo>
                                <a:pt x="2331" y="199"/>
                                <a:pt x="2328" y="197"/>
                                <a:pt x="2326" y="193"/>
                              </a:cubicBezTo>
                              <a:cubicBezTo>
                                <a:pt x="2324" y="189"/>
                                <a:pt x="2323" y="184"/>
                                <a:pt x="2323" y="177"/>
                              </a:cubicBezTo>
                              <a:cubicBezTo>
                                <a:pt x="2323" y="78"/>
                                <a:pt x="2323" y="78"/>
                                <a:pt x="2323" y="78"/>
                              </a:cubicBezTo>
                              <a:cubicBezTo>
                                <a:pt x="2359" y="78"/>
                                <a:pt x="2359" y="78"/>
                                <a:pt x="2359" y="78"/>
                              </a:cubicBezTo>
                              <a:cubicBezTo>
                                <a:pt x="2359" y="56"/>
                                <a:pt x="2359" y="56"/>
                                <a:pt x="2359" y="56"/>
                              </a:cubicBezTo>
                              <a:cubicBezTo>
                                <a:pt x="2323" y="56"/>
                                <a:pt x="2323" y="56"/>
                                <a:pt x="2323" y="56"/>
                              </a:cubicBezTo>
                              <a:cubicBezTo>
                                <a:pt x="2323" y="16"/>
                                <a:pt x="2323" y="16"/>
                                <a:pt x="2323" y="16"/>
                              </a:cubicBezTo>
                              <a:cubicBezTo>
                                <a:pt x="2297" y="16"/>
                                <a:pt x="2297" y="16"/>
                                <a:pt x="2297" y="16"/>
                              </a:cubicBezTo>
                              <a:cubicBezTo>
                                <a:pt x="2297" y="56"/>
                                <a:pt x="2297" y="56"/>
                                <a:pt x="2297" y="56"/>
                              </a:cubicBezTo>
                              <a:cubicBezTo>
                                <a:pt x="2272" y="56"/>
                                <a:pt x="2272" y="56"/>
                                <a:pt x="2272" y="56"/>
                              </a:cubicBezTo>
                              <a:cubicBezTo>
                                <a:pt x="2272" y="78"/>
                                <a:pt x="2272" y="78"/>
                                <a:pt x="2272" y="78"/>
                              </a:cubicBezTo>
                              <a:cubicBezTo>
                                <a:pt x="2297" y="78"/>
                                <a:pt x="2297" y="78"/>
                                <a:pt x="2297" y="78"/>
                              </a:cubicBezTo>
                              <a:lnTo>
                                <a:pt x="2297" y="184"/>
                              </a:lnTo>
                              <a:close/>
                              <a:moveTo>
                                <a:pt x="2513" y="204"/>
                              </a:moveTo>
                              <a:cubicBezTo>
                                <a:pt x="2518" y="196"/>
                                <a:pt x="2521" y="188"/>
                                <a:pt x="2521" y="178"/>
                              </a:cubicBezTo>
                              <a:cubicBezTo>
                                <a:pt x="2521" y="166"/>
                                <a:pt x="2517" y="156"/>
                                <a:pt x="2510" y="149"/>
                              </a:cubicBezTo>
                              <a:cubicBezTo>
                                <a:pt x="2502" y="141"/>
                                <a:pt x="2491" y="136"/>
                                <a:pt x="2476" y="132"/>
                              </a:cubicBezTo>
                              <a:cubicBezTo>
                                <a:pt x="2451" y="126"/>
                                <a:pt x="2451" y="126"/>
                                <a:pt x="2451" y="126"/>
                              </a:cubicBezTo>
                              <a:cubicBezTo>
                                <a:pt x="2441" y="124"/>
                                <a:pt x="2434" y="120"/>
                                <a:pt x="2429" y="117"/>
                              </a:cubicBezTo>
                              <a:cubicBezTo>
                                <a:pt x="2424" y="113"/>
                                <a:pt x="2422" y="108"/>
                                <a:pt x="2422" y="101"/>
                              </a:cubicBezTo>
                              <a:cubicBezTo>
                                <a:pt x="2422" y="94"/>
                                <a:pt x="2425" y="88"/>
                                <a:pt x="2432" y="84"/>
                              </a:cubicBezTo>
                              <a:cubicBezTo>
                                <a:pt x="2439" y="79"/>
                                <a:pt x="2448" y="76"/>
                                <a:pt x="2458" y="76"/>
                              </a:cubicBezTo>
                              <a:cubicBezTo>
                                <a:pt x="2466" y="76"/>
                                <a:pt x="2472" y="78"/>
                                <a:pt x="2477" y="80"/>
                              </a:cubicBezTo>
                              <a:cubicBezTo>
                                <a:pt x="2481" y="82"/>
                                <a:pt x="2485" y="86"/>
                                <a:pt x="2488" y="89"/>
                              </a:cubicBezTo>
                              <a:cubicBezTo>
                                <a:pt x="2491" y="93"/>
                                <a:pt x="2493" y="97"/>
                                <a:pt x="2495" y="101"/>
                              </a:cubicBezTo>
                              <a:cubicBezTo>
                                <a:pt x="2518" y="94"/>
                                <a:pt x="2518" y="94"/>
                                <a:pt x="2518" y="94"/>
                              </a:cubicBezTo>
                              <a:cubicBezTo>
                                <a:pt x="2514" y="82"/>
                                <a:pt x="2507" y="72"/>
                                <a:pt x="2497" y="65"/>
                              </a:cubicBezTo>
                              <a:cubicBezTo>
                                <a:pt x="2488" y="58"/>
                                <a:pt x="2475" y="54"/>
                                <a:pt x="2458" y="54"/>
                              </a:cubicBezTo>
                              <a:cubicBezTo>
                                <a:pt x="2446" y="54"/>
                                <a:pt x="2436" y="56"/>
                                <a:pt x="2426" y="60"/>
                              </a:cubicBezTo>
                              <a:cubicBezTo>
                                <a:pt x="2417" y="64"/>
                                <a:pt x="2410" y="70"/>
                                <a:pt x="2404" y="78"/>
                              </a:cubicBezTo>
                              <a:cubicBezTo>
                                <a:pt x="2399" y="85"/>
                                <a:pt x="2396" y="93"/>
                                <a:pt x="2396" y="103"/>
                              </a:cubicBezTo>
                              <a:cubicBezTo>
                                <a:pt x="2396" y="114"/>
                                <a:pt x="2400" y="124"/>
                                <a:pt x="2407" y="132"/>
                              </a:cubicBezTo>
                              <a:cubicBezTo>
                                <a:pt x="2414" y="140"/>
                                <a:pt x="2425" y="145"/>
                                <a:pt x="2441" y="149"/>
                              </a:cubicBezTo>
                              <a:cubicBezTo>
                                <a:pt x="2469" y="156"/>
                                <a:pt x="2469" y="156"/>
                                <a:pt x="2469" y="156"/>
                              </a:cubicBezTo>
                              <a:cubicBezTo>
                                <a:pt x="2478" y="157"/>
                                <a:pt x="2484" y="160"/>
                                <a:pt x="2488" y="164"/>
                              </a:cubicBezTo>
                              <a:cubicBezTo>
                                <a:pt x="2492" y="168"/>
                                <a:pt x="2494" y="173"/>
                                <a:pt x="2494" y="179"/>
                              </a:cubicBezTo>
                              <a:cubicBezTo>
                                <a:pt x="2494" y="186"/>
                                <a:pt x="2491" y="193"/>
                                <a:pt x="2483" y="198"/>
                              </a:cubicBezTo>
                              <a:cubicBezTo>
                                <a:pt x="2476" y="203"/>
                                <a:pt x="2467" y="206"/>
                                <a:pt x="2455" y="206"/>
                              </a:cubicBezTo>
                              <a:cubicBezTo>
                                <a:pt x="2444" y="206"/>
                                <a:pt x="2435" y="203"/>
                                <a:pt x="2429" y="199"/>
                              </a:cubicBezTo>
                              <a:cubicBezTo>
                                <a:pt x="2422" y="194"/>
                                <a:pt x="2418" y="187"/>
                                <a:pt x="2415" y="178"/>
                              </a:cubicBezTo>
                              <a:cubicBezTo>
                                <a:pt x="2391" y="185"/>
                                <a:pt x="2391" y="185"/>
                                <a:pt x="2391" y="185"/>
                              </a:cubicBezTo>
                              <a:cubicBezTo>
                                <a:pt x="2394" y="199"/>
                                <a:pt x="2401" y="210"/>
                                <a:pt x="2412" y="217"/>
                              </a:cubicBezTo>
                              <a:cubicBezTo>
                                <a:pt x="2424" y="225"/>
                                <a:pt x="2438" y="228"/>
                                <a:pt x="2455" y="228"/>
                              </a:cubicBezTo>
                              <a:cubicBezTo>
                                <a:pt x="2468" y="228"/>
                                <a:pt x="2480" y="226"/>
                                <a:pt x="2489" y="222"/>
                              </a:cubicBezTo>
                              <a:cubicBezTo>
                                <a:pt x="2499" y="217"/>
                                <a:pt x="2507" y="211"/>
                                <a:pt x="2513" y="204"/>
                              </a:cubicBezTo>
                              <a:close/>
                              <a:moveTo>
                                <a:pt x="1529" y="239"/>
                              </a:moveTo>
                              <a:cubicBezTo>
                                <a:pt x="1524" y="252"/>
                                <a:pt x="1519" y="259"/>
                                <a:pt x="1512" y="262"/>
                              </a:cubicBezTo>
                              <a:cubicBezTo>
                                <a:pt x="1506" y="264"/>
                                <a:pt x="1498" y="264"/>
                                <a:pt x="1489" y="262"/>
                              </a:cubicBezTo>
                              <a:cubicBezTo>
                                <a:pt x="1482" y="285"/>
                                <a:pt x="1482" y="285"/>
                                <a:pt x="1482" y="285"/>
                              </a:cubicBezTo>
                              <a:cubicBezTo>
                                <a:pt x="1483" y="285"/>
                                <a:pt x="1486" y="286"/>
                                <a:pt x="1489" y="287"/>
                              </a:cubicBezTo>
                              <a:cubicBezTo>
                                <a:pt x="1493" y="287"/>
                                <a:pt x="1497" y="288"/>
                                <a:pt x="1501" y="288"/>
                              </a:cubicBezTo>
                              <a:cubicBezTo>
                                <a:pt x="1509" y="288"/>
                                <a:pt x="1516" y="286"/>
                                <a:pt x="1522" y="284"/>
                              </a:cubicBezTo>
                              <a:cubicBezTo>
                                <a:pt x="1528" y="281"/>
                                <a:pt x="1534" y="277"/>
                                <a:pt x="1539" y="271"/>
                              </a:cubicBezTo>
                              <a:cubicBezTo>
                                <a:pt x="1543" y="265"/>
                                <a:pt x="1547" y="258"/>
                                <a:pt x="1551" y="250"/>
                              </a:cubicBezTo>
                              <a:cubicBezTo>
                                <a:pt x="1623" y="57"/>
                                <a:pt x="1623" y="57"/>
                                <a:pt x="1623" y="57"/>
                              </a:cubicBezTo>
                              <a:cubicBezTo>
                                <a:pt x="1594" y="56"/>
                                <a:pt x="1594" y="56"/>
                                <a:pt x="1594" y="56"/>
                              </a:cubicBezTo>
                              <a:cubicBezTo>
                                <a:pt x="1548" y="191"/>
                                <a:pt x="1548" y="191"/>
                                <a:pt x="1548" y="191"/>
                              </a:cubicBezTo>
                              <a:cubicBezTo>
                                <a:pt x="1546" y="191"/>
                                <a:pt x="1546" y="191"/>
                                <a:pt x="1546" y="191"/>
                              </a:cubicBezTo>
                              <a:cubicBezTo>
                                <a:pt x="1499" y="56"/>
                                <a:pt x="1499" y="56"/>
                                <a:pt x="1499" y="56"/>
                              </a:cubicBezTo>
                              <a:cubicBezTo>
                                <a:pt x="1471" y="56"/>
                                <a:pt x="1471" y="56"/>
                                <a:pt x="1471" y="56"/>
                              </a:cubicBezTo>
                              <a:cubicBezTo>
                                <a:pt x="1534" y="226"/>
                                <a:pt x="1534" y="226"/>
                                <a:pt x="1534" y="226"/>
                              </a:cubicBezTo>
                              <a:lnTo>
                                <a:pt x="1529" y="239"/>
                              </a:lnTo>
                              <a:close/>
                              <a:moveTo>
                                <a:pt x="2131" y="123"/>
                              </a:moveTo>
                              <a:cubicBezTo>
                                <a:pt x="2131" y="114"/>
                                <a:pt x="2133" y="105"/>
                                <a:pt x="2136" y="98"/>
                              </a:cubicBezTo>
                              <a:cubicBezTo>
                                <a:pt x="2140" y="92"/>
                                <a:pt x="2145" y="86"/>
                                <a:pt x="2152" y="83"/>
                              </a:cubicBezTo>
                              <a:cubicBezTo>
                                <a:pt x="2158" y="79"/>
                                <a:pt x="2165" y="77"/>
                                <a:pt x="2174" y="77"/>
                              </a:cubicBezTo>
                              <a:cubicBezTo>
                                <a:pt x="2186" y="77"/>
                                <a:pt x="2195" y="81"/>
                                <a:pt x="2202" y="88"/>
                              </a:cubicBezTo>
                              <a:cubicBezTo>
                                <a:pt x="2209" y="96"/>
                                <a:pt x="2212" y="106"/>
                                <a:pt x="2212" y="119"/>
                              </a:cubicBezTo>
                              <a:cubicBezTo>
                                <a:pt x="2212" y="225"/>
                                <a:pt x="2212" y="225"/>
                                <a:pt x="2212" y="225"/>
                              </a:cubicBezTo>
                              <a:cubicBezTo>
                                <a:pt x="2238" y="225"/>
                                <a:pt x="2238" y="225"/>
                                <a:pt x="2238" y="225"/>
                              </a:cubicBezTo>
                              <a:cubicBezTo>
                                <a:pt x="2238" y="118"/>
                                <a:pt x="2238" y="118"/>
                                <a:pt x="2238" y="118"/>
                              </a:cubicBezTo>
                              <a:cubicBezTo>
                                <a:pt x="2238" y="103"/>
                                <a:pt x="2236" y="91"/>
                                <a:pt x="2231" y="82"/>
                              </a:cubicBezTo>
                              <a:cubicBezTo>
                                <a:pt x="2226" y="73"/>
                                <a:pt x="2220" y="66"/>
                                <a:pt x="2211" y="61"/>
                              </a:cubicBezTo>
                              <a:cubicBezTo>
                                <a:pt x="2203" y="56"/>
                                <a:pt x="2193" y="54"/>
                                <a:pt x="2181" y="54"/>
                              </a:cubicBezTo>
                              <a:cubicBezTo>
                                <a:pt x="2168" y="54"/>
                                <a:pt x="2158" y="57"/>
                                <a:pt x="2150" y="62"/>
                              </a:cubicBezTo>
                              <a:cubicBezTo>
                                <a:pt x="2142" y="67"/>
                                <a:pt x="2136" y="74"/>
                                <a:pt x="2132" y="83"/>
                              </a:cubicBezTo>
                              <a:cubicBezTo>
                                <a:pt x="2130" y="83"/>
                                <a:pt x="2130" y="83"/>
                                <a:pt x="2130" y="83"/>
                              </a:cubicBezTo>
                              <a:cubicBezTo>
                                <a:pt x="2130" y="56"/>
                                <a:pt x="2130" y="56"/>
                                <a:pt x="2130" y="56"/>
                              </a:cubicBezTo>
                              <a:cubicBezTo>
                                <a:pt x="2105" y="56"/>
                                <a:pt x="2105" y="56"/>
                                <a:pt x="2105" y="56"/>
                              </a:cubicBezTo>
                              <a:cubicBezTo>
                                <a:pt x="2105" y="225"/>
                                <a:pt x="2105" y="225"/>
                                <a:pt x="2105" y="225"/>
                              </a:cubicBezTo>
                              <a:cubicBezTo>
                                <a:pt x="2131" y="225"/>
                                <a:pt x="2131" y="225"/>
                                <a:pt x="2131" y="225"/>
                              </a:cubicBezTo>
                              <a:lnTo>
                                <a:pt x="2131" y="123"/>
                              </a:lnTo>
                              <a:close/>
                              <a:moveTo>
                                <a:pt x="1852" y="112"/>
                              </a:moveTo>
                              <a:cubicBezTo>
                                <a:pt x="1852" y="225"/>
                                <a:pt x="1852" y="225"/>
                                <a:pt x="1852" y="225"/>
                              </a:cubicBezTo>
                              <a:cubicBezTo>
                                <a:pt x="1877" y="225"/>
                                <a:pt x="1877" y="225"/>
                                <a:pt x="1877" y="225"/>
                              </a:cubicBezTo>
                              <a:cubicBezTo>
                                <a:pt x="1877" y="112"/>
                                <a:pt x="1877" y="112"/>
                                <a:pt x="1877" y="112"/>
                              </a:cubicBezTo>
                              <a:cubicBezTo>
                                <a:pt x="1877" y="92"/>
                                <a:pt x="1873" y="78"/>
                                <a:pt x="1863" y="68"/>
                              </a:cubicBezTo>
                              <a:cubicBezTo>
                                <a:pt x="1853" y="59"/>
                                <a:pt x="1841" y="54"/>
                                <a:pt x="1826" y="54"/>
                              </a:cubicBezTo>
                              <a:cubicBezTo>
                                <a:pt x="1814" y="54"/>
                                <a:pt x="1804" y="57"/>
                                <a:pt x="1795" y="62"/>
                              </a:cubicBezTo>
                              <a:cubicBezTo>
                                <a:pt x="1786" y="67"/>
                                <a:pt x="1780" y="74"/>
                                <a:pt x="1775" y="83"/>
                              </a:cubicBezTo>
                              <a:cubicBezTo>
                                <a:pt x="1774" y="83"/>
                                <a:pt x="1774" y="83"/>
                                <a:pt x="1774" y="83"/>
                              </a:cubicBezTo>
                              <a:cubicBezTo>
                                <a:pt x="1770" y="74"/>
                                <a:pt x="1764" y="67"/>
                                <a:pt x="1756" y="62"/>
                              </a:cubicBezTo>
                              <a:cubicBezTo>
                                <a:pt x="1749" y="57"/>
                                <a:pt x="1740" y="54"/>
                                <a:pt x="1728" y="54"/>
                              </a:cubicBezTo>
                              <a:cubicBezTo>
                                <a:pt x="1718" y="54"/>
                                <a:pt x="1708" y="57"/>
                                <a:pt x="1700" y="62"/>
                              </a:cubicBezTo>
                              <a:cubicBezTo>
                                <a:pt x="1692" y="67"/>
                                <a:pt x="1687" y="74"/>
                                <a:pt x="1683" y="83"/>
                              </a:cubicBezTo>
                              <a:cubicBezTo>
                                <a:pt x="1681" y="83"/>
                                <a:pt x="1681" y="83"/>
                                <a:pt x="1681" y="83"/>
                              </a:cubicBezTo>
                              <a:cubicBezTo>
                                <a:pt x="1681" y="56"/>
                                <a:pt x="1681" y="56"/>
                                <a:pt x="1681" y="56"/>
                              </a:cubicBezTo>
                              <a:cubicBezTo>
                                <a:pt x="1656" y="56"/>
                                <a:pt x="1656" y="56"/>
                                <a:pt x="1656" y="56"/>
                              </a:cubicBezTo>
                              <a:cubicBezTo>
                                <a:pt x="1656" y="225"/>
                                <a:pt x="1656" y="225"/>
                                <a:pt x="1656" y="225"/>
                              </a:cubicBezTo>
                              <a:cubicBezTo>
                                <a:pt x="1682" y="225"/>
                                <a:pt x="1682" y="225"/>
                                <a:pt x="1682" y="225"/>
                              </a:cubicBezTo>
                              <a:cubicBezTo>
                                <a:pt x="1682" y="119"/>
                                <a:pt x="1682" y="119"/>
                                <a:pt x="1682" y="119"/>
                              </a:cubicBezTo>
                              <a:cubicBezTo>
                                <a:pt x="1682" y="111"/>
                                <a:pt x="1684" y="104"/>
                                <a:pt x="1687" y="98"/>
                              </a:cubicBezTo>
                              <a:cubicBezTo>
                                <a:pt x="1691" y="91"/>
                                <a:pt x="1695" y="86"/>
                                <a:pt x="1701" y="83"/>
                              </a:cubicBezTo>
                              <a:cubicBezTo>
                                <a:pt x="1707" y="79"/>
                                <a:pt x="1713" y="77"/>
                                <a:pt x="1720" y="77"/>
                              </a:cubicBezTo>
                              <a:cubicBezTo>
                                <a:pt x="1730" y="77"/>
                                <a:pt x="1738" y="80"/>
                                <a:pt x="1744" y="86"/>
                              </a:cubicBezTo>
                              <a:cubicBezTo>
                                <a:pt x="1750" y="92"/>
                                <a:pt x="1754" y="100"/>
                                <a:pt x="1754" y="109"/>
                              </a:cubicBezTo>
                              <a:cubicBezTo>
                                <a:pt x="1754" y="225"/>
                                <a:pt x="1754" y="225"/>
                                <a:pt x="1754" y="225"/>
                              </a:cubicBezTo>
                              <a:cubicBezTo>
                                <a:pt x="1780" y="225"/>
                                <a:pt x="1780" y="225"/>
                                <a:pt x="1780" y="225"/>
                              </a:cubicBezTo>
                              <a:cubicBezTo>
                                <a:pt x="1780" y="115"/>
                                <a:pt x="1780" y="115"/>
                                <a:pt x="1780" y="115"/>
                              </a:cubicBezTo>
                              <a:cubicBezTo>
                                <a:pt x="1780" y="104"/>
                                <a:pt x="1783" y="95"/>
                                <a:pt x="1790" y="88"/>
                              </a:cubicBezTo>
                              <a:cubicBezTo>
                                <a:pt x="1796" y="81"/>
                                <a:pt x="1805" y="77"/>
                                <a:pt x="1817" y="77"/>
                              </a:cubicBezTo>
                              <a:cubicBezTo>
                                <a:pt x="1826" y="77"/>
                                <a:pt x="1834" y="80"/>
                                <a:pt x="1841" y="85"/>
                              </a:cubicBezTo>
                              <a:cubicBezTo>
                                <a:pt x="1848" y="91"/>
                                <a:pt x="1852" y="100"/>
                                <a:pt x="1852" y="112"/>
                              </a:cubicBezTo>
                              <a:close/>
                              <a:moveTo>
                                <a:pt x="1926" y="187"/>
                              </a:moveTo>
                              <a:cubicBezTo>
                                <a:pt x="1920" y="174"/>
                                <a:pt x="1917" y="159"/>
                                <a:pt x="1917" y="142"/>
                              </a:cubicBezTo>
                              <a:cubicBezTo>
                                <a:pt x="1917" y="125"/>
                                <a:pt x="1920" y="109"/>
                                <a:pt x="1926" y="96"/>
                              </a:cubicBezTo>
                              <a:cubicBezTo>
                                <a:pt x="1933" y="83"/>
                                <a:pt x="1942" y="73"/>
                                <a:pt x="1953" y="65"/>
                              </a:cubicBezTo>
                              <a:cubicBezTo>
                                <a:pt x="1964" y="58"/>
                                <a:pt x="1978" y="54"/>
                                <a:pt x="1993" y="54"/>
                              </a:cubicBezTo>
                              <a:cubicBezTo>
                                <a:pt x="2002" y="54"/>
                                <a:pt x="2010" y="55"/>
                                <a:pt x="2019" y="58"/>
                              </a:cubicBezTo>
                              <a:cubicBezTo>
                                <a:pt x="2027" y="61"/>
                                <a:pt x="2035" y="66"/>
                                <a:pt x="2042" y="73"/>
                              </a:cubicBezTo>
                              <a:cubicBezTo>
                                <a:pt x="2049" y="79"/>
                                <a:pt x="2055" y="88"/>
                                <a:pt x="2059" y="99"/>
                              </a:cubicBezTo>
                              <a:cubicBezTo>
                                <a:pt x="2063" y="109"/>
                                <a:pt x="2065" y="123"/>
                                <a:pt x="2065" y="138"/>
                              </a:cubicBezTo>
                              <a:cubicBezTo>
                                <a:pt x="2065" y="149"/>
                                <a:pt x="2065" y="149"/>
                                <a:pt x="2065" y="149"/>
                              </a:cubicBezTo>
                              <a:cubicBezTo>
                                <a:pt x="1943" y="149"/>
                                <a:pt x="1943" y="149"/>
                                <a:pt x="1943" y="149"/>
                              </a:cubicBezTo>
                              <a:cubicBezTo>
                                <a:pt x="1943" y="161"/>
                                <a:pt x="1945" y="170"/>
                                <a:pt x="1949" y="178"/>
                              </a:cubicBezTo>
                              <a:cubicBezTo>
                                <a:pt x="1954" y="187"/>
                                <a:pt x="1960" y="194"/>
                                <a:pt x="1968" y="198"/>
                              </a:cubicBezTo>
                              <a:cubicBezTo>
                                <a:pt x="1976" y="203"/>
                                <a:pt x="1985" y="205"/>
                                <a:pt x="1996" y="205"/>
                              </a:cubicBezTo>
                              <a:cubicBezTo>
                                <a:pt x="2002" y="205"/>
                                <a:pt x="2008" y="204"/>
                                <a:pt x="2014" y="202"/>
                              </a:cubicBezTo>
                              <a:cubicBezTo>
                                <a:pt x="2020" y="200"/>
                                <a:pt x="2024" y="197"/>
                                <a:pt x="2028" y="193"/>
                              </a:cubicBezTo>
                              <a:cubicBezTo>
                                <a:pt x="2032" y="190"/>
                                <a:pt x="2035" y="185"/>
                                <a:pt x="2038" y="179"/>
                              </a:cubicBezTo>
                              <a:cubicBezTo>
                                <a:pt x="2063" y="186"/>
                                <a:pt x="2063" y="186"/>
                                <a:pt x="2063" y="186"/>
                              </a:cubicBezTo>
                              <a:cubicBezTo>
                                <a:pt x="2060" y="194"/>
                                <a:pt x="2056" y="202"/>
                                <a:pt x="2049" y="208"/>
                              </a:cubicBezTo>
                              <a:cubicBezTo>
                                <a:pt x="2043" y="215"/>
                                <a:pt x="2036" y="220"/>
                                <a:pt x="2026" y="223"/>
                              </a:cubicBezTo>
                              <a:cubicBezTo>
                                <a:pt x="2017" y="227"/>
                                <a:pt x="2007" y="228"/>
                                <a:pt x="1996" y="228"/>
                              </a:cubicBezTo>
                              <a:cubicBezTo>
                                <a:pt x="1979" y="228"/>
                                <a:pt x="1965" y="225"/>
                                <a:pt x="1953" y="218"/>
                              </a:cubicBezTo>
                              <a:cubicBezTo>
                                <a:pt x="1942" y="210"/>
                                <a:pt x="1933" y="200"/>
                                <a:pt x="1926" y="187"/>
                              </a:cubicBezTo>
                              <a:close/>
                              <a:moveTo>
                                <a:pt x="1943" y="127"/>
                              </a:moveTo>
                              <a:cubicBezTo>
                                <a:pt x="2039" y="127"/>
                                <a:pt x="2039" y="127"/>
                                <a:pt x="2039" y="127"/>
                              </a:cubicBezTo>
                              <a:cubicBezTo>
                                <a:pt x="2039" y="117"/>
                                <a:pt x="2037" y="109"/>
                                <a:pt x="2033" y="101"/>
                              </a:cubicBezTo>
                              <a:cubicBezTo>
                                <a:pt x="2030" y="94"/>
                                <a:pt x="2024" y="88"/>
                                <a:pt x="2017" y="84"/>
                              </a:cubicBezTo>
                              <a:cubicBezTo>
                                <a:pt x="2010" y="79"/>
                                <a:pt x="2002" y="77"/>
                                <a:pt x="1993" y="77"/>
                              </a:cubicBezTo>
                              <a:cubicBezTo>
                                <a:pt x="1983" y="77"/>
                                <a:pt x="1974" y="80"/>
                                <a:pt x="1966" y="85"/>
                              </a:cubicBezTo>
                              <a:cubicBezTo>
                                <a:pt x="1959" y="90"/>
                                <a:pt x="1953" y="97"/>
                                <a:pt x="1949" y="105"/>
                              </a:cubicBezTo>
                              <a:cubicBezTo>
                                <a:pt x="1945" y="112"/>
                                <a:pt x="1944" y="119"/>
                                <a:pt x="1943" y="127"/>
                              </a:cubicBezTo>
                              <a:close/>
                              <a:moveTo>
                                <a:pt x="576" y="435"/>
                              </a:moveTo>
                              <a:cubicBezTo>
                                <a:pt x="580" y="442"/>
                                <a:pt x="582" y="452"/>
                                <a:pt x="582" y="464"/>
                              </a:cubicBezTo>
                              <a:cubicBezTo>
                                <a:pt x="582" y="563"/>
                                <a:pt x="582" y="563"/>
                                <a:pt x="582" y="563"/>
                              </a:cubicBezTo>
                              <a:cubicBezTo>
                                <a:pt x="558" y="563"/>
                                <a:pt x="558" y="563"/>
                                <a:pt x="558" y="563"/>
                              </a:cubicBezTo>
                              <a:cubicBezTo>
                                <a:pt x="558" y="543"/>
                                <a:pt x="558" y="543"/>
                                <a:pt x="558" y="543"/>
                              </a:cubicBezTo>
                              <a:cubicBezTo>
                                <a:pt x="557" y="543"/>
                                <a:pt x="557" y="543"/>
                                <a:pt x="557" y="543"/>
                              </a:cubicBezTo>
                              <a:cubicBezTo>
                                <a:pt x="556" y="546"/>
                                <a:pt x="553" y="549"/>
                                <a:pt x="549" y="553"/>
                              </a:cubicBezTo>
                              <a:cubicBezTo>
                                <a:pt x="546" y="557"/>
                                <a:pt x="541" y="560"/>
                                <a:pt x="535" y="563"/>
                              </a:cubicBezTo>
                              <a:cubicBezTo>
                                <a:pt x="529" y="565"/>
                                <a:pt x="521" y="567"/>
                                <a:pt x="513" y="567"/>
                              </a:cubicBezTo>
                              <a:cubicBezTo>
                                <a:pt x="503" y="567"/>
                                <a:pt x="494" y="565"/>
                                <a:pt x="487" y="561"/>
                              </a:cubicBezTo>
                              <a:cubicBezTo>
                                <a:pt x="479" y="557"/>
                                <a:pt x="473" y="552"/>
                                <a:pt x="468" y="545"/>
                              </a:cubicBezTo>
                              <a:cubicBezTo>
                                <a:pt x="463" y="538"/>
                                <a:pt x="461" y="530"/>
                                <a:pt x="461" y="520"/>
                              </a:cubicBezTo>
                              <a:cubicBezTo>
                                <a:pt x="461" y="512"/>
                                <a:pt x="463" y="505"/>
                                <a:pt x="466" y="499"/>
                              </a:cubicBezTo>
                              <a:cubicBezTo>
                                <a:pt x="470" y="494"/>
                                <a:pt x="474" y="490"/>
                                <a:pt x="480" y="486"/>
                              </a:cubicBezTo>
                              <a:cubicBezTo>
                                <a:pt x="486" y="483"/>
                                <a:pt x="492" y="481"/>
                                <a:pt x="499" y="480"/>
                              </a:cubicBezTo>
                              <a:cubicBezTo>
                                <a:pt x="506" y="478"/>
                                <a:pt x="513" y="477"/>
                                <a:pt x="520" y="476"/>
                              </a:cubicBezTo>
                              <a:cubicBezTo>
                                <a:pt x="529" y="475"/>
                                <a:pt x="536" y="474"/>
                                <a:pt x="542" y="473"/>
                              </a:cubicBezTo>
                              <a:cubicBezTo>
                                <a:pt x="548" y="473"/>
                                <a:pt x="552" y="472"/>
                                <a:pt x="554" y="470"/>
                              </a:cubicBezTo>
                              <a:cubicBezTo>
                                <a:pt x="557" y="469"/>
                                <a:pt x="558" y="466"/>
                                <a:pt x="558" y="462"/>
                              </a:cubicBezTo>
                              <a:cubicBezTo>
                                <a:pt x="558" y="461"/>
                                <a:pt x="558" y="461"/>
                                <a:pt x="558" y="461"/>
                              </a:cubicBezTo>
                              <a:cubicBezTo>
                                <a:pt x="558" y="452"/>
                                <a:pt x="556" y="444"/>
                                <a:pt x="551" y="439"/>
                              </a:cubicBezTo>
                              <a:cubicBezTo>
                                <a:pt x="545" y="433"/>
                                <a:pt x="537" y="431"/>
                                <a:pt x="527" y="431"/>
                              </a:cubicBezTo>
                              <a:cubicBezTo>
                                <a:pt x="516" y="431"/>
                                <a:pt x="507" y="433"/>
                                <a:pt x="501" y="438"/>
                              </a:cubicBezTo>
                              <a:cubicBezTo>
                                <a:pt x="494" y="443"/>
                                <a:pt x="490" y="448"/>
                                <a:pt x="487" y="454"/>
                              </a:cubicBezTo>
                              <a:cubicBezTo>
                                <a:pt x="465" y="446"/>
                                <a:pt x="465" y="446"/>
                                <a:pt x="465" y="446"/>
                              </a:cubicBezTo>
                              <a:cubicBezTo>
                                <a:pt x="469" y="437"/>
                                <a:pt x="475" y="429"/>
                                <a:pt x="481" y="424"/>
                              </a:cubicBezTo>
                              <a:cubicBezTo>
                                <a:pt x="488" y="419"/>
                                <a:pt x="495" y="416"/>
                                <a:pt x="503" y="413"/>
                              </a:cubicBezTo>
                              <a:cubicBezTo>
                                <a:pt x="511" y="411"/>
                                <a:pt x="518" y="410"/>
                                <a:pt x="526" y="410"/>
                              </a:cubicBezTo>
                              <a:cubicBezTo>
                                <a:pt x="531" y="410"/>
                                <a:pt x="536" y="411"/>
                                <a:pt x="543" y="412"/>
                              </a:cubicBezTo>
                              <a:cubicBezTo>
                                <a:pt x="549" y="413"/>
                                <a:pt x="555" y="416"/>
                                <a:pt x="561" y="419"/>
                              </a:cubicBezTo>
                              <a:cubicBezTo>
                                <a:pt x="567" y="423"/>
                                <a:pt x="572" y="428"/>
                                <a:pt x="576" y="435"/>
                              </a:cubicBezTo>
                              <a:close/>
                              <a:moveTo>
                                <a:pt x="558" y="487"/>
                              </a:moveTo>
                              <a:cubicBezTo>
                                <a:pt x="557" y="488"/>
                                <a:pt x="555" y="490"/>
                                <a:pt x="552" y="490"/>
                              </a:cubicBezTo>
                              <a:cubicBezTo>
                                <a:pt x="549" y="491"/>
                                <a:pt x="545" y="492"/>
                                <a:pt x="541" y="493"/>
                              </a:cubicBezTo>
                              <a:cubicBezTo>
                                <a:pt x="536" y="494"/>
                                <a:pt x="532" y="494"/>
                                <a:pt x="528" y="495"/>
                              </a:cubicBezTo>
                              <a:cubicBezTo>
                                <a:pt x="524" y="495"/>
                                <a:pt x="521" y="496"/>
                                <a:pt x="518" y="496"/>
                              </a:cubicBezTo>
                              <a:cubicBezTo>
                                <a:pt x="512" y="497"/>
                                <a:pt x="507" y="498"/>
                                <a:pt x="502" y="500"/>
                              </a:cubicBezTo>
                              <a:cubicBezTo>
                                <a:pt x="496" y="501"/>
                                <a:pt x="492" y="504"/>
                                <a:pt x="489" y="507"/>
                              </a:cubicBezTo>
                              <a:cubicBezTo>
                                <a:pt x="486" y="511"/>
                                <a:pt x="484" y="516"/>
                                <a:pt x="484" y="521"/>
                              </a:cubicBezTo>
                              <a:cubicBezTo>
                                <a:pt x="484" y="529"/>
                                <a:pt x="487" y="536"/>
                                <a:pt x="493" y="540"/>
                              </a:cubicBezTo>
                              <a:cubicBezTo>
                                <a:pt x="499" y="544"/>
                                <a:pt x="507" y="546"/>
                                <a:pt x="516" y="546"/>
                              </a:cubicBezTo>
                              <a:cubicBezTo>
                                <a:pt x="525" y="546"/>
                                <a:pt x="533" y="544"/>
                                <a:pt x="539" y="540"/>
                              </a:cubicBezTo>
                              <a:cubicBezTo>
                                <a:pt x="546" y="537"/>
                                <a:pt x="550" y="532"/>
                                <a:pt x="554" y="526"/>
                              </a:cubicBezTo>
                              <a:cubicBezTo>
                                <a:pt x="557" y="521"/>
                                <a:pt x="558" y="515"/>
                                <a:pt x="558" y="508"/>
                              </a:cubicBezTo>
                              <a:lnTo>
                                <a:pt x="558" y="487"/>
                              </a:lnTo>
                              <a:close/>
                              <a:moveTo>
                                <a:pt x="342" y="410"/>
                              </a:moveTo>
                              <a:cubicBezTo>
                                <a:pt x="333" y="410"/>
                                <a:pt x="325" y="413"/>
                                <a:pt x="318" y="417"/>
                              </a:cubicBezTo>
                              <a:cubicBezTo>
                                <a:pt x="310" y="422"/>
                                <a:pt x="305" y="428"/>
                                <a:pt x="303" y="435"/>
                              </a:cubicBezTo>
                              <a:cubicBezTo>
                                <a:pt x="301" y="435"/>
                                <a:pt x="301" y="435"/>
                                <a:pt x="301" y="435"/>
                              </a:cubicBezTo>
                              <a:cubicBezTo>
                                <a:pt x="301" y="413"/>
                                <a:pt x="301" y="413"/>
                                <a:pt x="301" y="413"/>
                              </a:cubicBezTo>
                              <a:cubicBezTo>
                                <a:pt x="279" y="413"/>
                                <a:pt x="279" y="413"/>
                                <a:pt x="279" y="413"/>
                              </a:cubicBezTo>
                              <a:cubicBezTo>
                                <a:pt x="279" y="563"/>
                                <a:pt x="279" y="563"/>
                                <a:pt x="279" y="563"/>
                              </a:cubicBezTo>
                              <a:cubicBezTo>
                                <a:pt x="302" y="563"/>
                                <a:pt x="302" y="563"/>
                                <a:pt x="302" y="563"/>
                              </a:cubicBezTo>
                              <a:cubicBezTo>
                                <a:pt x="302" y="468"/>
                                <a:pt x="302" y="468"/>
                                <a:pt x="302" y="468"/>
                              </a:cubicBezTo>
                              <a:cubicBezTo>
                                <a:pt x="302" y="461"/>
                                <a:pt x="303" y="455"/>
                                <a:pt x="307" y="450"/>
                              </a:cubicBezTo>
                              <a:cubicBezTo>
                                <a:pt x="310" y="445"/>
                                <a:pt x="315" y="440"/>
                                <a:pt x="320" y="437"/>
                              </a:cubicBezTo>
                              <a:cubicBezTo>
                                <a:pt x="326" y="434"/>
                                <a:pt x="333" y="433"/>
                                <a:pt x="340" y="433"/>
                              </a:cubicBezTo>
                              <a:cubicBezTo>
                                <a:pt x="343" y="433"/>
                                <a:pt x="346" y="433"/>
                                <a:pt x="349" y="433"/>
                              </a:cubicBezTo>
                              <a:cubicBezTo>
                                <a:pt x="351" y="434"/>
                                <a:pt x="353" y="434"/>
                                <a:pt x="354" y="434"/>
                              </a:cubicBezTo>
                              <a:cubicBezTo>
                                <a:pt x="354" y="411"/>
                                <a:pt x="354" y="411"/>
                                <a:pt x="354" y="411"/>
                              </a:cubicBezTo>
                              <a:cubicBezTo>
                                <a:pt x="353" y="411"/>
                                <a:pt x="351" y="411"/>
                                <a:pt x="348" y="410"/>
                              </a:cubicBezTo>
                              <a:cubicBezTo>
                                <a:pt x="346" y="410"/>
                                <a:pt x="344" y="410"/>
                                <a:pt x="342" y="410"/>
                              </a:cubicBezTo>
                              <a:close/>
                              <a:moveTo>
                                <a:pt x="67" y="353"/>
                              </a:moveTo>
                              <a:cubicBezTo>
                                <a:pt x="59" y="353"/>
                                <a:pt x="53" y="355"/>
                                <a:pt x="46" y="357"/>
                              </a:cubicBezTo>
                              <a:cubicBezTo>
                                <a:pt x="40" y="360"/>
                                <a:pt x="34" y="365"/>
                                <a:pt x="30" y="370"/>
                              </a:cubicBezTo>
                              <a:cubicBezTo>
                                <a:pt x="26" y="376"/>
                                <a:pt x="24" y="383"/>
                                <a:pt x="24" y="392"/>
                              </a:cubicBezTo>
                              <a:cubicBezTo>
                                <a:pt x="24" y="413"/>
                                <a:pt x="24" y="413"/>
                                <a:pt x="24" y="413"/>
                              </a:cubicBezTo>
                              <a:cubicBezTo>
                                <a:pt x="0" y="413"/>
                                <a:pt x="0" y="413"/>
                                <a:pt x="0" y="413"/>
                              </a:cubicBezTo>
                              <a:cubicBezTo>
                                <a:pt x="0" y="432"/>
                                <a:pt x="0" y="432"/>
                                <a:pt x="0" y="432"/>
                              </a:cubicBezTo>
                              <a:cubicBezTo>
                                <a:pt x="24" y="432"/>
                                <a:pt x="24" y="432"/>
                                <a:pt x="24" y="432"/>
                              </a:cubicBezTo>
                              <a:cubicBezTo>
                                <a:pt x="24" y="563"/>
                                <a:pt x="24" y="563"/>
                                <a:pt x="24" y="563"/>
                              </a:cubicBezTo>
                              <a:cubicBezTo>
                                <a:pt x="47" y="563"/>
                                <a:pt x="47" y="563"/>
                                <a:pt x="47" y="563"/>
                              </a:cubicBezTo>
                              <a:cubicBezTo>
                                <a:pt x="47" y="432"/>
                                <a:pt x="47" y="432"/>
                                <a:pt x="47" y="432"/>
                              </a:cubicBezTo>
                              <a:cubicBezTo>
                                <a:pt x="81" y="432"/>
                                <a:pt x="81" y="432"/>
                                <a:pt x="81" y="432"/>
                              </a:cubicBezTo>
                              <a:cubicBezTo>
                                <a:pt x="81" y="413"/>
                                <a:pt x="81" y="413"/>
                                <a:pt x="81" y="413"/>
                              </a:cubicBezTo>
                              <a:cubicBezTo>
                                <a:pt x="47" y="413"/>
                                <a:pt x="47" y="413"/>
                                <a:pt x="47" y="413"/>
                              </a:cubicBezTo>
                              <a:cubicBezTo>
                                <a:pt x="47" y="397"/>
                                <a:pt x="47" y="397"/>
                                <a:pt x="47" y="397"/>
                              </a:cubicBezTo>
                              <a:cubicBezTo>
                                <a:pt x="47" y="390"/>
                                <a:pt x="49" y="384"/>
                                <a:pt x="52" y="380"/>
                              </a:cubicBezTo>
                              <a:cubicBezTo>
                                <a:pt x="56" y="377"/>
                                <a:pt x="61" y="375"/>
                                <a:pt x="69" y="375"/>
                              </a:cubicBezTo>
                              <a:cubicBezTo>
                                <a:pt x="72" y="375"/>
                                <a:pt x="75" y="375"/>
                                <a:pt x="77" y="376"/>
                              </a:cubicBezTo>
                              <a:cubicBezTo>
                                <a:pt x="79" y="376"/>
                                <a:pt x="81" y="377"/>
                                <a:pt x="82" y="377"/>
                              </a:cubicBezTo>
                              <a:cubicBezTo>
                                <a:pt x="89" y="357"/>
                                <a:pt x="89" y="357"/>
                                <a:pt x="89" y="357"/>
                              </a:cubicBezTo>
                              <a:cubicBezTo>
                                <a:pt x="87" y="356"/>
                                <a:pt x="84" y="355"/>
                                <a:pt x="81" y="354"/>
                              </a:cubicBezTo>
                              <a:cubicBezTo>
                                <a:pt x="77" y="354"/>
                                <a:pt x="72" y="353"/>
                                <a:pt x="67" y="353"/>
                              </a:cubicBezTo>
                              <a:close/>
                              <a:moveTo>
                                <a:pt x="235" y="445"/>
                              </a:moveTo>
                              <a:cubicBezTo>
                                <a:pt x="240" y="456"/>
                                <a:pt x="243" y="470"/>
                                <a:pt x="243" y="486"/>
                              </a:cubicBezTo>
                              <a:cubicBezTo>
                                <a:pt x="243" y="501"/>
                                <a:pt x="240" y="515"/>
                                <a:pt x="235" y="527"/>
                              </a:cubicBezTo>
                              <a:cubicBezTo>
                                <a:pt x="229" y="538"/>
                                <a:pt x="221" y="547"/>
                                <a:pt x="211" y="554"/>
                              </a:cubicBezTo>
                              <a:cubicBezTo>
                                <a:pt x="201" y="560"/>
                                <a:pt x="189" y="563"/>
                                <a:pt x="175" y="563"/>
                              </a:cubicBezTo>
                              <a:cubicBezTo>
                                <a:pt x="161" y="563"/>
                                <a:pt x="149" y="560"/>
                                <a:pt x="139" y="554"/>
                              </a:cubicBezTo>
                              <a:cubicBezTo>
                                <a:pt x="129" y="547"/>
                                <a:pt x="121" y="538"/>
                                <a:pt x="115" y="527"/>
                              </a:cubicBezTo>
                              <a:cubicBezTo>
                                <a:pt x="110" y="515"/>
                                <a:pt x="107" y="501"/>
                                <a:pt x="107" y="486"/>
                              </a:cubicBezTo>
                              <a:cubicBezTo>
                                <a:pt x="107" y="470"/>
                                <a:pt x="110" y="456"/>
                                <a:pt x="115" y="445"/>
                              </a:cubicBezTo>
                              <a:cubicBezTo>
                                <a:pt x="121" y="433"/>
                                <a:pt x="129" y="424"/>
                                <a:pt x="139" y="417"/>
                              </a:cubicBezTo>
                              <a:cubicBezTo>
                                <a:pt x="149" y="411"/>
                                <a:pt x="161" y="408"/>
                                <a:pt x="175" y="408"/>
                              </a:cubicBezTo>
                              <a:cubicBezTo>
                                <a:pt x="189" y="408"/>
                                <a:pt x="201" y="411"/>
                                <a:pt x="211" y="417"/>
                              </a:cubicBezTo>
                              <a:cubicBezTo>
                                <a:pt x="221" y="424"/>
                                <a:pt x="229" y="433"/>
                                <a:pt x="235" y="445"/>
                              </a:cubicBezTo>
                              <a:close/>
                              <a:moveTo>
                                <a:pt x="220" y="486"/>
                              </a:moveTo>
                              <a:cubicBezTo>
                                <a:pt x="220" y="476"/>
                                <a:pt x="219" y="466"/>
                                <a:pt x="215" y="458"/>
                              </a:cubicBezTo>
                              <a:cubicBezTo>
                                <a:pt x="212" y="449"/>
                                <a:pt x="207" y="442"/>
                                <a:pt x="200" y="436"/>
                              </a:cubicBezTo>
                              <a:cubicBezTo>
                                <a:pt x="194" y="431"/>
                                <a:pt x="185" y="428"/>
                                <a:pt x="175" y="428"/>
                              </a:cubicBezTo>
                              <a:cubicBezTo>
                                <a:pt x="165" y="428"/>
                                <a:pt x="156" y="431"/>
                                <a:pt x="149" y="436"/>
                              </a:cubicBezTo>
                              <a:cubicBezTo>
                                <a:pt x="143" y="442"/>
                                <a:pt x="138" y="449"/>
                                <a:pt x="135" y="458"/>
                              </a:cubicBezTo>
                              <a:cubicBezTo>
                                <a:pt x="131" y="466"/>
                                <a:pt x="130" y="476"/>
                                <a:pt x="130" y="486"/>
                              </a:cubicBezTo>
                              <a:cubicBezTo>
                                <a:pt x="130" y="496"/>
                                <a:pt x="131" y="505"/>
                                <a:pt x="135" y="514"/>
                              </a:cubicBezTo>
                              <a:cubicBezTo>
                                <a:pt x="138" y="522"/>
                                <a:pt x="143" y="529"/>
                                <a:pt x="149" y="535"/>
                              </a:cubicBezTo>
                              <a:cubicBezTo>
                                <a:pt x="156" y="540"/>
                                <a:pt x="165" y="543"/>
                                <a:pt x="175" y="543"/>
                              </a:cubicBezTo>
                              <a:cubicBezTo>
                                <a:pt x="185" y="543"/>
                                <a:pt x="194" y="540"/>
                                <a:pt x="200" y="535"/>
                              </a:cubicBezTo>
                              <a:cubicBezTo>
                                <a:pt x="207" y="529"/>
                                <a:pt x="212" y="522"/>
                                <a:pt x="215" y="514"/>
                              </a:cubicBezTo>
                              <a:cubicBezTo>
                                <a:pt x="219" y="505"/>
                                <a:pt x="220" y="496"/>
                                <a:pt x="220" y="486"/>
                              </a:cubicBezTo>
                              <a:close/>
                              <a:moveTo>
                                <a:pt x="685" y="371"/>
                              </a:moveTo>
                              <a:cubicBezTo>
                                <a:pt x="751" y="371"/>
                                <a:pt x="751" y="371"/>
                                <a:pt x="751" y="371"/>
                              </a:cubicBezTo>
                              <a:cubicBezTo>
                                <a:pt x="751" y="560"/>
                                <a:pt x="751" y="560"/>
                                <a:pt x="751" y="560"/>
                              </a:cubicBezTo>
                              <a:cubicBezTo>
                                <a:pt x="777" y="560"/>
                                <a:pt x="777" y="560"/>
                                <a:pt x="777" y="560"/>
                              </a:cubicBezTo>
                              <a:cubicBezTo>
                                <a:pt x="777" y="371"/>
                                <a:pt x="777" y="371"/>
                                <a:pt x="777" y="371"/>
                              </a:cubicBezTo>
                              <a:cubicBezTo>
                                <a:pt x="844" y="371"/>
                                <a:pt x="844" y="371"/>
                                <a:pt x="844" y="371"/>
                              </a:cubicBezTo>
                              <a:cubicBezTo>
                                <a:pt x="844" y="348"/>
                                <a:pt x="844" y="348"/>
                                <a:pt x="844" y="348"/>
                              </a:cubicBezTo>
                              <a:cubicBezTo>
                                <a:pt x="685" y="348"/>
                                <a:pt x="685" y="348"/>
                                <a:pt x="685" y="348"/>
                              </a:cubicBezTo>
                              <a:lnTo>
                                <a:pt x="685" y="371"/>
                              </a:lnTo>
                              <a:close/>
                              <a:moveTo>
                                <a:pt x="1545" y="441"/>
                              </a:moveTo>
                              <a:cubicBezTo>
                                <a:pt x="1549" y="451"/>
                                <a:pt x="1551" y="464"/>
                                <a:pt x="1551" y="478"/>
                              </a:cubicBezTo>
                              <a:cubicBezTo>
                                <a:pt x="1551" y="489"/>
                                <a:pt x="1551" y="489"/>
                                <a:pt x="1551" y="489"/>
                              </a:cubicBezTo>
                              <a:cubicBezTo>
                                <a:pt x="1436" y="489"/>
                                <a:pt x="1436" y="489"/>
                                <a:pt x="1436" y="489"/>
                              </a:cubicBezTo>
                              <a:cubicBezTo>
                                <a:pt x="1436" y="499"/>
                                <a:pt x="1438" y="509"/>
                                <a:pt x="1442" y="516"/>
                              </a:cubicBezTo>
                              <a:cubicBezTo>
                                <a:pt x="1446" y="524"/>
                                <a:pt x="1452" y="531"/>
                                <a:pt x="1459" y="535"/>
                              </a:cubicBezTo>
                              <a:cubicBezTo>
                                <a:pt x="1466" y="539"/>
                                <a:pt x="1475" y="541"/>
                                <a:pt x="1485" y="541"/>
                              </a:cubicBezTo>
                              <a:cubicBezTo>
                                <a:pt x="1491" y="541"/>
                                <a:pt x="1497" y="541"/>
                                <a:pt x="1502" y="539"/>
                              </a:cubicBezTo>
                              <a:cubicBezTo>
                                <a:pt x="1508" y="537"/>
                                <a:pt x="1512" y="534"/>
                                <a:pt x="1516" y="530"/>
                              </a:cubicBezTo>
                              <a:cubicBezTo>
                                <a:pt x="1520" y="527"/>
                                <a:pt x="1523" y="522"/>
                                <a:pt x="1525" y="517"/>
                              </a:cubicBezTo>
                              <a:cubicBezTo>
                                <a:pt x="1548" y="523"/>
                                <a:pt x="1548" y="523"/>
                                <a:pt x="1548" y="523"/>
                              </a:cubicBezTo>
                              <a:cubicBezTo>
                                <a:pt x="1546" y="531"/>
                                <a:pt x="1542" y="538"/>
                                <a:pt x="1536" y="544"/>
                              </a:cubicBezTo>
                              <a:cubicBezTo>
                                <a:pt x="1530" y="550"/>
                                <a:pt x="1523" y="555"/>
                                <a:pt x="1514" y="558"/>
                              </a:cubicBezTo>
                              <a:cubicBezTo>
                                <a:pt x="1505" y="562"/>
                                <a:pt x="1496" y="563"/>
                                <a:pt x="1485" y="563"/>
                              </a:cubicBezTo>
                              <a:cubicBezTo>
                                <a:pt x="1470" y="563"/>
                                <a:pt x="1456" y="560"/>
                                <a:pt x="1445" y="553"/>
                              </a:cubicBezTo>
                              <a:cubicBezTo>
                                <a:pt x="1434" y="546"/>
                                <a:pt x="1426" y="537"/>
                                <a:pt x="1420" y="525"/>
                              </a:cubicBezTo>
                              <a:cubicBezTo>
                                <a:pt x="1414" y="512"/>
                                <a:pt x="1411" y="498"/>
                                <a:pt x="1411" y="482"/>
                              </a:cubicBezTo>
                              <a:cubicBezTo>
                                <a:pt x="1411" y="465"/>
                                <a:pt x="1414" y="451"/>
                                <a:pt x="1420" y="439"/>
                              </a:cubicBezTo>
                              <a:cubicBezTo>
                                <a:pt x="1426" y="426"/>
                                <a:pt x="1434" y="416"/>
                                <a:pt x="1445" y="409"/>
                              </a:cubicBezTo>
                              <a:cubicBezTo>
                                <a:pt x="1456" y="402"/>
                                <a:pt x="1468" y="399"/>
                                <a:pt x="1483" y="399"/>
                              </a:cubicBezTo>
                              <a:cubicBezTo>
                                <a:pt x="1491" y="399"/>
                                <a:pt x="1499" y="400"/>
                                <a:pt x="1507" y="403"/>
                              </a:cubicBezTo>
                              <a:cubicBezTo>
                                <a:pt x="1515" y="406"/>
                                <a:pt x="1523" y="410"/>
                                <a:pt x="1529" y="416"/>
                              </a:cubicBezTo>
                              <a:cubicBezTo>
                                <a:pt x="1536" y="423"/>
                                <a:pt x="1541" y="431"/>
                                <a:pt x="1545" y="441"/>
                              </a:cubicBezTo>
                              <a:close/>
                              <a:moveTo>
                                <a:pt x="1526" y="468"/>
                              </a:moveTo>
                              <a:cubicBezTo>
                                <a:pt x="1526" y="459"/>
                                <a:pt x="1524" y="451"/>
                                <a:pt x="1521" y="444"/>
                              </a:cubicBezTo>
                              <a:cubicBezTo>
                                <a:pt x="1517" y="437"/>
                                <a:pt x="1512" y="431"/>
                                <a:pt x="1506" y="427"/>
                              </a:cubicBezTo>
                              <a:cubicBezTo>
                                <a:pt x="1499" y="423"/>
                                <a:pt x="1491" y="421"/>
                                <a:pt x="1483" y="421"/>
                              </a:cubicBezTo>
                              <a:cubicBezTo>
                                <a:pt x="1473" y="421"/>
                                <a:pt x="1464" y="423"/>
                                <a:pt x="1457" y="428"/>
                              </a:cubicBezTo>
                              <a:cubicBezTo>
                                <a:pt x="1450" y="433"/>
                                <a:pt x="1445" y="439"/>
                                <a:pt x="1441" y="447"/>
                              </a:cubicBezTo>
                              <a:cubicBezTo>
                                <a:pt x="1438" y="453"/>
                                <a:pt x="1437" y="460"/>
                                <a:pt x="1436" y="468"/>
                              </a:cubicBezTo>
                              <a:lnTo>
                                <a:pt x="1526" y="468"/>
                              </a:lnTo>
                              <a:close/>
                              <a:moveTo>
                                <a:pt x="948" y="398"/>
                              </a:moveTo>
                              <a:cubicBezTo>
                                <a:pt x="938" y="398"/>
                                <a:pt x="930" y="401"/>
                                <a:pt x="922" y="406"/>
                              </a:cubicBezTo>
                              <a:cubicBezTo>
                                <a:pt x="915" y="411"/>
                                <a:pt x="909" y="417"/>
                                <a:pt x="906" y="425"/>
                              </a:cubicBezTo>
                              <a:cubicBezTo>
                                <a:pt x="905" y="425"/>
                                <a:pt x="905" y="425"/>
                                <a:pt x="905" y="425"/>
                              </a:cubicBezTo>
                              <a:cubicBezTo>
                                <a:pt x="905" y="401"/>
                                <a:pt x="905" y="401"/>
                                <a:pt x="905" y="401"/>
                              </a:cubicBezTo>
                              <a:cubicBezTo>
                                <a:pt x="881" y="401"/>
                                <a:pt x="881" y="401"/>
                                <a:pt x="881" y="401"/>
                              </a:cubicBezTo>
                              <a:cubicBezTo>
                                <a:pt x="881" y="560"/>
                                <a:pt x="881" y="560"/>
                                <a:pt x="881" y="560"/>
                              </a:cubicBezTo>
                              <a:cubicBezTo>
                                <a:pt x="906" y="560"/>
                                <a:pt x="906" y="560"/>
                                <a:pt x="906" y="560"/>
                              </a:cubicBezTo>
                              <a:cubicBezTo>
                                <a:pt x="906" y="459"/>
                                <a:pt x="906" y="459"/>
                                <a:pt x="906" y="459"/>
                              </a:cubicBezTo>
                              <a:cubicBezTo>
                                <a:pt x="906" y="452"/>
                                <a:pt x="907" y="446"/>
                                <a:pt x="911" y="440"/>
                              </a:cubicBezTo>
                              <a:cubicBezTo>
                                <a:pt x="914" y="434"/>
                                <a:pt x="919" y="430"/>
                                <a:pt x="925" y="427"/>
                              </a:cubicBezTo>
                              <a:cubicBezTo>
                                <a:pt x="931" y="424"/>
                                <a:pt x="938" y="422"/>
                                <a:pt x="946" y="422"/>
                              </a:cubicBezTo>
                              <a:cubicBezTo>
                                <a:pt x="949" y="422"/>
                                <a:pt x="952" y="422"/>
                                <a:pt x="955" y="423"/>
                              </a:cubicBezTo>
                              <a:cubicBezTo>
                                <a:pt x="958" y="423"/>
                                <a:pt x="960" y="423"/>
                                <a:pt x="961" y="424"/>
                              </a:cubicBezTo>
                              <a:cubicBezTo>
                                <a:pt x="961" y="399"/>
                                <a:pt x="961" y="399"/>
                                <a:pt x="961" y="399"/>
                              </a:cubicBezTo>
                              <a:cubicBezTo>
                                <a:pt x="959" y="399"/>
                                <a:pt x="957" y="399"/>
                                <a:pt x="955" y="398"/>
                              </a:cubicBezTo>
                              <a:cubicBezTo>
                                <a:pt x="952" y="398"/>
                                <a:pt x="950" y="398"/>
                                <a:pt x="948" y="398"/>
                              </a:cubicBezTo>
                              <a:close/>
                              <a:moveTo>
                                <a:pt x="1697" y="348"/>
                              </a:moveTo>
                              <a:cubicBezTo>
                                <a:pt x="1721" y="348"/>
                                <a:pt x="1721" y="348"/>
                                <a:pt x="1721" y="348"/>
                              </a:cubicBezTo>
                              <a:cubicBezTo>
                                <a:pt x="1721" y="560"/>
                                <a:pt x="1721" y="560"/>
                                <a:pt x="1721" y="560"/>
                              </a:cubicBezTo>
                              <a:cubicBezTo>
                                <a:pt x="1698" y="560"/>
                                <a:pt x="1698" y="560"/>
                                <a:pt x="1698" y="560"/>
                              </a:cubicBezTo>
                              <a:cubicBezTo>
                                <a:pt x="1698" y="536"/>
                                <a:pt x="1698" y="536"/>
                                <a:pt x="1698" y="536"/>
                              </a:cubicBezTo>
                              <a:cubicBezTo>
                                <a:pt x="1695" y="536"/>
                                <a:pt x="1695" y="536"/>
                                <a:pt x="1695" y="536"/>
                              </a:cubicBezTo>
                              <a:cubicBezTo>
                                <a:pt x="1693" y="539"/>
                                <a:pt x="1690" y="542"/>
                                <a:pt x="1687" y="547"/>
                              </a:cubicBezTo>
                              <a:cubicBezTo>
                                <a:pt x="1684" y="551"/>
                                <a:pt x="1679" y="555"/>
                                <a:pt x="1673" y="558"/>
                              </a:cubicBezTo>
                              <a:cubicBezTo>
                                <a:pt x="1667" y="562"/>
                                <a:pt x="1658" y="563"/>
                                <a:pt x="1648" y="563"/>
                              </a:cubicBezTo>
                              <a:cubicBezTo>
                                <a:pt x="1635" y="563"/>
                                <a:pt x="1623" y="560"/>
                                <a:pt x="1613" y="553"/>
                              </a:cubicBezTo>
                              <a:cubicBezTo>
                                <a:pt x="1603" y="547"/>
                                <a:pt x="1595" y="537"/>
                                <a:pt x="1589" y="525"/>
                              </a:cubicBezTo>
                              <a:cubicBezTo>
                                <a:pt x="1584" y="512"/>
                                <a:pt x="1581" y="498"/>
                                <a:pt x="1581" y="481"/>
                              </a:cubicBezTo>
                              <a:cubicBezTo>
                                <a:pt x="1581" y="464"/>
                                <a:pt x="1584" y="450"/>
                                <a:pt x="1589" y="437"/>
                              </a:cubicBezTo>
                              <a:cubicBezTo>
                                <a:pt x="1595" y="425"/>
                                <a:pt x="1603" y="416"/>
                                <a:pt x="1613" y="409"/>
                              </a:cubicBezTo>
                              <a:cubicBezTo>
                                <a:pt x="1623" y="402"/>
                                <a:pt x="1635" y="399"/>
                                <a:pt x="1649" y="399"/>
                              </a:cubicBezTo>
                              <a:cubicBezTo>
                                <a:pt x="1659" y="399"/>
                                <a:pt x="1667" y="401"/>
                                <a:pt x="1673" y="404"/>
                              </a:cubicBezTo>
                              <a:cubicBezTo>
                                <a:pt x="1679" y="407"/>
                                <a:pt x="1684" y="411"/>
                                <a:pt x="1687" y="416"/>
                              </a:cubicBezTo>
                              <a:cubicBezTo>
                                <a:pt x="1690" y="420"/>
                                <a:pt x="1693" y="423"/>
                                <a:pt x="1695" y="426"/>
                              </a:cubicBezTo>
                              <a:cubicBezTo>
                                <a:pt x="1697" y="426"/>
                                <a:pt x="1697" y="426"/>
                                <a:pt x="1697" y="426"/>
                              </a:cubicBezTo>
                              <a:lnTo>
                                <a:pt x="1697" y="348"/>
                              </a:lnTo>
                              <a:close/>
                              <a:moveTo>
                                <a:pt x="1697" y="480"/>
                              </a:moveTo>
                              <a:cubicBezTo>
                                <a:pt x="1697" y="469"/>
                                <a:pt x="1695" y="458"/>
                                <a:pt x="1692" y="449"/>
                              </a:cubicBezTo>
                              <a:cubicBezTo>
                                <a:pt x="1689" y="440"/>
                                <a:pt x="1683" y="433"/>
                                <a:pt x="1677" y="428"/>
                              </a:cubicBezTo>
                              <a:cubicBezTo>
                                <a:pt x="1670" y="423"/>
                                <a:pt x="1662" y="421"/>
                                <a:pt x="1652" y="421"/>
                              </a:cubicBezTo>
                              <a:cubicBezTo>
                                <a:pt x="1641" y="421"/>
                                <a:pt x="1633" y="423"/>
                                <a:pt x="1626" y="429"/>
                              </a:cubicBezTo>
                              <a:cubicBezTo>
                                <a:pt x="1619" y="434"/>
                                <a:pt x="1614" y="441"/>
                                <a:pt x="1610" y="450"/>
                              </a:cubicBezTo>
                              <a:cubicBezTo>
                                <a:pt x="1607" y="459"/>
                                <a:pt x="1605" y="469"/>
                                <a:pt x="1605" y="480"/>
                              </a:cubicBezTo>
                              <a:cubicBezTo>
                                <a:pt x="1605" y="492"/>
                                <a:pt x="1607" y="502"/>
                                <a:pt x="1610" y="511"/>
                              </a:cubicBezTo>
                              <a:cubicBezTo>
                                <a:pt x="1614" y="521"/>
                                <a:pt x="1619" y="528"/>
                                <a:pt x="1626" y="533"/>
                              </a:cubicBezTo>
                              <a:cubicBezTo>
                                <a:pt x="1633" y="539"/>
                                <a:pt x="1641" y="541"/>
                                <a:pt x="1652" y="541"/>
                              </a:cubicBezTo>
                              <a:cubicBezTo>
                                <a:pt x="1661" y="541"/>
                                <a:pt x="1670" y="539"/>
                                <a:pt x="1676" y="534"/>
                              </a:cubicBezTo>
                              <a:cubicBezTo>
                                <a:pt x="1683" y="529"/>
                                <a:pt x="1688" y="521"/>
                                <a:pt x="1692" y="512"/>
                              </a:cubicBezTo>
                              <a:cubicBezTo>
                                <a:pt x="1695" y="503"/>
                                <a:pt x="1697" y="492"/>
                                <a:pt x="1697" y="480"/>
                              </a:cubicBezTo>
                              <a:close/>
                              <a:moveTo>
                                <a:pt x="1375" y="538"/>
                              </a:moveTo>
                              <a:cubicBezTo>
                                <a:pt x="1373" y="538"/>
                                <a:pt x="1371" y="539"/>
                                <a:pt x="1368" y="539"/>
                              </a:cubicBezTo>
                              <a:cubicBezTo>
                                <a:pt x="1365" y="539"/>
                                <a:pt x="1361" y="538"/>
                                <a:pt x="1358" y="537"/>
                              </a:cubicBezTo>
                              <a:cubicBezTo>
                                <a:pt x="1355" y="536"/>
                                <a:pt x="1352" y="533"/>
                                <a:pt x="1350" y="530"/>
                              </a:cubicBezTo>
                              <a:cubicBezTo>
                                <a:pt x="1348" y="527"/>
                                <a:pt x="1347" y="521"/>
                                <a:pt x="1347" y="514"/>
                              </a:cubicBezTo>
                              <a:cubicBezTo>
                                <a:pt x="1347" y="422"/>
                                <a:pt x="1347" y="422"/>
                                <a:pt x="1347" y="422"/>
                              </a:cubicBezTo>
                              <a:cubicBezTo>
                                <a:pt x="1381" y="422"/>
                                <a:pt x="1381" y="422"/>
                                <a:pt x="1381" y="422"/>
                              </a:cubicBezTo>
                              <a:cubicBezTo>
                                <a:pt x="1381" y="401"/>
                                <a:pt x="1381" y="401"/>
                                <a:pt x="1381" y="401"/>
                              </a:cubicBezTo>
                              <a:cubicBezTo>
                                <a:pt x="1347" y="401"/>
                                <a:pt x="1347" y="401"/>
                                <a:pt x="1347" y="401"/>
                              </a:cubicBezTo>
                              <a:cubicBezTo>
                                <a:pt x="1347" y="363"/>
                                <a:pt x="1347" y="363"/>
                                <a:pt x="1347" y="363"/>
                              </a:cubicBezTo>
                              <a:cubicBezTo>
                                <a:pt x="1323" y="363"/>
                                <a:pt x="1323" y="363"/>
                                <a:pt x="1323" y="363"/>
                              </a:cubicBezTo>
                              <a:cubicBezTo>
                                <a:pt x="1323" y="401"/>
                                <a:pt x="1323" y="401"/>
                                <a:pt x="1323" y="401"/>
                              </a:cubicBezTo>
                              <a:cubicBezTo>
                                <a:pt x="1299" y="401"/>
                                <a:pt x="1299" y="401"/>
                                <a:pt x="1299" y="401"/>
                              </a:cubicBezTo>
                              <a:cubicBezTo>
                                <a:pt x="1299" y="422"/>
                                <a:pt x="1299" y="422"/>
                                <a:pt x="1299" y="422"/>
                              </a:cubicBezTo>
                              <a:cubicBezTo>
                                <a:pt x="1323" y="422"/>
                                <a:pt x="1323" y="422"/>
                                <a:pt x="1323" y="422"/>
                              </a:cubicBezTo>
                              <a:cubicBezTo>
                                <a:pt x="1323" y="521"/>
                                <a:pt x="1323" y="521"/>
                                <a:pt x="1323" y="521"/>
                              </a:cubicBezTo>
                              <a:cubicBezTo>
                                <a:pt x="1323" y="530"/>
                                <a:pt x="1325" y="538"/>
                                <a:pt x="1329" y="544"/>
                              </a:cubicBezTo>
                              <a:cubicBezTo>
                                <a:pt x="1334" y="550"/>
                                <a:pt x="1339" y="555"/>
                                <a:pt x="1346" y="558"/>
                              </a:cubicBezTo>
                              <a:cubicBezTo>
                                <a:pt x="1352" y="561"/>
                                <a:pt x="1359" y="562"/>
                                <a:pt x="1366" y="562"/>
                              </a:cubicBezTo>
                              <a:cubicBezTo>
                                <a:pt x="1370" y="562"/>
                                <a:pt x="1374" y="562"/>
                                <a:pt x="1377" y="561"/>
                              </a:cubicBezTo>
                              <a:cubicBezTo>
                                <a:pt x="1380" y="561"/>
                                <a:pt x="1382" y="560"/>
                                <a:pt x="1384" y="559"/>
                              </a:cubicBezTo>
                              <a:cubicBezTo>
                                <a:pt x="1379" y="537"/>
                                <a:pt x="1379" y="537"/>
                                <a:pt x="1379" y="537"/>
                              </a:cubicBezTo>
                              <a:cubicBezTo>
                                <a:pt x="1378" y="537"/>
                                <a:pt x="1377" y="538"/>
                                <a:pt x="1375" y="538"/>
                              </a:cubicBezTo>
                              <a:close/>
                              <a:moveTo>
                                <a:pt x="1090" y="495"/>
                              </a:moveTo>
                              <a:cubicBezTo>
                                <a:pt x="1090" y="505"/>
                                <a:pt x="1088" y="513"/>
                                <a:pt x="1084" y="520"/>
                              </a:cubicBezTo>
                              <a:cubicBezTo>
                                <a:pt x="1079" y="526"/>
                                <a:pt x="1074" y="531"/>
                                <a:pt x="1068" y="534"/>
                              </a:cubicBezTo>
                              <a:cubicBezTo>
                                <a:pt x="1061" y="537"/>
                                <a:pt x="1055" y="539"/>
                                <a:pt x="1049" y="539"/>
                              </a:cubicBezTo>
                              <a:cubicBezTo>
                                <a:pt x="1039" y="539"/>
                                <a:pt x="1031" y="535"/>
                                <a:pt x="1024" y="528"/>
                              </a:cubicBezTo>
                              <a:cubicBezTo>
                                <a:pt x="1017" y="521"/>
                                <a:pt x="1014" y="512"/>
                                <a:pt x="1014" y="500"/>
                              </a:cubicBezTo>
                              <a:cubicBezTo>
                                <a:pt x="1014" y="401"/>
                                <a:pt x="1014" y="401"/>
                                <a:pt x="1014" y="401"/>
                              </a:cubicBezTo>
                              <a:cubicBezTo>
                                <a:pt x="990" y="401"/>
                                <a:pt x="990" y="401"/>
                                <a:pt x="990" y="401"/>
                              </a:cubicBezTo>
                              <a:cubicBezTo>
                                <a:pt x="990" y="502"/>
                                <a:pt x="990" y="502"/>
                                <a:pt x="990" y="502"/>
                              </a:cubicBezTo>
                              <a:cubicBezTo>
                                <a:pt x="990" y="516"/>
                                <a:pt x="992" y="527"/>
                                <a:pt x="996" y="536"/>
                              </a:cubicBezTo>
                              <a:cubicBezTo>
                                <a:pt x="1001" y="545"/>
                                <a:pt x="1007" y="551"/>
                                <a:pt x="1015" y="556"/>
                              </a:cubicBezTo>
                              <a:cubicBezTo>
                                <a:pt x="1022" y="560"/>
                                <a:pt x="1031" y="562"/>
                                <a:pt x="1041" y="562"/>
                              </a:cubicBezTo>
                              <a:cubicBezTo>
                                <a:pt x="1053" y="562"/>
                                <a:pt x="1063" y="559"/>
                                <a:pt x="1071" y="554"/>
                              </a:cubicBezTo>
                              <a:cubicBezTo>
                                <a:pt x="1079" y="548"/>
                                <a:pt x="1085" y="541"/>
                                <a:pt x="1088" y="533"/>
                              </a:cubicBezTo>
                              <a:cubicBezTo>
                                <a:pt x="1090" y="533"/>
                                <a:pt x="1090" y="533"/>
                                <a:pt x="1090" y="533"/>
                              </a:cubicBezTo>
                              <a:cubicBezTo>
                                <a:pt x="1090" y="560"/>
                                <a:pt x="1090" y="560"/>
                                <a:pt x="1090" y="560"/>
                              </a:cubicBezTo>
                              <a:cubicBezTo>
                                <a:pt x="1115" y="560"/>
                                <a:pt x="1115" y="560"/>
                                <a:pt x="1115" y="560"/>
                              </a:cubicBezTo>
                              <a:cubicBezTo>
                                <a:pt x="1115" y="401"/>
                                <a:pt x="1115" y="401"/>
                                <a:pt x="1115" y="401"/>
                              </a:cubicBezTo>
                              <a:cubicBezTo>
                                <a:pt x="1090" y="401"/>
                                <a:pt x="1090" y="401"/>
                                <a:pt x="1090" y="401"/>
                              </a:cubicBezTo>
                              <a:lnTo>
                                <a:pt x="1090" y="495"/>
                              </a:lnTo>
                              <a:close/>
                              <a:moveTo>
                                <a:pt x="1233" y="473"/>
                              </a:moveTo>
                              <a:cubicBezTo>
                                <a:pt x="1209" y="467"/>
                                <a:pt x="1209" y="467"/>
                                <a:pt x="1209" y="467"/>
                              </a:cubicBezTo>
                              <a:cubicBezTo>
                                <a:pt x="1200" y="464"/>
                                <a:pt x="1193" y="462"/>
                                <a:pt x="1188" y="458"/>
                              </a:cubicBezTo>
                              <a:cubicBezTo>
                                <a:pt x="1184" y="454"/>
                                <a:pt x="1182" y="450"/>
                                <a:pt x="1182" y="444"/>
                              </a:cubicBezTo>
                              <a:cubicBezTo>
                                <a:pt x="1182" y="437"/>
                                <a:pt x="1185" y="431"/>
                                <a:pt x="1191" y="427"/>
                              </a:cubicBezTo>
                              <a:cubicBezTo>
                                <a:pt x="1198" y="422"/>
                                <a:pt x="1206" y="420"/>
                                <a:pt x="1216" y="420"/>
                              </a:cubicBezTo>
                              <a:cubicBezTo>
                                <a:pt x="1223" y="420"/>
                                <a:pt x="1229" y="421"/>
                                <a:pt x="1233" y="423"/>
                              </a:cubicBezTo>
                              <a:cubicBezTo>
                                <a:pt x="1238" y="426"/>
                                <a:pt x="1241" y="429"/>
                                <a:pt x="1244" y="432"/>
                              </a:cubicBezTo>
                              <a:cubicBezTo>
                                <a:pt x="1247" y="436"/>
                                <a:pt x="1249" y="439"/>
                                <a:pt x="1250" y="443"/>
                              </a:cubicBezTo>
                              <a:cubicBezTo>
                                <a:pt x="1272" y="437"/>
                                <a:pt x="1272" y="437"/>
                                <a:pt x="1272" y="437"/>
                              </a:cubicBezTo>
                              <a:cubicBezTo>
                                <a:pt x="1268" y="425"/>
                                <a:pt x="1262" y="416"/>
                                <a:pt x="1253" y="409"/>
                              </a:cubicBezTo>
                              <a:cubicBezTo>
                                <a:pt x="1244" y="402"/>
                                <a:pt x="1231" y="399"/>
                                <a:pt x="1216" y="399"/>
                              </a:cubicBezTo>
                              <a:cubicBezTo>
                                <a:pt x="1205" y="399"/>
                                <a:pt x="1195" y="401"/>
                                <a:pt x="1186" y="405"/>
                              </a:cubicBezTo>
                              <a:cubicBezTo>
                                <a:pt x="1177" y="409"/>
                                <a:pt x="1170" y="414"/>
                                <a:pt x="1165" y="421"/>
                              </a:cubicBezTo>
                              <a:cubicBezTo>
                                <a:pt x="1160" y="428"/>
                                <a:pt x="1157" y="436"/>
                                <a:pt x="1157" y="445"/>
                              </a:cubicBezTo>
                              <a:cubicBezTo>
                                <a:pt x="1157" y="456"/>
                                <a:pt x="1161" y="465"/>
                                <a:pt x="1167" y="472"/>
                              </a:cubicBezTo>
                              <a:cubicBezTo>
                                <a:pt x="1174" y="480"/>
                                <a:pt x="1185" y="485"/>
                                <a:pt x="1200" y="488"/>
                              </a:cubicBezTo>
                              <a:cubicBezTo>
                                <a:pt x="1226" y="495"/>
                                <a:pt x="1226" y="495"/>
                                <a:pt x="1226" y="495"/>
                              </a:cubicBezTo>
                              <a:cubicBezTo>
                                <a:pt x="1234" y="496"/>
                                <a:pt x="1240" y="499"/>
                                <a:pt x="1244" y="503"/>
                              </a:cubicBezTo>
                              <a:cubicBezTo>
                                <a:pt x="1248" y="507"/>
                                <a:pt x="1250" y="511"/>
                                <a:pt x="1250" y="517"/>
                              </a:cubicBezTo>
                              <a:cubicBezTo>
                                <a:pt x="1250" y="524"/>
                                <a:pt x="1246" y="530"/>
                                <a:pt x="1240" y="535"/>
                              </a:cubicBezTo>
                              <a:cubicBezTo>
                                <a:pt x="1233" y="539"/>
                                <a:pt x="1224" y="542"/>
                                <a:pt x="1212" y="542"/>
                              </a:cubicBezTo>
                              <a:cubicBezTo>
                                <a:pt x="1202" y="542"/>
                                <a:pt x="1194" y="540"/>
                                <a:pt x="1188" y="535"/>
                              </a:cubicBezTo>
                              <a:cubicBezTo>
                                <a:pt x="1182" y="531"/>
                                <a:pt x="1178" y="525"/>
                                <a:pt x="1176" y="516"/>
                              </a:cubicBezTo>
                              <a:cubicBezTo>
                                <a:pt x="1152" y="522"/>
                                <a:pt x="1152" y="522"/>
                                <a:pt x="1152" y="522"/>
                              </a:cubicBezTo>
                              <a:cubicBezTo>
                                <a:pt x="1155" y="535"/>
                                <a:pt x="1162" y="546"/>
                                <a:pt x="1173" y="553"/>
                              </a:cubicBezTo>
                              <a:cubicBezTo>
                                <a:pt x="1183" y="560"/>
                                <a:pt x="1197" y="563"/>
                                <a:pt x="1213" y="563"/>
                              </a:cubicBezTo>
                              <a:cubicBezTo>
                                <a:pt x="1225" y="563"/>
                                <a:pt x="1236" y="561"/>
                                <a:pt x="1245" y="557"/>
                              </a:cubicBezTo>
                              <a:cubicBezTo>
                                <a:pt x="1255" y="553"/>
                                <a:pt x="1262" y="547"/>
                                <a:pt x="1267" y="540"/>
                              </a:cubicBezTo>
                              <a:cubicBezTo>
                                <a:pt x="1272" y="533"/>
                                <a:pt x="1275" y="525"/>
                                <a:pt x="1275" y="516"/>
                              </a:cubicBezTo>
                              <a:cubicBezTo>
                                <a:pt x="1275" y="505"/>
                                <a:pt x="1272" y="495"/>
                                <a:pt x="1265" y="488"/>
                              </a:cubicBezTo>
                              <a:cubicBezTo>
                                <a:pt x="1258" y="481"/>
                                <a:pt x="1247" y="476"/>
                                <a:pt x="1233" y="473"/>
                              </a:cubicBezTo>
                              <a:close/>
                              <a:moveTo>
                                <a:pt x="2396" y="564"/>
                              </a:moveTo>
                              <a:cubicBezTo>
                                <a:pt x="2421" y="564"/>
                                <a:pt x="2421" y="564"/>
                                <a:pt x="2421" y="564"/>
                              </a:cubicBezTo>
                              <a:cubicBezTo>
                                <a:pt x="2421" y="352"/>
                                <a:pt x="2421" y="352"/>
                                <a:pt x="2421" y="352"/>
                              </a:cubicBezTo>
                              <a:cubicBezTo>
                                <a:pt x="2396" y="352"/>
                                <a:pt x="2396" y="352"/>
                                <a:pt x="2396" y="352"/>
                              </a:cubicBezTo>
                              <a:lnTo>
                                <a:pt x="2396" y="564"/>
                              </a:lnTo>
                              <a:close/>
                              <a:moveTo>
                                <a:pt x="2598" y="352"/>
                              </a:moveTo>
                              <a:cubicBezTo>
                                <a:pt x="2598" y="564"/>
                                <a:pt x="2598" y="564"/>
                                <a:pt x="2598" y="564"/>
                              </a:cubicBezTo>
                              <a:cubicBezTo>
                                <a:pt x="2574" y="564"/>
                                <a:pt x="2574" y="564"/>
                                <a:pt x="2574" y="564"/>
                              </a:cubicBezTo>
                              <a:cubicBezTo>
                                <a:pt x="2574" y="539"/>
                                <a:pt x="2574" y="539"/>
                                <a:pt x="2574" y="539"/>
                              </a:cubicBezTo>
                              <a:cubicBezTo>
                                <a:pt x="2571" y="539"/>
                                <a:pt x="2571" y="539"/>
                                <a:pt x="2571" y="539"/>
                              </a:cubicBezTo>
                              <a:cubicBezTo>
                                <a:pt x="2570" y="542"/>
                                <a:pt x="2567" y="546"/>
                                <a:pt x="2564" y="550"/>
                              </a:cubicBezTo>
                              <a:cubicBezTo>
                                <a:pt x="2561" y="554"/>
                                <a:pt x="2556" y="558"/>
                                <a:pt x="2550" y="562"/>
                              </a:cubicBezTo>
                              <a:cubicBezTo>
                                <a:pt x="2544" y="565"/>
                                <a:pt x="2535" y="567"/>
                                <a:pt x="2525" y="567"/>
                              </a:cubicBezTo>
                              <a:cubicBezTo>
                                <a:pt x="2512" y="567"/>
                                <a:pt x="2500" y="564"/>
                                <a:pt x="2490" y="557"/>
                              </a:cubicBezTo>
                              <a:cubicBezTo>
                                <a:pt x="2480" y="550"/>
                                <a:pt x="2472" y="541"/>
                                <a:pt x="2466" y="528"/>
                              </a:cubicBezTo>
                              <a:cubicBezTo>
                                <a:pt x="2461" y="516"/>
                                <a:pt x="2458" y="501"/>
                                <a:pt x="2458" y="485"/>
                              </a:cubicBezTo>
                              <a:cubicBezTo>
                                <a:pt x="2458" y="468"/>
                                <a:pt x="2461" y="453"/>
                                <a:pt x="2466" y="441"/>
                              </a:cubicBezTo>
                              <a:cubicBezTo>
                                <a:pt x="2472" y="429"/>
                                <a:pt x="2480" y="419"/>
                                <a:pt x="2490" y="413"/>
                              </a:cubicBezTo>
                              <a:cubicBezTo>
                                <a:pt x="2500" y="406"/>
                                <a:pt x="2512" y="403"/>
                                <a:pt x="2526" y="403"/>
                              </a:cubicBezTo>
                              <a:cubicBezTo>
                                <a:pt x="2536" y="403"/>
                                <a:pt x="2544" y="404"/>
                                <a:pt x="2550" y="408"/>
                              </a:cubicBezTo>
                              <a:cubicBezTo>
                                <a:pt x="2556" y="411"/>
                                <a:pt x="2561" y="415"/>
                                <a:pt x="2564" y="419"/>
                              </a:cubicBezTo>
                              <a:cubicBezTo>
                                <a:pt x="2567" y="424"/>
                                <a:pt x="2570" y="427"/>
                                <a:pt x="2571" y="430"/>
                              </a:cubicBezTo>
                              <a:cubicBezTo>
                                <a:pt x="2574" y="430"/>
                                <a:pt x="2574" y="430"/>
                                <a:pt x="2574" y="430"/>
                              </a:cubicBezTo>
                              <a:cubicBezTo>
                                <a:pt x="2574" y="352"/>
                                <a:pt x="2574" y="352"/>
                                <a:pt x="2574" y="352"/>
                              </a:cubicBezTo>
                              <a:lnTo>
                                <a:pt x="2598" y="352"/>
                              </a:lnTo>
                              <a:close/>
                              <a:moveTo>
                                <a:pt x="2574" y="484"/>
                              </a:moveTo>
                              <a:cubicBezTo>
                                <a:pt x="2574" y="472"/>
                                <a:pt x="2572" y="462"/>
                                <a:pt x="2569" y="453"/>
                              </a:cubicBezTo>
                              <a:cubicBezTo>
                                <a:pt x="2565" y="444"/>
                                <a:pt x="2560" y="437"/>
                                <a:pt x="2553" y="432"/>
                              </a:cubicBezTo>
                              <a:cubicBezTo>
                                <a:pt x="2547" y="427"/>
                                <a:pt x="2538" y="425"/>
                                <a:pt x="2528" y="425"/>
                              </a:cubicBezTo>
                              <a:cubicBezTo>
                                <a:pt x="2518" y="425"/>
                                <a:pt x="2509" y="427"/>
                                <a:pt x="2503" y="432"/>
                              </a:cubicBezTo>
                              <a:cubicBezTo>
                                <a:pt x="2496" y="438"/>
                                <a:pt x="2491" y="445"/>
                                <a:pt x="2487" y="454"/>
                              </a:cubicBezTo>
                              <a:cubicBezTo>
                                <a:pt x="2484" y="463"/>
                                <a:pt x="2482" y="473"/>
                                <a:pt x="2482" y="484"/>
                              </a:cubicBezTo>
                              <a:cubicBezTo>
                                <a:pt x="2482" y="495"/>
                                <a:pt x="2484" y="506"/>
                                <a:pt x="2487" y="515"/>
                              </a:cubicBezTo>
                              <a:cubicBezTo>
                                <a:pt x="2491" y="524"/>
                                <a:pt x="2496" y="531"/>
                                <a:pt x="2503" y="537"/>
                              </a:cubicBezTo>
                              <a:cubicBezTo>
                                <a:pt x="2510" y="542"/>
                                <a:pt x="2518" y="545"/>
                                <a:pt x="2528" y="545"/>
                              </a:cubicBezTo>
                              <a:cubicBezTo>
                                <a:pt x="2538" y="545"/>
                                <a:pt x="2547" y="542"/>
                                <a:pt x="2553" y="537"/>
                              </a:cubicBezTo>
                              <a:cubicBezTo>
                                <a:pt x="2560" y="532"/>
                                <a:pt x="2565" y="525"/>
                                <a:pt x="2569" y="516"/>
                              </a:cubicBezTo>
                              <a:cubicBezTo>
                                <a:pt x="2572" y="507"/>
                                <a:pt x="2574" y="496"/>
                                <a:pt x="2574" y="484"/>
                              </a:cubicBezTo>
                              <a:close/>
                              <a:moveTo>
                                <a:pt x="2241" y="442"/>
                              </a:moveTo>
                              <a:cubicBezTo>
                                <a:pt x="2247" y="454"/>
                                <a:pt x="2250" y="468"/>
                                <a:pt x="2250" y="485"/>
                              </a:cubicBezTo>
                              <a:cubicBezTo>
                                <a:pt x="2250" y="501"/>
                                <a:pt x="2247" y="516"/>
                                <a:pt x="2241" y="528"/>
                              </a:cubicBezTo>
                              <a:cubicBezTo>
                                <a:pt x="2235" y="540"/>
                                <a:pt x="2227" y="550"/>
                                <a:pt x="2216" y="557"/>
                              </a:cubicBezTo>
                              <a:cubicBezTo>
                                <a:pt x="2205" y="564"/>
                                <a:pt x="2193" y="567"/>
                                <a:pt x="2178" y="567"/>
                              </a:cubicBezTo>
                              <a:cubicBezTo>
                                <a:pt x="2164" y="567"/>
                                <a:pt x="2151" y="564"/>
                                <a:pt x="2141" y="557"/>
                              </a:cubicBezTo>
                              <a:cubicBezTo>
                                <a:pt x="2130" y="550"/>
                                <a:pt x="2121" y="540"/>
                                <a:pt x="2115" y="528"/>
                              </a:cubicBezTo>
                              <a:cubicBezTo>
                                <a:pt x="2109" y="516"/>
                                <a:pt x="2106" y="501"/>
                                <a:pt x="2106" y="485"/>
                              </a:cubicBezTo>
                              <a:cubicBezTo>
                                <a:pt x="2106" y="468"/>
                                <a:pt x="2109" y="454"/>
                                <a:pt x="2115" y="442"/>
                              </a:cubicBezTo>
                              <a:cubicBezTo>
                                <a:pt x="2121" y="429"/>
                                <a:pt x="2130" y="420"/>
                                <a:pt x="2141" y="413"/>
                              </a:cubicBezTo>
                              <a:cubicBezTo>
                                <a:pt x="2151" y="406"/>
                                <a:pt x="2164" y="403"/>
                                <a:pt x="2178" y="403"/>
                              </a:cubicBezTo>
                              <a:cubicBezTo>
                                <a:pt x="2193" y="403"/>
                                <a:pt x="2205" y="406"/>
                                <a:pt x="2216" y="413"/>
                              </a:cubicBezTo>
                              <a:cubicBezTo>
                                <a:pt x="2227" y="420"/>
                                <a:pt x="2235" y="429"/>
                                <a:pt x="2241" y="442"/>
                              </a:cubicBezTo>
                              <a:close/>
                              <a:moveTo>
                                <a:pt x="2226" y="485"/>
                              </a:moveTo>
                              <a:cubicBezTo>
                                <a:pt x="2226" y="474"/>
                                <a:pt x="2224" y="464"/>
                                <a:pt x="2221" y="455"/>
                              </a:cubicBezTo>
                              <a:cubicBezTo>
                                <a:pt x="2218" y="446"/>
                                <a:pt x="2212" y="439"/>
                                <a:pt x="2205" y="433"/>
                              </a:cubicBezTo>
                              <a:cubicBezTo>
                                <a:pt x="2198" y="427"/>
                                <a:pt x="2189" y="425"/>
                                <a:pt x="2178" y="425"/>
                              </a:cubicBezTo>
                              <a:cubicBezTo>
                                <a:pt x="2167" y="425"/>
                                <a:pt x="2159" y="427"/>
                                <a:pt x="2151" y="433"/>
                              </a:cubicBezTo>
                              <a:cubicBezTo>
                                <a:pt x="2144" y="439"/>
                                <a:pt x="2139" y="446"/>
                                <a:pt x="2136" y="455"/>
                              </a:cubicBezTo>
                              <a:cubicBezTo>
                                <a:pt x="2132" y="464"/>
                                <a:pt x="2131" y="474"/>
                                <a:pt x="2131" y="485"/>
                              </a:cubicBezTo>
                              <a:cubicBezTo>
                                <a:pt x="2131" y="496"/>
                                <a:pt x="2132" y="505"/>
                                <a:pt x="2136" y="515"/>
                              </a:cubicBezTo>
                              <a:cubicBezTo>
                                <a:pt x="2139" y="524"/>
                                <a:pt x="2144" y="531"/>
                                <a:pt x="2151" y="537"/>
                              </a:cubicBezTo>
                              <a:cubicBezTo>
                                <a:pt x="2159" y="542"/>
                                <a:pt x="2167" y="545"/>
                                <a:pt x="2178" y="545"/>
                              </a:cubicBezTo>
                              <a:cubicBezTo>
                                <a:pt x="2189" y="545"/>
                                <a:pt x="2198" y="542"/>
                                <a:pt x="2205" y="537"/>
                              </a:cubicBezTo>
                              <a:cubicBezTo>
                                <a:pt x="2212" y="531"/>
                                <a:pt x="2218" y="524"/>
                                <a:pt x="2221" y="515"/>
                              </a:cubicBezTo>
                              <a:cubicBezTo>
                                <a:pt x="2224" y="505"/>
                                <a:pt x="2226" y="496"/>
                                <a:pt x="2226" y="485"/>
                              </a:cubicBezTo>
                              <a:close/>
                              <a:moveTo>
                                <a:pt x="2015" y="524"/>
                              </a:moveTo>
                              <a:cubicBezTo>
                                <a:pt x="2013" y="524"/>
                                <a:pt x="2013" y="524"/>
                                <a:pt x="2013" y="524"/>
                              </a:cubicBezTo>
                              <a:cubicBezTo>
                                <a:pt x="1968" y="352"/>
                                <a:pt x="1968" y="352"/>
                                <a:pt x="1968" y="352"/>
                              </a:cubicBezTo>
                              <a:cubicBezTo>
                                <a:pt x="1939" y="352"/>
                                <a:pt x="1939" y="352"/>
                                <a:pt x="1939" y="352"/>
                              </a:cubicBezTo>
                              <a:cubicBezTo>
                                <a:pt x="1894" y="524"/>
                                <a:pt x="1894" y="524"/>
                                <a:pt x="1894" y="524"/>
                              </a:cubicBezTo>
                              <a:cubicBezTo>
                                <a:pt x="1892" y="524"/>
                                <a:pt x="1892" y="524"/>
                                <a:pt x="1892" y="524"/>
                              </a:cubicBezTo>
                              <a:cubicBezTo>
                                <a:pt x="1847" y="352"/>
                                <a:pt x="1847" y="352"/>
                                <a:pt x="1847" y="352"/>
                              </a:cubicBezTo>
                              <a:cubicBezTo>
                                <a:pt x="1821" y="352"/>
                                <a:pt x="1821" y="352"/>
                                <a:pt x="1821" y="352"/>
                              </a:cubicBezTo>
                              <a:cubicBezTo>
                                <a:pt x="1879" y="564"/>
                                <a:pt x="1879" y="564"/>
                                <a:pt x="1879" y="564"/>
                              </a:cubicBezTo>
                              <a:cubicBezTo>
                                <a:pt x="1906" y="564"/>
                                <a:pt x="1906" y="564"/>
                                <a:pt x="1906" y="564"/>
                              </a:cubicBezTo>
                              <a:cubicBezTo>
                                <a:pt x="1952" y="395"/>
                                <a:pt x="1952" y="395"/>
                                <a:pt x="1952" y="395"/>
                              </a:cubicBezTo>
                              <a:cubicBezTo>
                                <a:pt x="1954" y="395"/>
                                <a:pt x="1954" y="395"/>
                                <a:pt x="1954" y="395"/>
                              </a:cubicBezTo>
                              <a:cubicBezTo>
                                <a:pt x="2001" y="564"/>
                                <a:pt x="2001" y="564"/>
                                <a:pt x="2001" y="564"/>
                              </a:cubicBezTo>
                              <a:cubicBezTo>
                                <a:pt x="2027" y="564"/>
                                <a:pt x="2027" y="564"/>
                                <a:pt x="2027" y="564"/>
                              </a:cubicBezTo>
                              <a:cubicBezTo>
                                <a:pt x="2085" y="352"/>
                                <a:pt x="2085" y="352"/>
                                <a:pt x="2085" y="352"/>
                              </a:cubicBezTo>
                              <a:cubicBezTo>
                                <a:pt x="2059" y="352"/>
                                <a:pt x="2059" y="352"/>
                                <a:pt x="2059" y="352"/>
                              </a:cubicBezTo>
                              <a:lnTo>
                                <a:pt x="2015" y="524"/>
                              </a:lnTo>
                              <a:close/>
                              <a:moveTo>
                                <a:pt x="2354" y="402"/>
                              </a:moveTo>
                              <a:cubicBezTo>
                                <a:pt x="2345" y="402"/>
                                <a:pt x="2336" y="405"/>
                                <a:pt x="2329" y="410"/>
                              </a:cubicBezTo>
                              <a:cubicBezTo>
                                <a:pt x="2321" y="414"/>
                                <a:pt x="2316" y="421"/>
                                <a:pt x="2313" y="429"/>
                              </a:cubicBezTo>
                              <a:cubicBezTo>
                                <a:pt x="2311" y="429"/>
                                <a:pt x="2311" y="429"/>
                                <a:pt x="2311" y="429"/>
                              </a:cubicBezTo>
                              <a:cubicBezTo>
                                <a:pt x="2311" y="405"/>
                                <a:pt x="2311" y="405"/>
                                <a:pt x="2311" y="405"/>
                              </a:cubicBezTo>
                              <a:cubicBezTo>
                                <a:pt x="2288" y="405"/>
                                <a:pt x="2288" y="405"/>
                                <a:pt x="2288" y="405"/>
                              </a:cubicBezTo>
                              <a:cubicBezTo>
                                <a:pt x="2288" y="564"/>
                                <a:pt x="2288" y="564"/>
                                <a:pt x="2288" y="564"/>
                              </a:cubicBezTo>
                              <a:cubicBezTo>
                                <a:pt x="2312" y="564"/>
                                <a:pt x="2312" y="564"/>
                                <a:pt x="2312" y="564"/>
                              </a:cubicBezTo>
                              <a:cubicBezTo>
                                <a:pt x="2312" y="463"/>
                                <a:pt x="2312" y="463"/>
                                <a:pt x="2312" y="463"/>
                              </a:cubicBezTo>
                              <a:cubicBezTo>
                                <a:pt x="2312" y="456"/>
                                <a:pt x="2314" y="449"/>
                                <a:pt x="2317" y="444"/>
                              </a:cubicBezTo>
                              <a:cubicBezTo>
                                <a:pt x="2321" y="438"/>
                                <a:pt x="2326" y="434"/>
                                <a:pt x="2332" y="431"/>
                              </a:cubicBezTo>
                              <a:cubicBezTo>
                                <a:pt x="2338" y="427"/>
                                <a:pt x="2345" y="426"/>
                                <a:pt x="2352" y="426"/>
                              </a:cubicBezTo>
                              <a:cubicBezTo>
                                <a:pt x="2356" y="426"/>
                                <a:pt x="2359" y="426"/>
                                <a:pt x="2362" y="426"/>
                              </a:cubicBezTo>
                              <a:cubicBezTo>
                                <a:pt x="2364" y="427"/>
                                <a:pt x="2366" y="427"/>
                                <a:pt x="2367" y="427"/>
                              </a:cubicBezTo>
                              <a:cubicBezTo>
                                <a:pt x="2367" y="403"/>
                                <a:pt x="2367" y="403"/>
                                <a:pt x="2367" y="403"/>
                              </a:cubicBezTo>
                              <a:cubicBezTo>
                                <a:pt x="2366" y="403"/>
                                <a:pt x="2364" y="402"/>
                                <a:pt x="2361" y="402"/>
                              </a:cubicBezTo>
                              <a:cubicBezTo>
                                <a:pt x="2358" y="402"/>
                                <a:pt x="2356" y="402"/>
                                <a:pt x="2354" y="402"/>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group id="TeVerwijderenShape_2" style="position:absolute;margin-left:0;margin-top:0;width:144.85pt;height:86.75pt;z-index:-251657216;mso-position-horizontal-relative:page;mso-position-vertical-relative:page" coordsize="18395,11010" o:spid="_x0000_s1026" editas="canvas" w14:anchorId="6B0A72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27" style="position:absolute;width:18395;height:11010;visibility:visible;mso-wrap-style:square" type="#_x0000_t75">
                <v:fill o:detectmouseclick="t"/>
                <v:path o:connecttype="none"/>
              </v:shape>
              <v:shape id="Freeform 38" style="position:absolute;left:6807;top:4826;width:8244;height:1802;visibility:visible;mso-wrap-style:square;v-text-anchor:top" coordsize="2598,567" o:spid="_x0000_s1028" fillcolor="black" stroked="f" path="m374,61v25,,25,,25,c399,223,399,223,399,223v-25,,-25,,-25,l374,61xm387,v-5,,-9,2,-12,5c371,8,369,12,369,17v,5,2,9,6,12c378,32,382,34,387,34v5,,9,-2,13,-5c403,26,405,22,405,17v,-5,-2,-9,-5,-12c396,2,392,,387,xm230,223v-66,,-66,,-66,c164,7,164,7,164,7v69,,69,,69,c254,7,272,11,287,20v15,8,27,21,35,37c330,73,334,92,334,115v,22,-4,42,-12,58c314,189,302,202,286,210v-15,9,-34,13,-56,13xm229,200v18,,32,-3,44,-10c285,183,294,173,300,160v5,-12,8,-28,8,-45c308,97,305,82,300,69,294,57,285,47,274,40,263,33,249,30,232,30v-42,,-42,,-42,c190,200,190,200,190,200r39,xm998,7v-25,,-25,,-25,c973,223,973,223,973,223v25,,25,,25,l998,7xm708,184v,9,2,17,7,23c719,213,725,218,731,221v7,3,14,5,21,5c757,226,761,225,764,225v3,-1,5,-2,7,-2c766,200,766,200,766,200v-1,,-3,1,-5,1c760,201,757,201,755,201v-4,,-8,,-11,-1c741,199,738,196,736,193v-2,-4,-3,-9,-3,-16c733,82,733,82,733,82v35,,35,,35,c768,61,768,61,768,61v-35,,-35,,-35,c733,22,733,22,733,22v-25,,-25,,-25,c708,61,708,61,708,61v-25,,-25,,-25,c683,82,683,82,683,82v25,,25,,25,l708,184xm639,v-5,,-9,2,-12,5c623,8,621,12,621,17v,5,2,9,6,12c630,32,634,34,639,34v5,,9,-2,13,-5c655,26,657,22,657,17v,-5,-2,-9,-5,-12c648,2,644,,639,xm893,213v-4,4,-9,7,-16,10c871,226,863,227,853,227v-10,,-19,-2,-28,-6c817,217,810,212,805,204v-5,-7,-7,-16,-7,-27c798,168,800,160,803,155v4,-6,9,-11,15,-14c824,138,831,135,838,133v8,-1,15,-3,23,-4c871,128,879,127,885,127v6,-1,11,-2,14,-4c901,122,903,119,903,115v,-1,,-1,,-1c903,103,900,95,894,89v-5,-5,-14,-8,-25,-8c857,81,847,83,840,89v-6,5,-11,10,-14,16c802,97,802,97,802,97v5,-10,10,-18,17,-23c827,68,834,64,843,62v8,-2,16,-3,25,-3c873,59,879,59,886,61v7,1,13,3,19,7c912,72,917,78,921,85v5,8,7,18,7,31c928,223,928,223,928,223v-25,,-25,,-25,c903,201,903,201,903,201v-1,,-1,,-1,c900,205,897,209,893,213xm898,184v3,-6,5,-13,5,-19c903,142,903,142,903,142v-1,1,-4,2,-7,3c892,146,888,147,884,148v-5,1,-10,1,-14,2c866,150,862,151,860,151v-7,1,-13,2,-19,4c836,157,831,160,828,163v-3,4,-5,9,-5,16c823,187,826,194,832,198v7,5,15,7,25,7c867,205,875,203,882,199v7,-4,12,-9,16,-15xm479,283v-8,-3,-15,-7,-21,-12c452,266,448,261,444,255v20,-14,20,-14,20,-14c466,244,469,248,473,251v3,4,8,8,14,10c493,264,501,266,511,266v13,,24,-3,32,-10c552,250,556,240,556,226v,-33,,-33,,-33c554,193,554,193,554,193v-2,3,-5,7,-8,11c543,209,538,213,532,216v-7,3,-15,5,-26,5c493,221,481,218,471,212v-10,-7,-19,-16,-25,-28c440,173,437,158,437,141v,-16,3,-31,9,-43c452,85,460,76,471,69v10,-7,22,-10,36,-10c517,59,526,61,532,64v6,4,11,7,14,12c550,80,552,84,554,87v3,,3,,3,c557,61,557,61,557,61v24,,24,,24,c581,228,581,228,581,228v,14,-3,25,-10,34c565,271,557,277,546,282v-11,4,-22,6,-35,6c499,288,488,286,479,283xm556,141v,-12,-1,-22,-5,-31c547,101,542,94,535,89v-7,-5,-15,-8,-25,-8c499,81,490,84,483,89v-7,6,-12,13,-15,22c464,120,462,130,462,141v,11,2,21,6,30c471,179,477,186,484,191v7,5,15,7,26,7c520,198,528,196,535,192v7,-5,12,-12,16,-20c554,163,556,153,556,141xm626,223v25,,25,,25,c651,61,651,61,651,61v-25,,-25,,-25,l626,223xm1193,143v-49,,-49,,-49,c1144,225,1144,225,1144,225v-27,,-27,,-27,c1117,,1117,,1117,v76,,76,,76,c1211,,1225,3,1236,9v12,7,20,15,25,26c1267,46,1269,58,1269,71v,13,-2,25,-8,36c1256,118,1248,127,1237,133v-12,7,-26,10,-44,10xm1193,119v12,,21,-2,29,-7c1229,108,1234,103,1238,95v3,-7,5,-15,5,-24c1243,62,1241,54,1238,47v-4,-7,-9,-13,-16,-17c1214,26,1204,24,1192,24v-48,,-48,,-48,c1144,119,1144,119,1144,119r49,xm1411,202v-1,,-1,,-1,c1408,206,1405,210,1401,214v-4,4,-10,8,-17,10c1378,227,1369,229,1360,229v-11,,-21,-2,-30,-6c1322,219,1315,213,1310,205v-5,-8,-8,-17,-8,-28c1302,167,1304,160,1308,153v4,-6,9,-10,15,-14c1329,136,1336,133,1344,132v8,-2,16,-4,23,-5c1378,126,1386,125,1392,124v7,,12,-2,14,-3c1409,119,1411,116,1411,112v,-1,,-1,,-1c1411,100,1408,92,1402,86v-6,-6,-15,-9,-27,-9c1363,77,1353,80,1346,85v-7,5,-12,11,-15,17c1307,94,1307,94,1307,94v4,-11,10,-19,17,-24c1332,64,1340,60,1349,57v8,-2,17,-3,25,-3c1380,54,1386,55,1393,56v7,1,14,4,21,8c1420,68,1426,74,1430,82v5,8,7,18,7,32c1437,225,1437,225,1437,225v-26,,-26,,-26,l1411,202xm1411,164v,-24,,-24,,-24c1410,141,1407,143,1404,144v-4,1,-8,2,-13,2c1386,147,1382,148,1377,148v-4,1,-8,1,-11,2c1359,151,1353,152,1347,154v-6,2,-10,5,-14,9c1330,167,1328,172,1328,178v,9,3,16,10,21c1345,203,1353,206,1363,206v11,,19,-2,26,-6c1397,196,1402,190,1406,184v3,-6,5,-13,5,-20xm2297,184v,9,2,18,7,24c2309,214,2314,219,2321,222v7,4,15,5,22,5c2348,227,2352,227,2355,226v3,-1,5,-1,7,-2c2357,201,2357,201,2357,201v-1,,-3,,-4,1c2351,202,2348,202,2345,202v-3,,-7,-1,-10,-2c2331,199,2328,197,2326,193v-2,-4,-3,-9,-3,-16c2323,78,2323,78,2323,78v36,,36,,36,c2359,56,2359,56,2359,56v-36,,-36,,-36,c2323,16,2323,16,2323,16v-26,,-26,,-26,c2297,56,2297,56,2297,56v-25,,-25,,-25,c2272,78,2272,78,2272,78v25,,25,,25,l2297,184xm2513,204v5,-8,8,-16,8,-26c2521,166,2517,156,2510,149v-8,-8,-19,-13,-34,-17c2451,126,2451,126,2451,126v-10,-2,-17,-6,-22,-9c2424,113,2422,108,2422,101v,-7,3,-13,10,-17c2439,79,2448,76,2458,76v8,,14,2,19,4c2481,82,2485,86,2488,89v3,4,5,8,7,12c2518,94,2518,94,2518,94v-4,-12,-11,-22,-21,-29c2488,58,2475,54,2458,54v-12,,-22,2,-32,6c2417,64,2410,70,2404,78v-5,7,-8,15,-8,25c2396,114,2400,124,2407,132v7,8,18,13,34,17c2469,156,2469,156,2469,156v9,1,15,4,19,8c2492,168,2494,173,2494,179v,7,-3,14,-11,19c2476,203,2467,206,2455,206v-11,,-20,-3,-26,-7c2422,194,2418,187,2415,178v-24,7,-24,7,-24,7c2394,199,2401,210,2412,217v12,8,26,11,43,11c2468,228,2480,226,2489,222v10,-5,18,-11,24,-18xm1529,239v-5,13,-10,20,-17,23c1506,264,1498,264,1489,262v-7,23,-7,23,-7,23c1483,285,1486,286,1489,287v4,,8,1,12,1c1509,288,1516,286,1522,284v6,-3,12,-7,17,-13c1543,265,1547,258,1551,250,1623,57,1623,57,1623,57v-29,-1,-29,-1,-29,-1c1548,191,1548,191,1548,191v-2,,-2,,-2,c1499,56,1499,56,1499,56v-28,,-28,,-28,c1534,226,1534,226,1534,226r-5,13xm2131,123v,-9,2,-18,5,-25c2140,92,2145,86,2152,83v6,-4,13,-6,22,-6c2186,77,2195,81,2202,88v7,8,10,18,10,31c2212,225,2212,225,2212,225v26,,26,,26,c2238,118,2238,118,2238,118v,-15,-2,-27,-7,-36c2226,73,2220,66,2211,61v-8,-5,-18,-7,-30,-7c2168,54,2158,57,2150,62v-8,5,-14,12,-18,21c2130,83,2130,83,2130,83v,-27,,-27,,-27c2105,56,2105,56,2105,56v,169,,169,,169c2131,225,2131,225,2131,225r,-102xm1852,112v,113,,113,,113c1877,225,1877,225,1877,225v,-113,,-113,,-113c1877,92,1873,78,1863,68v-10,-9,-22,-14,-37,-14c1814,54,1804,57,1795,62v-9,5,-15,12,-20,21c1774,83,1774,83,1774,83v-4,-9,-10,-16,-18,-21c1749,57,1740,54,1728,54v-10,,-20,3,-28,8c1692,67,1687,74,1683,83v-2,,-2,,-2,c1681,56,1681,56,1681,56v-25,,-25,,-25,c1656,225,1656,225,1656,225v26,,26,,26,c1682,119,1682,119,1682,119v,-8,2,-15,5,-21c1691,91,1695,86,1701,83v6,-4,12,-6,19,-6c1730,77,1738,80,1744,86v6,6,10,14,10,23c1754,225,1754,225,1754,225v26,,26,,26,c1780,115,1780,115,1780,115v,-11,3,-20,10,-27c1796,81,1805,77,1817,77v9,,17,3,24,8c1848,91,1852,100,1852,112xm1926,187v-6,-13,-9,-28,-9,-45c1917,125,1920,109,1926,96v7,-13,16,-23,27,-31c1964,58,1978,54,1993,54v9,,17,1,26,4c2027,61,2035,66,2042,73v7,6,13,15,17,26c2063,109,2065,123,2065,138v,11,,11,,11c1943,149,1943,149,1943,149v,12,2,21,6,29c1954,187,1960,194,1968,198v8,5,17,7,28,7c2002,205,2008,204,2014,202v6,-2,10,-5,14,-9c2032,190,2035,185,2038,179v25,7,25,7,25,7c2060,194,2056,202,2049,208v-6,7,-13,12,-23,15c2017,227,2007,228,1996,228v-17,,-31,-3,-43,-10c1942,210,1933,200,1926,187xm1943,127v96,,96,,96,c2039,117,2037,109,2033,101v-3,-7,-9,-13,-16,-17c2010,79,2002,77,1993,77v-10,,-19,3,-27,8c1959,90,1953,97,1949,105v-4,7,-5,14,-6,22xm576,435v4,7,6,17,6,29c582,563,582,563,582,563v-24,,-24,,-24,c558,543,558,543,558,543v-1,,-1,,-1,c556,546,553,549,549,553v-3,4,-8,7,-14,10c529,565,521,567,513,567v-10,,-19,-2,-26,-6c479,557,473,552,468,545v-5,-7,-7,-15,-7,-25c461,512,463,505,466,499v4,-5,8,-9,14,-13c486,483,492,481,499,480v7,-2,14,-3,21,-4c529,475,536,474,542,473v6,,10,-1,12,-3c557,469,558,466,558,462v,-1,,-1,,-1c558,452,556,444,551,439v-6,-6,-14,-8,-24,-8c516,431,507,433,501,438v-7,5,-11,10,-14,16c465,446,465,446,465,446v4,-9,10,-17,16,-22c488,419,495,416,503,413v8,-2,15,-3,23,-3c531,410,536,411,543,412v6,1,12,4,18,7c567,423,572,428,576,435xm558,487v-1,1,-3,3,-6,3c549,491,545,492,541,493v-5,1,-9,1,-13,2c524,495,521,496,518,496v-6,1,-11,2,-16,4c496,501,492,504,489,507v-3,4,-5,9,-5,14c484,529,487,536,493,540v6,4,14,6,23,6c525,546,533,544,539,540v7,-3,11,-8,15,-14c557,521,558,515,558,508r,-21xm342,410v-9,,-17,3,-24,7c310,422,305,428,303,435v-2,,-2,,-2,c301,413,301,413,301,413v-22,,-22,,-22,c279,563,279,563,279,563v23,,23,,23,c302,468,302,468,302,468v,-7,1,-13,5,-18c310,445,315,440,320,437v6,-3,13,-4,20,-4c343,433,346,433,349,433v2,1,4,1,5,1c354,411,354,411,354,411v-1,,-3,,-6,-1c346,410,344,410,342,410xm67,353v-8,,-14,2,-21,4c40,360,34,365,30,370v-4,6,-6,13,-6,22c24,413,24,413,24,413,,413,,413,,413v,19,,19,,19c24,432,24,432,24,432v,131,,131,,131c47,563,47,563,47,563v,-131,,-131,,-131c81,432,81,432,81,432v,-19,,-19,,-19c47,413,47,413,47,413v,-16,,-16,,-16c47,390,49,384,52,380v4,-3,9,-5,17,-5c72,375,75,375,77,376v2,,4,1,5,1c89,357,89,357,89,357v-2,-1,-5,-2,-8,-3c77,354,72,353,67,353xm235,445v5,11,8,25,8,41c243,501,240,515,235,527v-6,11,-14,20,-24,27c201,560,189,563,175,563v-14,,-26,-3,-36,-9c129,547,121,538,115,527v-5,-12,-8,-26,-8,-41c107,470,110,456,115,445v6,-12,14,-21,24,-28c149,411,161,408,175,408v14,,26,3,36,9c221,424,229,433,235,445xm220,486v,-10,-1,-20,-5,-28c212,449,207,442,200,436v-6,-5,-15,-8,-25,-8c165,428,156,431,149,436v-6,6,-11,13,-14,22c131,466,130,476,130,486v,10,1,19,5,28c138,522,143,529,149,535v7,5,16,8,26,8c185,543,194,540,200,535v7,-6,12,-13,15,-21c219,505,220,496,220,486xm685,371v66,,66,,66,c751,560,751,560,751,560v26,,26,,26,c777,371,777,371,777,371v67,,67,,67,c844,348,844,348,844,348v-159,,-159,,-159,l685,371xm1545,441v4,10,6,23,6,37c1551,489,1551,489,1551,489v-115,,-115,,-115,c1436,499,1438,509,1442,516v4,8,10,15,17,19c1466,539,1475,541,1485,541v6,,12,,17,-2c1508,537,1512,534,1516,530v4,-3,7,-8,9,-13c1548,523,1548,523,1548,523v-2,8,-6,15,-12,21c1530,550,1523,555,1514,558v-9,4,-18,5,-29,5c1470,563,1456,560,1445,553v-11,-7,-19,-16,-25,-28c1414,512,1411,498,1411,482v,-17,3,-31,9,-43c1426,426,1434,416,1445,409v11,-7,23,-10,38,-10c1491,399,1499,400,1507,403v8,3,16,7,22,13c1536,423,1541,431,1545,441xm1526,468v,-9,-2,-17,-5,-24c1517,437,1512,431,1506,427v-7,-4,-15,-6,-23,-6c1473,421,1464,423,1457,428v-7,5,-12,11,-16,19c1438,453,1437,460,1436,468r90,xm948,398v-10,,-18,3,-26,8c915,411,909,417,906,425v-1,,-1,,-1,c905,401,905,401,905,401v-24,,-24,,-24,c881,560,881,560,881,560v25,,25,,25,c906,459,906,459,906,459v,-7,1,-13,5,-19c914,434,919,430,925,427v6,-3,13,-5,21,-5c949,422,952,422,955,423v3,,5,,6,1c961,399,961,399,961,399v-2,,-4,,-6,-1c952,398,950,398,948,398xm1697,348v24,,24,,24,c1721,560,1721,560,1721,560v-23,,-23,,-23,c1698,536,1698,536,1698,536v-3,,-3,,-3,c1693,539,1690,542,1687,547v-3,4,-8,8,-14,11c1667,562,1658,563,1648,563v-13,,-25,-3,-35,-10c1603,547,1595,537,1589,525v-5,-13,-8,-27,-8,-44c1581,464,1584,450,1589,437v6,-12,14,-21,24,-28c1623,402,1635,399,1649,399v10,,18,2,24,5c1679,407,1684,411,1687,416v3,4,6,7,8,10c1697,426,1697,426,1697,426r,-78xm1697,480v,-11,-2,-22,-5,-31c1689,440,1683,433,1677,428v-7,-5,-15,-7,-25,-7c1641,421,1633,423,1626,429v-7,5,-12,12,-16,21c1607,459,1605,469,1605,480v,12,2,22,5,31c1614,521,1619,528,1626,533v7,6,15,8,26,8c1661,541,1670,539,1676,534v7,-5,12,-13,16,-22c1695,503,1697,492,1697,480xm1375,538v-2,,-4,1,-7,1c1365,539,1361,538,1358,537v-3,-1,-6,-4,-8,-7c1348,527,1347,521,1347,514v,-92,,-92,,-92c1381,422,1381,422,1381,422v,-21,,-21,,-21c1347,401,1347,401,1347,401v,-38,,-38,,-38c1323,363,1323,363,1323,363v,38,,38,,38c1299,401,1299,401,1299,401v,21,,21,,21c1323,422,1323,422,1323,422v,99,,99,,99c1323,530,1325,538,1329,544v5,6,10,11,17,14c1352,561,1359,562,1366,562v4,,8,,11,-1c1380,561,1382,560,1384,559v-5,-22,-5,-22,-5,-22c1378,537,1377,538,1375,538xm1090,495v,10,-2,18,-6,25c1079,526,1074,531,1068,534v-7,3,-13,5,-19,5c1039,539,1031,535,1024,528v-7,-7,-10,-16,-10,-28c1014,401,1014,401,1014,401v-24,,-24,,-24,c990,502,990,502,990,502v,14,2,25,6,34c1001,545,1007,551,1015,556v7,4,16,6,26,6c1053,562,1063,559,1071,554v8,-6,14,-13,17,-21c1090,533,1090,533,1090,533v,27,,27,,27c1115,560,1115,560,1115,560v,-159,,-159,,-159c1090,401,1090,401,1090,401r,94xm1233,473v-24,-6,-24,-6,-24,-6c1200,464,1193,462,1188,458v-4,-4,-6,-8,-6,-14c1182,437,1185,431,1191,427v7,-5,15,-7,25,-7c1223,420,1229,421,1233,423v5,3,8,6,11,9c1247,436,1249,439,1250,443v22,-6,22,-6,22,-6c1268,425,1262,416,1253,409v-9,-7,-22,-10,-37,-10c1205,399,1195,401,1186,405v-9,4,-16,9,-21,16c1160,428,1157,436,1157,445v,11,4,20,10,27c1174,480,1185,485,1200,488v26,7,26,7,26,7c1234,496,1240,499,1244,503v4,4,6,8,6,14c1250,524,1246,530,1240,535v-7,4,-16,7,-28,7c1202,542,1194,540,1188,535v-6,-4,-10,-10,-12,-19c1152,522,1152,522,1152,522v3,13,10,24,21,31c1183,560,1197,563,1213,563v12,,23,-2,32,-6c1255,553,1262,547,1267,540v5,-7,8,-15,8,-24c1275,505,1272,495,1265,488v-7,-7,-18,-12,-32,-15xm2396,564v25,,25,,25,c2421,352,2421,352,2421,352v-25,,-25,,-25,l2396,564xm2598,352v,212,,212,,212c2574,564,2574,564,2574,564v,-25,,-25,,-25c2571,539,2571,539,2571,539v-1,3,-4,7,-7,11c2561,554,2556,558,2550,562v-6,3,-15,5,-25,5c2512,567,2500,564,2490,557v-10,-7,-18,-16,-24,-29c2461,516,2458,501,2458,485v,-17,3,-32,8,-44c2472,429,2480,419,2490,413v10,-7,22,-10,36,-10c2536,403,2544,404,2550,408v6,3,11,7,14,11c2567,424,2570,427,2571,430v3,,3,,3,c2574,352,2574,352,2574,352r24,xm2574,484v,-12,-2,-22,-5,-31c2565,444,2560,437,2553,432v-6,-5,-15,-7,-25,-7c2518,425,2509,427,2503,432v-7,6,-12,13,-16,22c2484,463,2482,473,2482,484v,11,2,22,5,31c2491,524,2496,531,2503,537v7,5,15,8,25,8c2538,545,2547,542,2553,537v7,-5,12,-12,16,-21c2572,507,2574,496,2574,484xm2241,442v6,12,9,26,9,43c2250,501,2247,516,2241,528v-6,12,-14,22,-25,29c2205,564,2193,567,2178,567v-14,,-27,-3,-37,-10c2130,550,2121,540,2115,528v-6,-12,-9,-27,-9,-43c2106,468,2109,454,2115,442v6,-13,15,-22,26,-29c2151,406,2164,403,2178,403v15,,27,3,38,10c2227,420,2235,429,2241,442xm2226,485v,-11,-2,-21,-5,-30c2218,446,2212,439,2205,433v-7,-6,-16,-8,-27,-8c2167,425,2159,427,2151,433v-7,6,-12,13,-15,22c2132,464,2131,474,2131,485v,11,1,20,5,30c2139,524,2144,531,2151,537v8,5,16,8,27,8c2189,545,2198,542,2205,537v7,-6,13,-13,16,-22c2224,505,2226,496,2226,485xm2015,524v-2,,-2,,-2,c1968,352,1968,352,1968,352v-29,,-29,,-29,c1894,524,1894,524,1894,524v-2,,-2,,-2,c1847,352,1847,352,1847,352v-26,,-26,,-26,c1879,564,1879,564,1879,564v27,,27,,27,c1952,395,1952,395,1952,395v2,,2,,2,c2001,564,2001,564,2001,564v26,,26,,26,c2085,352,2085,352,2085,352v-26,,-26,,-26,l2015,524xm2354,402v-9,,-18,3,-25,8c2321,414,2316,421,2313,429v-2,,-2,,-2,c2311,405,2311,405,2311,405v-23,,-23,,-23,c2288,564,2288,564,2288,564v24,,24,,24,c2312,463,2312,463,2312,463v,-7,2,-14,5,-19c2321,438,2326,434,2332,431v6,-4,13,-5,20,-5c2356,426,2359,426,2362,426v2,1,4,1,5,1c2367,403,2367,403,2367,403v-1,,-3,-1,-6,-1c2358,402,2356,402,2354,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">
                <v:path arrowok="t" o:connecttype="custom" o:connectlocs="128515,5404;72984,70887;308753,2225;239577,63894;216730,26066;283368,67708;286541,36556;292253,27020;276069,47682;147237,76609;141525,58490;181190,83285;153583,60715;363015,71523;392843,30199;431557,72795;444884,27338;455990,71523;424576,63258;746656,64212;720953,17801;779975,24159;783466,49589;485184,75973;490578,60715;710164,71523;676211,39099;539446,19709;556581,34649;632421,17166;646700,56901;623853,27020;154535,178331;167228,137006;171671,156715;108524,130331;110745,137642;7616,137324;28242,113483;44108,132556;47281,170066;217365,110622;491213,166251;490261,140185;287176,135099;303042,126516;504223,166887;532147,136053;434095,171337;412200,134145;338899,169748;345880,169430;391257,134463;394747,159894;401411,155125;813611,174834;816784,136688;802188,173245;671134,140503;677798,163708;586092,111894;739041,130331;751099,135735" o:connectangles="0,0,0,0,0,0,0,0,0,0,0,0,0,0,0,0,0,0,0,0,0,0,0,0,0,0,0,0,0,0,0,0,0,0,0,0,0,0,0,0,0,0,0,0,0,0,0,0,0,0,0,0,0,0,0,0,0,0,0,0,0,0,0"/>
                <o:lock v:ext="edit" verticies="t" aspectratio="t"/>
              </v:shape>
              <w10:wrap anchorx="page" anchory="page"/>
            </v:group>
          </w:pict>
        </mc:Fallback>
      </mc:AlternateContent>
    </w:r>
    <w:r>
      <w:rPr>
        <w:noProof/>
      </w:rPr>
      <mc:AlternateContent>
        <mc:Choice Requires="wpc">
          <w:drawing>
            <wp:anchor distT="0" distB="0" distL="114300" distR="114300" simplePos="0" relativeHeight="251657216" behindDoc="1" locked="0" layoutInCell="1" allowOverlap="1" wp14:anchorId="699F8193" wp14:editId="273AD64C">
              <wp:simplePos x="0" y="0"/>
              <wp:positionH relativeFrom="rightMargin">
                <wp:align>right</wp:align>
              </wp:positionH>
              <wp:positionV relativeFrom="page">
                <wp:posOffset>0</wp:posOffset>
              </wp:positionV>
              <wp:extent cx="3618000" cy="1101600"/>
              <wp:effectExtent l="0" t="0" r="0" b="0"/>
              <wp:wrapNone/>
              <wp:docPr id="19" name="TeVerwijderenShape_1"/>
              <wp:cNvGraphicFramePr>
                <a:graphicFrameLocks xmlns:a="http://schemas.openxmlformats.org/drawingml/2006/main" noSelect="1" noChangeAspect="1"/>
              </wp:cNvGraphicFramePr>
              <a:graphic xmlns:a="http://schemas.openxmlformats.org/drawingml/2006/main">
                <a:graphicData uri="http://schemas.microsoft.com/office/word/2010/wordprocessingCanvas">
                  <wpc:wpc>
                    <wpc:bg>
                      <a:noFill/>
                    </wpc:bg>
                    <wpc:whole>
                      <a:ln>
                        <a:noFill/>
                      </a:ln>
                    </wpc:whole>
                    <wps:wsp>
                      <wps:cNvPr id="13" name="Freeform 37"/>
                      <wps:cNvSpPr>
                        <a:spLocks noEditPoints="1"/>
                      </wps:cNvSpPr>
                      <wps:spPr bwMode="auto">
                        <a:xfrm>
                          <a:off x="277495" y="473710"/>
                          <a:ext cx="2647950" cy="277495"/>
                        </a:xfrm>
                        <a:custGeom>
                          <a:avLst/>
                          <a:gdLst>
                            <a:gd name="T0" fmla="*/ 7117 w 8341"/>
                            <a:gd name="T1" fmla="*/ 841 h 875"/>
                            <a:gd name="T2" fmla="*/ 7041 w 8341"/>
                            <a:gd name="T3" fmla="*/ 316 h 875"/>
                            <a:gd name="T4" fmla="*/ 6893 w 8341"/>
                            <a:gd name="T5" fmla="*/ 841 h 875"/>
                            <a:gd name="T6" fmla="*/ 6805 w 8341"/>
                            <a:gd name="T7" fmla="*/ 381 h 875"/>
                            <a:gd name="T8" fmla="*/ 6699 w 8341"/>
                            <a:gd name="T9" fmla="*/ 612 h 875"/>
                            <a:gd name="T10" fmla="*/ 7945 w 8341"/>
                            <a:gd name="T11" fmla="*/ 129 h 875"/>
                            <a:gd name="T12" fmla="*/ 7582 w 8341"/>
                            <a:gd name="T13" fmla="*/ 388 h 875"/>
                            <a:gd name="T14" fmla="*/ 7552 w 8341"/>
                            <a:gd name="T15" fmla="*/ 315 h 875"/>
                            <a:gd name="T16" fmla="*/ 7246 w 8341"/>
                            <a:gd name="T17" fmla="*/ 44 h 875"/>
                            <a:gd name="T18" fmla="*/ 7223 w 8341"/>
                            <a:gd name="T19" fmla="*/ 184 h 875"/>
                            <a:gd name="T20" fmla="*/ 7339 w 8341"/>
                            <a:gd name="T21" fmla="*/ 841 h 875"/>
                            <a:gd name="T22" fmla="*/ 7561 w 8341"/>
                            <a:gd name="T23" fmla="*/ 841 h 875"/>
                            <a:gd name="T24" fmla="*/ 7994 w 8341"/>
                            <a:gd name="T25" fmla="*/ 162 h 875"/>
                            <a:gd name="T26" fmla="*/ 7842 w 8341"/>
                            <a:gd name="T27" fmla="*/ 841 h 875"/>
                            <a:gd name="T28" fmla="*/ 8151 w 8341"/>
                            <a:gd name="T29" fmla="*/ 310 h 875"/>
                            <a:gd name="T30" fmla="*/ 8270 w 8341"/>
                            <a:gd name="T31" fmla="*/ 502 h 875"/>
                            <a:gd name="T32" fmla="*/ 8330 w 8341"/>
                            <a:gd name="T33" fmla="*/ 705 h 875"/>
                            <a:gd name="T34" fmla="*/ 8330 w 8341"/>
                            <a:gd name="T35" fmla="*/ 705 h 875"/>
                            <a:gd name="T36" fmla="*/ 2870 w 8341"/>
                            <a:gd name="T37" fmla="*/ 841 h 875"/>
                            <a:gd name="T38" fmla="*/ 3051 w 8341"/>
                            <a:gd name="T39" fmla="*/ 682 h 875"/>
                            <a:gd name="T40" fmla="*/ 4300 w 8341"/>
                            <a:gd name="T41" fmla="*/ 36 h 875"/>
                            <a:gd name="T42" fmla="*/ 4732 w 8341"/>
                            <a:gd name="T43" fmla="*/ 782 h 875"/>
                            <a:gd name="T44" fmla="*/ 4807 w 8341"/>
                            <a:gd name="T45" fmla="*/ 841 h 875"/>
                            <a:gd name="T46" fmla="*/ 4807 w 8341"/>
                            <a:gd name="T47" fmla="*/ 36 h 875"/>
                            <a:gd name="T48" fmla="*/ 5929 w 8341"/>
                            <a:gd name="T49" fmla="*/ 457 h 875"/>
                            <a:gd name="T50" fmla="*/ 5929 w 8341"/>
                            <a:gd name="T51" fmla="*/ 400 h 875"/>
                            <a:gd name="T52" fmla="*/ 6311 w 8341"/>
                            <a:gd name="T53" fmla="*/ 36 h 875"/>
                            <a:gd name="T54" fmla="*/ 6324 w 8341"/>
                            <a:gd name="T55" fmla="*/ 841 h 875"/>
                            <a:gd name="T56" fmla="*/ 5645 w 8341"/>
                            <a:gd name="T57" fmla="*/ 782 h 875"/>
                            <a:gd name="T58" fmla="*/ 5048 w 8341"/>
                            <a:gd name="T59" fmla="*/ 36 h 875"/>
                            <a:gd name="T60" fmla="*/ 5113 w 8341"/>
                            <a:gd name="T61" fmla="*/ 95 h 875"/>
                            <a:gd name="T62" fmla="*/ 5710 w 8341"/>
                            <a:gd name="T63" fmla="*/ 841 h 875"/>
                            <a:gd name="T64" fmla="*/ 5645 w 8341"/>
                            <a:gd name="T65" fmla="*/ 782 h 875"/>
                            <a:gd name="T66" fmla="*/ 670 w 8341"/>
                            <a:gd name="T67" fmla="*/ 58 h 875"/>
                            <a:gd name="T68" fmla="*/ 346 w 8341"/>
                            <a:gd name="T69" fmla="*/ 682 h 875"/>
                            <a:gd name="T70" fmla="*/ 198 w 8341"/>
                            <a:gd name="T71" fmla="*/ 841 h 875"/>
                            <a:gd name="T72" fmla="*/ 682 w 8341"/>
                            <a:gd name="T73" fmla="*/ 841 h 875"/>
                            <a:gd name="T74" fmla="*/ 955 w 8341"/>
                            <a:gd name="T75" fmla="*/ 36 h 875"/>
                            <a:gd name="T76" fmla="*/ 4149 w 8341"/>
                            <a:gd name="T77" fmla="*/ 593 h 875"/>
                            <a:gd name="T78" fmla="*/ 3441 w 8341"/>
                            <a:gd name="T79" fmla="*/ 845 h 875"/>
                            <a:gd name="T80" fmla="*/ 4067 w 8341"/>
                            <a:gd name="T81" fmla="*/ 149 h 875"/>
                            <a:gd name="T82" fmla="*/ 3845 w 8341"/>
                            <a:gd name="T83" fmla="*/ 203 h 875"/>
                            <a:gd name="T84" fmla="*/ 3622 w 8341"/>
                            <a:gd name="T85" fmla="*/ 687 h 875"/>
                            <a:gd name="T86" fmla="*/ 3970 w 8341"/>
                            <a:gd name="T87" fmla="*/ 545 h 875"/>
                            <a:gd name="T88" fmla="*/ 2004 w 8341"/>
                            <a:gd name="T89" fmla="*/ 448 h 875"/>
                            <a:gd name="T90" fmla="*/ 1145 w 8341"/>
                            <a:gd name="T91" fmla="*/ 448 h 875"/>
                            <a:gd name="T92" fmla="*/ 1760 w 8341"/>
                            <a:gd name="T93" fmla="*/ 48 h 875"/>
                            <a:gd name="T94" fmla="*/ 1575 w 8341"/>
                            <a:gd name="T95" fmla="*/ 177 h 875"/>
                            <a:gd name="T96" fmla="*/ 1816 w 8341"/>
                            <a:gd name="T97" fmla="*/ 438 h 875"/>
                            <a:gd name="T98" fmla="*/ 2584 w 8341"/>
                            <a:gd name="T99" fmla="*/ 841 h 875"/>
                            <a:gd name="T100" fmla="*/ 2277 w 8341"/>
                            <a:gd name="T101" fmla="*/ 841 h 875"/>
                            <a:gd name="T102" fmla="*/ 2412 w 8341"/>
                            <a:gd name="T103" fmla="*/ 30 h 875"/>
                            <a:gd name="T104" fmla="*/ 2699 w 8341"/>
                            <a:gd name="T105" fmla="*/ 465 h 875"/>
                            <a:gd name="T106" fmla="*/ 2490 w 8341"/>
                            <a:gd name="T107" fmla="*/ 199 h 875"/>
                            <a:gd name="T108" fmla="*/ 2277 w 8341"/>
                            <a:gd name="T109" fmla="*/ 441 h 875"/>
                            <a:gd name="T110" fmla="*/ 2535 w 8341"/>
                            <a:gd name="T111" fmla="*/ 244 h 8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341" h="875">
                              <a:moveTo>
                                <a:pt x="7041" y="316"/>
                              </a:moveTo>
                              <a:cubicBezTo>
                                <a:pt x="7146" y="461"/>
                                <a:pt x="7214" y="643"/>
                                <a:pt x="7238" y="841"/>
                              </a:cubicBezTo>
                              <a:cubicBezTo>
                                <a:pt x="7117" y="841"/>
                                <a:pt x="7117" y="841"/>
                                <a:pt x="7117" y="841"/>
                              </a:cubicBezTo>
                              <a:cubicBezTo>
                                <a:pt x="7086" y="617"/>
                                <a:pt x="6995" y="423"/>
                                <a:pt x="6869" y="297"/>
                              </a:cubicBezTo>
                              <a:cubicBezTo>
                                <a:pt x="6895" y="266"/>
                                <a:pt x="6923" y="238"/>
                                <a:pt x="6953" y="211"/>
                              </a:cubicBezTo>
                              <a:cubicBezTo>
                                <a:pt x="6984" y="243"/>
                                <a:pt x="7014" y="277"/>
                                <a:pt x="7041" y="316"/>
                              </a:cubicBezTo>
                              <a:close/>
                              <a:moveTo>
                                <a:pt x="6805" y="381"/>
                              </a:moveTo>
                              <a:cubicBezTo>
                                <a:pt x="6782" y="416"/>
                                <a:pt x="6761" y="454"/>
                                <a:pt x="6743" y="493"/>
                              </a:cubicBezTo>
                              <a:cubicBezTo>
                                <a:pt x="6816" y="583"/>
                                <a:pt x="6869" y="703"/>
                                <a:pt x="6893" y="841"/>
                              </a:cubicBezTo>
                              <a:cubicBezTo>
                                <a:pt x="7015" y="841"/>
                                <a:pt x="7015" y="841"/>
                                <a:pt x="7015" y="841"/>
                              </a:cubicBezTo>
                              <a:cubicBezTo>
                                <a:pt x="6992" y="693"/>
                                <a:pt x="6939" y="557"/>
                                <a:pt x="6859" y="448"/>
                              </a:cubicBezTo>
                              <a:cubicBezTo>
                                <a:pt x="6842" y="424"/>
                                <a:pt x="6824" y="402"/>
                                <a:pt x="6805" y="381"/>
                              </a:cubicBezTo>
                              <a:close/>
                              <a:moveTo>
                                <a:pt x="6668" y="841"/>
                              </a:moveTo>
                              <a:cubicBezTo>
                                <a:pt x="6790" y="841"/>
                                <a:pt x="6790" y="841"/>
                                <a:pt x="6790" y="841"/>
                              </a:cubicBezTo>
                              <a:cubicBezTo>
                                <a:pt x="6772" y="757"/>
                                <a:pt x="6742" y="679"/>
                                <a:pt x="6699" y="612"/>
                              </a:cubicBezTo>
                              <a:cubicBezTo>
                                <a:pt x="6679" y="685"/>
                                <a:pt x="6668" y="761"/>
                                <a:pt x="6668" y="841"/>
                              </a:cubicBezTo>
                              <a:close/>
                              <a:moveTo>
                                <a:pt x="7994" y="162"/>
                              </a:moveTo>
                              <a:cubicBezTo>
                                <a:pt x="7978" y="150"/>
                                <a:pt x="7962" y="139"/>
                                <a:pt x="7945" y="129"/>
                              </a:cubicBezTo>
                              <a:cubicBezTo>
                                <a:pt x="7937" y="137"/>
                                <a:pt x="7930" y="145"/>
                                <a:pt x="7922" y="153"/>
                              </a:cubicBezTo>
                              <a:cubicBezTo>
                                <a:pt x="7825" y="261"/>
                                <a:pt x="7715" y="426"/>
                                <a:pt x="7657" y="659"/>
                              </a:cubicBezTo>
                              <a:cubicBezTo>
                                <a:pt x="7639" y="565"/>
                                <a:pt x="7614" y="474"/>
                                <a:pt x="7582" y="388"/>
                              </a:cubicBezTo>
                              <a:cubicBezTo>
                                <a:pt x="7645" y="247"/>
                                <a:pt x="7724" y="137"/>
                                <a:pt x="7796" y="56"/>
                              </a:cubicBezTo>
                              <a:cubicBezTo>
                                <a:pt x="7777" y="49"/>
                                <a:pt x="7757" y="42"/>
                                <a:pt x="7737" y="36"/>
                              </a:cubicBezTo>
                              <a:cubicBezTo>
                                <a:pt x="7674" y="109"/>
                                <a:pt x="7609" y="201"/>
                                <a:pt x="7552" y="315"/>
                              </a:cubicBezTo>
                              <a:cubicBezTo>
                                <a:pt x="7512" y="220"/>
                                <a:pt x="7462" y="132"/>
                                <a:pt x="7405" y="52"/>
                              </a:cubicBezTo>
                              <a:cubicBezTo>
                                <a:pt x="7395" y="39"/>
                                <a:pt x="7386" y="26"/>
                                <a:pt x="7376" y="14"/>
                              </a:cubicBezTo>
                              <a:cubicBezTo>
                                <a:pt x="7332" y="20"/>
                                <a:pt x="7288" y="31"/>
                                <a:pt x="7246" y="44"/>
                              </a:cubicBezTo>
                              <a:cubicBezTo>
                                <a:pt x="7347" y="161"/>
                                <a:pt x="7429" y="308"/>
                                <a:pt x="7485" y="476"/>
                              </a:cubicBezTo>
                              <a:cubicBezTo>
                                <a:pt x="7464" y="535"/>
                                <a:pt x="7446" y="599"/>
                                <a:pt x="7432" y="667"/>
                              </a:cubicBezTo>
                              <a:cubicBezTo>
                                <a:pt x="7393" y="487"/>
                                <a:pt x="7322" y="321"/>
                                <a:pt x="7223" y="184"/>
                              </a:cubicBezTo>
                              <a:cubicBezTo>
                                <a:pt x="7198" y="149"/>
                                <a:pt x="7171" y="116"/>
                                <a:pt x="7143" y="86"/>
                              </a:cubicBezTo>
                              <a:cubicBezTo>
                                <a:pt x="7106" y="103"/>
                                <a:pt x="7070" y="124"/>
                                <a:pt x="7036" y="147"/>
                              </a:cubicBezTo>
                              <a:cubicBezTo>
                                <a:pt x="7195" y="308"/>
                                <a:pt x="7307" y="555"/>
                                <a:pt x="7339" y="841"/>
                              </a:cubicBezTo>
                              <a:cubicBezTo>
                                <a:pt x="7465" y="841"/>
                                <a:pt x="7465" y="841"/>
                                <a:pt x="7465" y="841"/>
                              </a:cubicBezTo>
                              <a:cubicBezTo>
                                <a:pt x="7474" y="744"/>
                                <a:pt x="7491" y="655"/>
                                <a:pt x="7514" y="574"/>
                              </a:cubicBezTo>
                              <a:cubicBezTo>
                                <a:pt x="7536" y="659"/>
                                <a:pt x="7552" y="748"/>
                                <a:pt x="7561" y="841"/>
                              </a:cubicBezTo>
                              <a:cubicBezTo>
                                <a:pt x="7682" y="841"/>
                                <a:pt x="7682" y="841"/>
                                <a:pt x="7682" y="841"/>
                              </a:cubicBezTo>
                              <a:cubicBezTo>
                                <a:pt x="7718" y="529"/>
                                <a:pt x="7851" y="318"/>
                                <a:pt x="7965" y="192"/>
                              </a:cubicBezTo>
                              <a:cubicBezTo>
                                <a:pt x="7975" y="181"/>
                                <a:pt x="7984" y="171"/>
                                <a:pt x="7994" y="162"/>
                              </a:cubicBezTo>
                              <a:close/>
                              <a:moveTo>
                                <a:pt x="8151" y="310"/>
                              </a:moveTo>
                              <a:cubicBezTo>
                                <a:pt x="8139" y="295"/>
                                <a:pt x="8126" y="280"/>
                                <a:pt x="8113" y="266"/>
                              </a:cubicBezTo>
                              <a:cubicBezTo>
                                <a:pt x="7984" y="398"/>
                                <a:pt x="7876" y="590"/>
                                <a:pt x="7842" y="841"/>
                              </a:cubicBezTo>
                              <a:cubicBezTo>
                                <a:pt x="7901" y="841"/>
                                <a:pt x="7901" y="841"/>
                                <a:pt x="7901" y="841"/>
                              </a:cubicBezTo>
                              <a:cubicBezTo>
                                <a:pt x="7935" y="597"/>
                                <a:pt x="8041" y="431"/>
                                <a:pt x="8132" y="330"/>
                              </a:cubicBezTo>
                              <a:cubicBezTo>
                                <a:pt x="8139" y="323"/>
                                <a:pt x="8145" y="316"/>
                                <a:pt x="8151" y="310"/>
                              </a:cubicBezTo>
                              <a:close/>
                              <a:moveTo>
                                <a:pt x="8061" y="841"/>
                              </a:moveTo>
                              <a:cubicBezTo>
                                <a:pt x="8120" y="841"/>
                                <a:pt x="8120" y="841"/>
                                <a:pt x="8120" y="841"/>
                              </a:cubicBezTo>
                              <a:cubicBezTo>
                                <a:pt x="8147" y="689"/>
                                <a:pt x="8210" y="579"/>
                                <a:pt x="8270" y="502"/>
                              </a:cubicBezTo>
                              <a:cubicBezTo>
                                <a:pt x="8262" y="483"/>
                                <a:pt x="8252" y="464"/>
                                <a:pt x="8242" y="445"/>
                              </a:cubicBezTo>
                              <a:cubicBezTo>
                                <a:pt x="8158" y="543"/>
                                <a:pt x="8090" y="675"/>
                                <a:pt x="8061" y="841"/>
                              </a:cubicBezTo>
                              <a:close/>
                              <a:moveTo>
                                <a:pt x="8330" y="705"/>
                              </a:moveTo>
                              <a:cubicBezTo>
                                <a:pt x="8310" y="746"/>
                                <a:pt x="8294" y="791"/>
                                <a:pt x="8282" y="841"/>
                              </a:cubicBezTo>
                              <a:cubicBezTo>
                                <a:pt x="8341" y="841"/>
                                <a:pt x="8341" y="841"/>
                                <a:pt x="8341" y="841"/>
                              </a:cubicBezTo>
                              <a:cubicBezTo>
                                <a:pt x="8341" y="794"/>
                                <a:pt x="8338" y="749"/>
                                <a:pt x="8330" y="705"/>
                              </a:cubicBezTo>
                              <a:close/>
                              <a:moveTo>
                                <a:pt x="3051" y="36"/>
                              </a:moveTo>
                              <a:cubicBezTo>
                                <a:pt x="2870" y="36"/>
                                <a:pt x="2870" y="36"/>
                                <a:pt x="2870" y="36"/>
                              </a:cubicBezTo>
                              <a:cubicBezTo>
                                <a:pt x="2870" y="841"/>
                                <a:pt x="2870" y="841"/>
                                <a:pt x="2870" y="841"/>
                              </a:cubicBezTo>
                              <a:cubicBezTo>
                                <a:pt x="3366" y="841"/>
                                <a:pt x="3366" y="841"/>
                                <a:pt x="3366" y="841"/>
                              </a:cubicBezTo>
                              <a:cubicBezTo>
                                <a:pt x="3366" y="682"/>
                                <a:pt x="3366" y="682"/>
                                <a:pt x="3366" y="682"/>
                              </a:cubicBezTo>
                              <a:cubicBezTo>
                                <a:pt x="3051" y="682"/>
                                <a:pt x="3051" y="682"/>
                                <a:pt x="3051" y="682"/>
                              </a:cubicBezTo>
                              <a:lnTo>
                                <a:pt x="3051" y="36"/>
                              </a:lnTo>
                              <a:close/>
                              <a:moveTo>
                                <a:pt x="4365" y="36"/>
                              </a:moveTo>
                              <a:cubicBezTo>
                                <a:pt x="4300" y="36"/>
                                <a:pt x="4300" y="36"/>
                                <a:pt x="4300" y="36"/>
                              </a:cubicBezTo>
                              <a:cubicBezTo>
                                <a:pt x="4300" y="841"/>
                                <a:pt x="4300" y="841"/>
                                <a:pt x="4300" y="841"/>
                              </a:cubicBezTo>
                              <a:cubicBezTo>
                                <a:pt x="4732" y="841"/>
                                <a:pt x="4732" y="841"/>
                                <a:pt x="4732" y="841"/>
                              </a:cubicBezTo>
                              <a:cubicBezTo>
                                <a:pt x="4732" y="782"/>
                                <a:pt x="4732" y="782"/>
                                <a:pt x="4732" y="782"/>
                              </a:cubicBezTo>
                              <a:cubicBezTo>
                                <a:pt x="4365" y="782"/>
                                <a:pt x="4365" y="782"/>
                                <a:pt x="4365" y="782"/>
                              </a:cubicBezTo>
                              <a:lnTo>
                                <a:pt x="4365" y="36"/>
                              </a:lnTo>
                              <a:close/>
                              <a:moveTo>
                                <a:pt x="4807" y="841"/>
                              </a:moveTo>
                              <a:cubicBezTo>
                                <a:pt x="4872" y="841"/>
                                <a:pt x="4872" y="841"/>
                                <a:pt x="4872" y="841"/>
                              </a:cubicBezTo>
                              <a:cubicBezTo>
                                <a:pt x="4872" y="36"/>
                                <a:pt x="4872" y="36"/>
                                <a:pt x="4872" y="36"/>
                              </a:cubicBezTo>
                              <a:cubicBezTo>
                                <a:pt x="4807" y="36"/>
                                <a:pt x="4807" y="36"/>
                                <a:pt x="4807" y="36"/>
                              </a:cubicBezTo>
                              <a:lnTo>
                                <a:pt x="4807" y="841"/>
                              </a:lnTo>
                              <a:close/>
                              <a:moveTo>
                                <a:pt x="5929" y="782"/>
                              </a:moveTo>
                              <a:cubicBezTo>
                                <a:pt x="5929" y="457"/>
                                <a:pt x="5929" y="457"/>
                                <a:pt x="5929" y="457"/>
                              </a:cubicBezTo>
                              <a:cubicBezTo>
                                <a:pt x="6284" y="457"/>
                                <a:pt x="6284" y="457"/>
                                <a:pt x="6284" y="457"/>
                              </a:cubicBezTo>
                              <a:cubicBezTo>
                                <a:pt x="6284" y="400"/>
                                <a:pt x="6284" y="400"/>
                                <a:pt x="6284" y="400"/>
                              </a:cubicBezTo>
                              <a:cubicBezTo>
                                <a:pt x="5929" y="400"/>
                                <a:pt x="5929" y="400"/>
                                <a:pt x="5929" y="400"/>
                              </a:cubicBezTo>
                              <a:cubicBezTo>
                                <a:pt x="5929" y="95"/>
                                <a:pt x="5929" y="95"/>
                                <a:pt x="5929" y="95"/>
                              </a:cubicBezTo>
                              <a:cubicBezTo>
                                <a:pt x="6311" y="95"/>
                                <a:pt x="6311" y="95"/>
                                <a:pt x="6311" y="95"/>
                              </a:cubicBezTo>
                              <a:cubicBezTo>
                                <a:pt x="6311" y="36"/>
                                <a:pt x="6311" y="36"/>
                                <a:pt x="6311" y="36"/>
                              </a:cubicBezTo>
                              <a:cubicBezTo>
                                <a:pt x="5863" y="36"/>
                                <a:pt x="5863" y="36"/>
                                <a:pt x="5863" y="36"/>
                              </a:cubicBezTo>
                              <a:cubicBezTo>
                                <a:pt x="5863" y="841"/>
                                <a:pt x="5863" y="841"/>
                                <a:pt x="5863" y="841"/>
                              </a:cubicBezTo>
                              <a:cubicBezTo>
                                <a:pt x="6324" y="841"/>
                                <a:pt x="6324" y="841"/>
                                <a:pt x="6324" y="841"/>
                              </a:cubicBezTo>
                              <a:cubicBezTo>
                                <a:pt x="6324" y="782"/>
                                <a:pt x="6324" y="782"/>
                                <a:pt x="6324" y="782"/>
                              </a:cubicBezTo>
                              <a:lnTo>
                                <a:pt x="5929" y="782"/>
                              </a:lnTo>
                              <a:close/>
                              <a:moveTo>
                                <a:pt x="5645" y="782"/>
                              </a:moveTo>
                              <a:cubicBezTo>
                                <a:pt x="5632" y="782"/>
                                <a:pt x="5632" y="782"/>
                                <a:pt x="5632" y="782"/>
                              </a:cubicBezTo>
                              <a:cubicBezTo>
                                <a:pt x="5166" y="36"/>
                                <a:pt x="5166" y="36"/>
                                <a:pt x="5166" y="36"/>
                              </a:cubicBezTo>
                              <a:cubicBezTo>
                                <a:pt x="5048" y="36"/>
                                <a:pt x="5048" y="36"/>
                                <a:pt x="5048" y="36"/>
                              </a:cubicBezTo>
                              <a:cubicBezTo>
                                <a:pt x="5048" y="841"/>
                                <a:pt x="5048" y="841"/>
                                <a:pt x="5048" y="841"/>
                              </a:cubicBezTo>
                              <a:cubicBezTo>
                                <a:pt x="5113" y="841"/>
                                <a:pt x="5113" y="841"/>
                                <a:pt x="5113" y="841"/>
                              </a:cubicBezTo>
                              <a:cubicBezTo>
                                <a:pt x="5113" y="95"/>
                                <a:pt x="5113" y="95"/>
                                <a:pt x="5113" y="95"/>
                              </a:cubicBezTo>
                              <a:cubicBezTo>
                                <a:pt x="5129" y="95"/>
                                <a:pt x="5129" y="95"/>
                                <a:pt x="5129" y="95"/>
                              </a:cubicBezTo>
                              <a:cubicBezTo>
                                <a:pt x="5595" y="841"/>
                                <a:pt x="5595" y="841"/>
                                <a:pt x="5595" y="841"/>
                              </a:cubicBezTo>
                              <a:cubicBezTo>
                                <a:pt x="5710" y="841"/>
                                <a:pt x="5710" y="841"/>
                                <a:pt x="5710" y="841"/>
                              </a:cubicBezTo>
                              <a:cubicBezTo>
                                <a:pt x="5710" y="36"/>
                                <a:pt x="5710" y="36"/>
                                <a:pt x="5710" y="36"/>
                              </a:cubicBezTo>
                              <a:cubicBezTo>
                                <a:pt x="5645" y="36"/>
                                <a:pt x="5645" y="36"/>
                                <a:pt x="5645" y="36"/>
                              </a:cubicBezTo>
                              <a:lnTo>
                                <a:pt x="5645" y="782"/>
                              </a:lnTo>
                              <a:close/>
                              <a:moveTo>
                                <a:pt x="816" y="682"/>
                              </a:moveTo>
                              <a:cubicBezTo>
                                <a:pt x="803" y="682"/>
                                <a:pt x="803" y="682"/>
                                <a:pt x="803" y="682"/>
                              </a:cubicBezTo>
                              <a:cubicBezTo>
                                <a:pt x="670" y="58"/>
                                <a:pt x="670" y="58"/>
                                <a:pt x="670" y="58"/>
                              </a:cubicBezTo>
                              <a:cubicBezTo>
                                <a:pt x="482" y="58"/>
                                <a:pt x="482" y="58"/>
                                <a:pt x="482" y="58"/>
                              </a:cubicBezTo>
                              <a:cubicBezTo>
                                <a:pt x="364" y="682"/>
                                <a:pt x="364" y="682"/>
                                <a:pt x="364" y="682"/>
                              </a:cubicBezTo>
                              <a:cubicBezTo>
                                <a:pt x="346" y="682"/>
                                <a:pt x="346" y="682"/>
                                <a:pt x="346" y="682"/>
                              </a:cubicBezTo>
                              <a:cubicBezTo>
                                <a:pt x="185" y="36"/>
                                <a:pt x="185" y="36"/>
                                <a:pt x="185" y="36"/>
                              </a:cubicBezTo>
                              <a:cubicBezTo>
                                <a:pt x="0" y="36"/>
                                <a:pt x="0" y="36"/>
                                <a:pt x="0" y="36"/>
                              </a:cubicBezTo>
                              <a:cubicBezTo>
                                <a:pt x="198" y="841"/>
                                <a:pt x="198" y="841"/>
                                <a:pt x="198" y="841"/>
                              </a:cubicBezTo>
                              <a:cubicBezTo>
                                <a:pt x="476" y="841"/>
                                <a:pt x="476" y="841"/>
                                <a:pt x="476" y="841"/>
                              </a:cubicBezTo>
                              <a:cubicBezTo>
                                <a:pt x="575" y="351"/>
                                <a:pt x="575" y="351"/>
                                <a:pt x="575" y="351"/>
                              </a:cubicBezTo>
                              <a:cubicBezTo>
                                <a:pt x="682" y="841"/>
                                <a:pt x="682" y="841"/>
                                <a:pt x="682" y="841"/>
                              </a:cubicBezTo>
                              <a:cubicBezTo>
                                <a:pt x="965" y="841"/>
                                <a:pt x="965" y="841"/>
                                <a:pt x="965" y="841"/>
                              </a:cubicBezTo>
                              <a:cubicBezTo>
                                <a:pt x="1141" y="36"/>
                                <a:pt x="1141" y="36"/>
                                <a:pt x="1141" y="36"/>
                              </a:cubicBezTo>
                              <a:cubicBezTo>
                                <a:pt x="955" y="36"/>
                                <a:pt x="955" y="36"/>
                                <a:pt x="955" y="36"/>
                              </a:cubicBezTo>
                              <a:lnTo>
                                <a:pt x="816" y="682"/>
                              </a:lnTo>
                              <a:close/>
                              <a:moveTo>
                                <a:pt x="4176" y="424"/>
                              </a:moveTo>
                              <a:cubicBezTo>
                                <a:pt x="4177" y="482"/>
                                <a:pt x="4170" y="538"/>
                                <a:pt x="4149" y="593"/>
                              </a:cubicBezTo>
                              <a:cubicBezTo>
                                <a:pt x="4110" y="692"/>
                                <a:pt x="4032" y="770"/>
                                <a:pt x="3930" y="811"/>
                              </a:cubicBezTo>
                              <a:cubicBezTo>
                                <a:pt x="3876" y="834"/>
                                <a:pt x="3812" y="845"/>
                                <a:pt x="3739" y="845"/>
                              </a:cubicBezTo>
                              <a:cubicBezTo>
                                <a:pt x="3441" y="845"/>
                                <a:pt x="3441" y="845"/>
                                <a:pt x="3441" y="845"/>
                              </a:cubicBezTo>
                              <a:cubicBezTo>
                                <a:pt x="3441" y="30"/>
                                <a:pt x="3441" y="30"/>
                                <a:pt x="3441" y="30"/>
                              </a:cubicBezTo>
                              <a:cubicBezTo>
                                <a:pt x="3441" y="30"/>
                                <a:pt x="3739" y="30"/>
                                <a:pt x="3739" y="30"/>
                              </a:cubicBezTo>
                              <a:cubicBezTo>
                                <a:pt x="3868" y="29"/>
                                <a:pt x="3981" y="65"/>
                                <a:pt x="4067" y="149"/>
                              </a:cubicBezTo>
                              <a:cubicBezTo>
                                <a:pt x="4140" y="222"/>
                                <a:pt x="4176" y="321"/>
                                <a:pt x="4176" y="424"/>
                              </a:cubicBezTo>
                              <a:close/>
                              <a:moveTo>
                                <a:pt x="3970" y="324"/>
                              </a:moveTo>
                              <a:cubicBezTo>
                                <a:pt x="3948" y="266"/>
                                <a:pt x="3905" y="224"/>
                                <a:pt x="3845" y="203"/>
                              </a:cubicBezTo>
                              <a:cubicBezTo>
                                <a:pt x="3815" y="193"/>
                                <a:pt x="3781" y="188"/>
                                <a:pt x="3743" y="188"/>
                              </a:cubicBezTo>
                              <a:cubicBezTo>
                                <a:pt x="3622" y="188"/>
                                <a:pt x="3622" y="188"/>
                                <a:pt x="3622" y="188"/>
                              </a:cubicBezTo>
                              <a:cubicBezTo>
                                <a:pt x="3622" y="687"/>
                                <a:pt x="3622" y="687"/>
                                <a:pt x="3622" y="687"/>
                              </a:cubicBezTo>
                              <a:cubicBezTo>
                                <a:pt x="3743" y="687"/>
                                <a:pt x="3743" y="687"/>
                                <a:pt x="3743" y="687"/>
                              </a:cubicBezTo>
                              <a:cubicBezTo>
                                <a:pt x="3781" y="687"/>
                                <a:pt x="3815" y="681"/>
                                <a:pt x="3845" y="670"/>
                              </a:cubicBezTo>
                              <a:cubicBezTo>
                                <a:pt x="3905" y="647"/>
                                <a:pt x="3948" y="605"/>
                                <a:pt x="3970" y="545"/>
                              </a:cubicBezTo>
                              <a:cubicBezTo>
                                <a:pt x="3994" y="482"/>
                                <a:pt x="3993" y="387"/>
                                <a:pt x="3970" y="324"/>
                              </a:cubicBezTo>
                              <a:close/>
                              <a:moveTo>
                                <a:pt x="1895" y="143"/>
                              </a:moveTo>
                              <a:cubicBezTo>
                                <a:pt x="1971" y="226"/>
                                <a:pt x="2008" y="338"/>
                                <a:pt x="2004" y="448"/>
                              </a:cubicBezTo>
                              <a:cubicBezTo>
                                <a:pt x="2002" y="602"/>
                                <a:pt x="1910" y="757"/>
                                <a:pt x="1764" y="824"/>
                              </a:cubicBezTo>
                              <a:cubicBezTo>
                                <a:pt x="1661" y="875"/>
                                <a:pt x="1487" y="875"/>
                                <a:pt x="1384" y="824"/>
                              </a:cubicBezTo>
                              <a:cubicBezTo>
                                <a:pt x="1239" y="757"/>
                                <a:pt x="1146" y="602"/>
                                <a:pt x="1145" y="448"/>
                              </a:cubicBezTo>
                              <a:cubicBezTo>
                                <a:pt x="1143" y="390"/>
                                <a:pt x="1150" y="333"/>
                                <a:pt x="1172" y="276"/>
                              </a:cubicBezTo>
                              <a:cubicBezTo>
                                <a:pt x="1209" y="175"/>
                                <a:pt x="1286" y="93"/>
                                <a:pt x="1387" y="48"/>
                              </a:cubicBezTo>
                              <a:cubicBezTo>
                                <a:pt x="1490" y="0"/>
                                <a:pt x="1658" y="0"/>
                                <a:pt x="1760" y="48"/>
                              </a:cubicBezTo>
                              <a:cubicBezTo>
                                <a:pt x="1814" y="72"/>
                                <a:pt x="1859" y="104"/>
                                <a:pt x="1895" y="143"/>
                              </a:cubicBezTo>
                              <a:close/>
                              <a:moveTo>
                                <a:pt x="1816" y="438"/>
                              </a:moveTo>
                              <a:cubicBezTo>
                                <a:pt x="1816" y="270"/>
                                <a:pt x="1709" y="177"/>
                                <a:pt x="1575" y="177"/>
                              </a:cubicBezTo>
                              <a:cubicBezTo>
                                <a:pt x="1416" y="177"/>
                                <a:pt x="1334" y="293"/>
                                <a:pt x="1334" y="438"/>
                              </a:cubicBezTo>
                              <a:cubicBezTo>
                                <a:pt x="1334" y="578"/>
                                <a:pt x="1422" y="698"/>
                                <a:pt x="1575" y="698"/>
                              </a:cubicBezTo>
                              <a:cubicBezTo>
                                <a:pt x="1726" y="698"/>
                                <a:pt x="1816" y="578"/>
                                <a:pt x="1816" y="438"/>
                              </a:cubicBezTo>
                              <a:close/>
                              <a:moveTo>
                                <a:pt x="2588" y="553"/>
                              </a:moveTo>
                              <a:cubicBezTo>
                                <a:pt x="2794" y="841"/>
                                <a:pt x="2794" y="841"/>
                                <a:pt x="2794" y="841"/>
                              </a:cubicBezTo>
                              <a:cubicBezTo>
                                <a:pt x="2584" y="841"/>
                                <a:pt x="2584" y="841"/>
                                <a:pt x="2584" y="841"/>
                              </a:cubicBezTo>
                              <a:cubicBezTo>
                                <a:pt x="2414" y="591"/>
                                <a:pt x="2414" y="591"/>
                                <a:pt x="2414" y="591"/>
                              </a:cubicBezTo>
                              <a:cubicBezTo>
                                <a:pt x="2410" y="592"/>
                                <a:pt x="2281" y="591"/>
                                <a:pt x="2277" y="592"/>
                              </a:cubicBezTo>
                              <a:cubicBezTo>
                                <a:pt x="2277" y="841"/>
                                <a:pt x="2277" y="841"/>
                                <a:pt x="2277" y="841"/>
                              </a:cubicBezTo>
                              <a:cubicBezTo>
                                <a:pt x="2096" y="841"/>
                                <a:pt x="2096" y="841"/>
                                <a:pt x="2096" y="841"/>
                              </a:cubicBezTo>
                              <a:cubicBezTo>
                                <a:pt x="2096" y="30"/>
                                <a:pt x="2096" y="30"/>
                                <a:pt x="2096" y="30"/>
                              </a:cubicBezTo>
                              <a:cubicBezTo>
                                <a:pt x="2096" y="30"/>
                                <a:pt x="2412" y="30"/>
                                <a:pt x="2412" y="30"/>
                              </a:cubicBezTo>
                              <a:cubicBezTo>
                                <a:pt x="2529" y="31"/>
                                <a:pt x="2637" y="58"/>
                                <a:pt x="2700" y="150"/>
                              </a:cubicBezTo>
                              <a:cubicBezTo>
                                <a:pt x="2726" y="190"/>
                                <a:pt x="2740" y="240"/>
                                <a:pt x="2740" y="300"/>
                              </a:cubicBezTo>
                              <a:cubicBezTo>
                                <a:pt x="2742" y="361"/>
                                <a:pt x="2729" y="424"/>
                                <a:pt x="2699" y="465"/>
                              </a:cubicBezTo>
                              <a:cubicBezTo>
                                <a:pt x="2673" y="504"/>
                                <a:pt x="2636" y="533"/>
                                <a:pt x="2588" y="553"/>
                              </a:cubicBezTo>
                              <a:close/>
                              <a:moveTo>
                                <a:pt x="2535" y="244"/>
                              </a:moveTo>
                              <a:cubicBezTo>
                                <a:pt x="2524" y="225"/>
                                <a:pt x="2509" y="210"/>
                                <a:pt x="2490" y="199"/>
                              </a:cubicBezTo>
                              <a:cubicBezTo>
                                <a:pt x="2471" y="188"/>
                                <a:pt x="2448" y="188"/>
                                <a:pt x="2422" y="188"/>
                              </a:cubicBezTo>
                              <a:cubicBezTo>
                                <a:pt x="2277" y="188"/>
                                <a:pt x="2277" y="188"/>
                                <a:pt x="2277" y="188"/>
                              </a:cubicBezTo>
                              <a:cubicBezTo>
                                <a:pt x="2277" y="441"/>
                                <a:pt x="2277" y="441"/>
                                <a:pt x="2277" y="441"/>
                              </a:cubicBezTo>
                              <a:cubicBezTo>
                                <a:pt x="2422" y="441"/>
                                <a:pt x="2422" y="441"/>
                                <a:pt x="2422" y="441"/>
                              </a:cubicBezTo>
                              <a:cubicBezTo>
                                <a:pt x="2471" y="441"/>
                                <a:pt x="2511" y="421"/>
                                <a:pt x="2535" y="380"/>
                              </a:cubicBezTo>
                              <a:cubicBezTo>
                                <a:pt x="2557" y="342"/>
                                <a:pt x="2557" y="281"/>
                                <a:pt x="2535" y="244"/>
                              </a:cubicBezTo>
                              <a:close/>
                            </a:path>
                          </a:pathLst>
                        </a:custGeom>
                        <a:solidFill>
                          <a:srgbClr val="46BEA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group id="TeVerwijderenShape_1" style="position:absolute;margin-left:233.7pt;margin-top:0;width:284.9pt;height:86.75pt;z-index:-251659264;mso-position-horizontal:right;mso-position-horizontal-relative:right-margin-area;mso-position-vertical-relative:page" coordsize="36175,11010" o:spid="_x0000_s1026" editas="canvas" w14:anchorId="117F0B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">
              <v:shape id="_x0000_s1027" style="position:absolute;width:36175;height:11010;visibility:visible;mso-wrap-style:square" type="#_x0000_t75">
                <v:fill o:detectmouseclick="t"/>
                <v:path o:connecttype="none"/>
              </v:shape>
              <v:shape id="Freeform 37" style="position:absolute;left:2774;top:4737;width:26480;height:2775;visibility:visible;mso-wrap-style:square;v-text-anchor:top" coordsize="8341,875" o:spid="_x0000_s1028" fillcolor="#46beaa" stroked="f" path="m7041,316v105,145,173,327,197,525c7117,841,7117,841,7117,841,7086,617,6995,423,6869,297v26,-31,54,-59,84,-86c6984,243,7014,277,7041,316xm6805,381v-23,35,-44,73,-62,112c6816,583,6869,703,6893,841v122,,122,,122,c6992,693,6939,557,6859,448v-17,-24,-35,-46,-54,-67xm6668,841v122,,122,,122,c6772,757,6742,679,6699,612v-20,73,-31,149,-31,229xm7994,162v-16,-12,-32,-23,-49,-33c7937,137,7930,145,7922,153v-97,108,-207,273,-265,506c7639,565,7614,474,7582,388,7645,247,7724,137,7796,56v-19,-7,-39,-14,-59,-20c7674,109,7609,201,7552,315,7512,220,7462,132,7405,52,7395,39,7386,26,7376,14v-44,6,-88,17,-130,30c7347,161,7429,308,7485,476v-21,59,-39,123,-53,191c7393,487,7322,321,7223,184v-25,-35,-52,-68,-80,-98c7106,103,7070,124,7036,147v159,161,271,408,303,694c7465,841,7465,841,7465,841v9,-97,26,-186,49,-267c7536,659,7552,748,7561,841v121,,121,,121,c7718,529,7851,318,7965,192v10,-11,19,-21,29,-30xm8151,310v-12,-15,-25,-30,-38,-44c7984,398,7876,590,7842,841v59,,59,,59,c7935,597,8041,431,8132,330v7,-7,13,-14,19,-20xm8061,841v59,,59,,59,c8147,689,8210,579,8270,502v-8,-19,-18,-38,-28,-57c8158,543,8090,675,8061,841xm8330,705v-20,41,-36,86,-48,136c8341,841,8341,841,8341,841v,-47,-3,-92,-11,-136xm3051,36v-181,,-181,,-181,c2870,841,2870,841,2870,841v496,,496,,496,c3366,682,3366,682,3366,682v-315,,-315,,-315,l3051,36xm4365,36v-65,,-65,,-65,c4300,841,4300,841,4300,841v432,,432,,432,c4732,782,4732,782,4732,782v-367,,-367,,-367,l4365,36xm4807,841v65,,65,,65,c4872,36,4872,36,4872,36v-65,,-65,,-65,l4807,841xm5929,782v,-325,,-325,,-325c6284,457,6284,457,6284,457v,-57,,-57,,-57c5929,400,5929,400,5929,400v,-305,,-305,,-305c6311,95,6311,95,6311,95v,-59,,-59,,-59c5863,36,5863,36,5863,36v,805,,805,,805c6324,841,6324,841,6324,841v,-59,,-59,,-59l5929,782xm5645,782v-13,,-13,,-13,c5166,36,5166,36,5166,36v-118,,-118,,-118,c5048,841,5048,841,5048,841v65,,65,,65,c5113,95,5113,95,5113,95v16,,16,,16,c5595,841,5595,841,5595,841v115,,115,,115,c5710,36,5710,36,5710,36v-65,,-65,,-65,l5645,782xm816,682v-13,,-13,,-13,c670,58,670,58,670,58v-188,,-188,,-188,c364,682,364,682,364,682v-18,,-18,,-18,c185,36,185,36,185,36,,36,,36,,36,198,841,198,841,198,841v278,,278,,278,c575,351,575,351,575,351,682,841,682,841,682,841v283,,283,,283,c1141,36,1141,36,1141,36v-186,,-186,,-186,l816,682xm4176,424v1,58,-6,114,-27,169c4110,692,4032,770,3930,811v-54,23,-118,34,-191,34c3441,845,3441,845,3441,845v,-815,,-815,,-815c3441,30,3739,30,3739,30v129,-1,242,35,328,119c4140,222,4176,321,4176,424xm3970,324c3948,266,3905,224,3845,203v-30,-10,-64,-15,-102,-15c3622,188,3622,188,3622,188v,499,,499,,499c3743,687,3743,687,3743,687v38,,72,-6,102,-17c3905,647,3948,605,3970,545v24,-63,23,-158,,-221xm1895,143v76,83,113,195,109,305c2002,602,1910,757,1764,824v-103,51,-277,51,-380,c1239,757,1146,602,1145,448v-2,-58,5,-115,27,-172c1209,175,1286,93,1387,48,1490,,1658,,1760,48v54,24,99,56,135,95xm1816,438v,-168,-107,-261,-241,-261c1416,177,1334,293,1334,438v,140,88,260,241,260c1726,698,1816,578,1816,438xm2588,553v206,288,206,288,206,288c2584,841,2584,841,2584,841,2414,591,2414,591,2414,591v-4,1,-133,,-137,1c2277,841,2277,841,2277,841v-181,,-181,,-181,c2096,30,2096,30,2096,30v,,316,,316,c2529,31,2637,58,2700,150v26,40,40,90,40,150c2742,361,2729,424,2699,465v-26,39,-63,68,-111,88xm2535,244v-11,-19,-26,-34,-45,-45c2471,188,2448,188,2422,188v-145,,-145,,-145,c2277,441,2277,441,2277,441v145,,145,,145,c2471,441,2511,421,2535,380v22,-38,22,-99,,-1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">
                <v:path arrowok="t" o:connecttype="custom" o:connectlocs="2259377,266712;2235249,100215;2188265,266712;2160328,120829;2126678,194088;2522235,40911;2406996,123049;2397473,99898;2300329,13954;2293028,58353;2329853,266712;2400330,266712;2537791,51376;2489536,266712;2587632,98313;2625410,159203;2644458,223582;2644458,223582;911116,266712;968576,216288;1365086,11417;1502230,248001;1526040,266712;1526040,11417;1882232,144932;1882232,126855;2003502,11417;2007629,266712;1792073,248001;1602548,11417;1623183,30128;1812708,266712;1792073,248001;212699,18394;109842,216288;62857,266712;216509,266712;303176,11417;1317150,188062;1092387,267981;1291118,47253;1220641,64379;1149847,217873;1260324,172840;636194,142077;363494,142077;558733,15223;500003,56133;576511,138906;820322,266712;722861,266712;765718,9514;856830,147469;790480,63110;722861,139857;804766,77381" o:connectangles="0,0,0,0,0,0,0,0,0,0,0,0,0,0,0,0,0,0,0,0,0,0,0,0,0,0,0,0,0,0,0,0,0,0,0,0,0,0,0,0,0,0,0,0,0,0,0,0,0,0,0,0,0,0,0,0"/>
                <o:lock v:ext="edit" verticies="t"/>
              </v:shape>
              <w10:wrap anchorx="margin" anchory="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5F856" w14:textId="77777777" w:rsidR="008D2B14" w:rsidRDefault="008D2B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44626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8CB791"/>
    <w:multiLevelType w:val="hybridMultilevel"/>
    <w:tmpl w:val="FFFFFFFF"/>
    <w:lvl w:ilvl="0" w:tplc="FFFFFFFF">
      <w:start w:val="1"/>
      <w:numFmt w:val="ideographDigital"/>
      <w:lvlText w:val=""/>
      <w:lvlJc w:val="left"/>
    </w:lvl>
    <w:lvl w:ilvl="1" w:tplc="6775A0E0">
      <w:start w:val="1"/>
      <w:numFmt w:val="bullet"/>
      <w:lvlText w:val="•"/>
      <w:lvlJc w:val="left"/>
    </w:lvl>
    <w:lvl w:ilvl="2" w:tplc="3DF40B2A">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1F2E1B9"/>
    <w:multiLevelType w:val="hybridMultilevel"/>
    <w:tmpl w:val="FFFFFFFF"/>
    <w:lvl w:ilvl="0" w:tplc="FFFFFFFF">
      <w:start w:val="1"/>
      <w:numFmt w:val="ideographDigital"/>
      <w:lvlText w:val=""/>
      <w:lvlJc w:val="left"/>
    </w:lvl>
    <w:lvl w:ilvl="1" w:tplc="D4D42BC8">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7C"/>
    <w:multiLevelType w:val="singleLevel"/>
    <w:tmpl w:val="BA9A5792"/>
    <w:lvl w:ilvl="0">
      <w:start w:val="1"/>
      <w:numFmt w:val="decimal"/>
      <w:pStyle w:val="Listenumros5"/>
      <w:lvlText w:val="%1."/>
      <w:lvlJc w:val="left"/>
      <w:pPr>
        <w:tabs>
          <w:tab w:val="num" w:pos="1492"/>
        </w:tabs>
        <w:ind w:left="1492" w:hanging="360"/>
      </w:pPr>
    </w:lvl>
  </w:abstractNum>
  <w:abstractNum w:abstractNumId="4" w15:restartNumberingAfterBreak="0">
    <w:nsid w:val="FFFFFF7D"/>
    <w:multiLevelType w:val="singleLevel"/>
    <w:tmpl w:val="03ECAD06"/>
    <w:lvl w:ilvl="0">
      <w:start w:val="1"/>
      <w:numFmt w:val="decimal"/>
      <w:pStyle w:val="Listenumros4"/>
      <w:lvlText w:val="%1."/>
      <w:lvlJc w:val="left"/>
      <w:pPr>
        <w:tabs>
          <w:tab w:val="num" w:pos="1209"/>
        </w:tabs>
        <w:ind w:left="1209" w:hanging="360"/>
      </w:pPr>
    </w:lvl>
  </w:abstractNum>
  <w:abstractNum w:abstractNumId="5" w15:restartNumberingAfterBreak="0">
    <w:nsid w:val="FFFFFF7E"/>
    <w:multiLevelType w:val="singleLevel"/>
    <w:tmpl w:val="BCA468CC"/>
    <w:lvl w:ilvl="0">
      <w:start w:val="1"/>
      <w:numFmt w:val="decimal"/>
      <w:pStyle w:val="Listenumros3"/>
      <w:lvlText w:val="%1."/>
      <w:lvlJc w:val="left"/>
      <w:pPr>
        <w:tabs>
          <w:tab w:val="num" w:pos="926"/>
        </w:tabs>
        <w:ind w:left="926" w:hanging="360"/>
      </w:pPr>
    </w:lvl>
  </w:abstractNum>
  <w:abstractNum w:abstractNumId="6" w15:restartNumberingAfterBreak="0">
    <w:nsid w:val="FFFFFF7F"/>
    <w:multiLevelType w:val="singleLevel"/>
    <w:tmpl w:val="7784A5E6"/>
    <w:lvl w:ilvl="0">
      <w:start w:val="1"/>
      <w:numFmt w:val="decimal"/>
      <w:pStyle w:val="Listenumros2"/>
      <w:lvlText w:val="%1."/>
      <w:lvlJc w:val="left"/>
      <w:pPr>
        <w:tabs>
          <w:tab w:val="num" w:pos="643"/>
        </w:tabs>
        <w:ind w:left="643" w:hanging="360"/>
      </w:pPr>
    </w:lvl>
  </w:abstractNum>
  <w:abstractNum w:abstractNumId="7" w15:restartNumberingAfterBreak="0">
    <w:nsid w:val="FFFFFF80"/>
    <w:multiLevelType w:val="singleLevel"/>
    <w:tmpl w:val="A942BCC4"/>
    <w:lvl w:ilvl="0">
      <w:start w:val="1"/>
      <w:numFmt w:val="bullet"/>
      <w:pStyle w:val="Listepuces5"/>
      <w:lvlText w:val=""/>
      <w:lvlJc w:val="left"/>
      <w:pPr>
        <w:tabs>
          <w:tab w:val="num" w:pos="1492"/>
        </w:tabs>
        <w:ind w:left="1492" w:hanging="360"/>
      </w:pPr>
      <w:rPr>
        <w:rFonts w:ascii="Symbol" w:hAnsi="Symbol" w:hint="default"/>
      </w:rPr>
    </w:lvl>
  </w:abstractNum>
  <w:abstractNum w:abstractNumId="8" w15:restartNumberingAfterBreak="0">
    <w:nsid w:val="FFFFFF81"/>
    <w:multiLevelType w:val="singleLevel"/>
    <w:tmpl w:val="16622442"/>
    <w:lvl w:ilvl="0">
      <w:start w:val="1"/>
      <w:numFmt w:val="bullet"/>
      <w:pStyle w:val="Listepuces4"/>
      <w:lvlText w:val=""/>
      <w:lvlJc w:val="left"/>
      <w:pPr>
        <w:tabs>
          <w:tab w:val="num" w:pos="1209"/>
        </w:tabs>
        <w:ind w:left="1209" w:hanging="360"/>
      </w:pPr>
      <w:rPr>
        <w:rFonts w:ascii="Symbol" w:hAnsi="Symbol" w:hint="default"/>
      </w:rPr>
    </w:lvl>
  </w:abstractNum>
  <w:abstractNum w:abstractNumId="9" w15:restartNumberingAfterBreak="0">
    <w:nsid w:val="FFFFFF82"/>
    <w:multiLevelType w:val="singleLevel"/>
    <w:tmpl w:val="C7825ADC"/>
    <w:lvl w:ilvl="0">
      <w:start w:val="1"/>
      <w:numFmt w:val="bullet"/>
      <w:pStyle w:val="Listepuces3"/>
      <w:lvlText w:val=""/>
      <w:lvlJc w:val="left"/>
      <w:pPr>
        <w:tabs>
          <w:tab w:val="num" w:pos="926"/>
        </w:tabs>
        <w:ind w:left="926" w:hanging="360"/>
      </w:pPr>
      <w:rPr>
        <w:rFonts w:ascii="Symbol" w:hAnsi="Symbol" w:hint="default"/>
      </w:rPr>
    </w:lvl>
  </w:abstractNum>
  <w:abstractNum w:abstractNumId="10" w15:restartNumberingAfterBreak="0">
    <w:nsid w:val="FFFFFF83"/>
    <w:multiLevelType w:val="singleLevel"/>
    <w:tmpl w:val="144AA06A"/>
    <w:lvl w:ilvl="0">
      <w:start w:val="1"/>
      <w:numFmt w:val="bullet"/>
      <w:pStyle w:val="Listepuces2"/>
      <w:lvlText w:val=""/>
      <w:lvlJc w:val="left"/>
      <w:pPr>
        <w:tabs>
          <w:tab w:val="num" w:pos="643"/>
        </w:tabs>
        <w:ind w:left="643" w:hanging="360"/>
      </w:pPr>
      <w:rPr>
        <w:rFonts w:ascii="Symbol" w:hAnsi="Symbol" w:hint="default"/>
      </w:rPr>
    </w:lvl>
  </w:abstractNum>
  <w:abstractNum w:abstractNumId="11" w15:restartNumberingAfterBreak="0">
    <w:nsid w:val="FFFFFF88"/>
    <w:multiLevelType w:val="singleLevel"/>
    <w:tmpl w:val="3710E39A"/>
    <w:lvl w:ilvl="0">
      <w:start w:val="1"/>
      <w:numFmt w:val="decimal"/>
      <w:pStyle w:val="Listenumros"/>
      <w:lvlText w:val="%1."/>
      <w:lvlJc w:val="left"/>
      <w:pPr>
        <w:tabs>
          <w:tab w:val="num" w:pos="360"/>
        </w:tabs>
        <w:ind w:left="360" w:hanging="360"/>
      </w:pPr>
    </w:lvl>
  </w:abstractNum>
  <w:abstractNum w:abstractNumId="12" w15:restartNumberingAfterBreak="0">
    <w:nsid w:val="FFFFFF89"/>
    <w:multiLevelType w:val="singleLevel"/>
    <w:tmpl w:val="40EE55DC"/>
    <w:lvl w:ilvl="0">
      <w:start w:val="1"/>
      <w:numFmt w:val="bullet"/>
      <w:pStyle w:val="Listepuces"/>
      <w:lvlText w:val=""/>
      <w:lvlJc w:val="left"/>
      <w:pPr>
        <w:tabs>
          <w:tab w:val="num" w:pos="360"/>
        </w:tabs>
        <w:ind w:left="360" w:hanging="360"/>
      </w:pPr>
      <w:rPr>
        <w:rFonts w:ascii="Symbol" w:hAnsi="Symbol" w:hint="default"/>
      </w:rPr>
    </w:lvl>
  </w:abstractNum>
  <w:abstractNum w:abstractNumId="13" w15:restartNumberingAfterBreak="0">
    <w:nsid w:val="001F5D4A"/>
    <w:multiLevelType w:val="hybridMultilevel"/>
    <w:tmpl w:val="6D861EF8"/>
    <w:lvl w:ilvl="0" w:tplc="C10C99D2">
      <w:start w:val="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55F2EB1"/>
    <w:multiLevelType w:val="multilevel"/>
    <w:tmpl w:val="4D6EFB24"/>
    <w:styleLink w:val="ListnumbercoloredWorldline"/>
    <w:lvl w:ilvl="0">
      <w:start w:val="1"/>
      <w:numFmt w:val="none"/>
      <w:pStyle w:val="NumberedlistcoloredbodytextWorldline"/>
      <w:suff w:val="nothing"/>
      <w:lvlText w:val=""/>
      <w:lvlJc w:val="left"/>
      <w:pPr>
        <w:ind w:left="0" w:firstLine="0"/>
      </w:pPr>
      <w:rPr>
        <w:rFonts w:hint="default"/>
        <w:color w:val="46BEAA" w:themeColor="accent1"/>
      </w:rPr>
    </w:lvl>
    <w:lvl w:ilvl="1">
      <w:start w:val="1"/>
      <w:numFmt w:val="decimal"/>
      <w:pStyle w:val="Numberedlistcolored1stlevelWorldline"/>
      <w:lvlText w:val="%2"/>
      <w:lvlJc w:val="left"/>
      <w:pPr>
        <w:tabs>
          <w:tab w:val="num" w:pos="301"/>
        </w:tabs>
        <w:ind w:left="301" w:hanging="301"/>
      </w:pPr>
      <w:rPr>
        <w:rFonts w:hint="default"/>
        <w:color w:val="46BEAA" w:themeColor="accent1"/>
      </w:rPr>
    </w:lvl>
    <w:lvl w:ilvl="2">
      <w:start w:val="1"/>
      <w:numFmt w:val="decimal"/>
      <w:pStyle w:val="Numberedlistcolored2ndlevelWorldline"/>
      <w:lvlText w:val="%3"/>
      <w:lvlJc w:val="left"/>
      <w:pPr>
        <w:tabs>
          <w:tab w:val="num" w:pos="601"/>
        </w:tabs>
        <w:ind w:left="601" w:hanging="300"/>
      </w:pPr>
      <w:rPr>
        <w:rFonts w:hint="default"/>
        <w:color w:val="6639B7"/>
      </w:rPr>
    </w:lvl>
    <w:lvl w:ilvl="3">
      <w:start w:val="1"/>
      <w:numFmt w:val="decimal"/>
      <w:pStyle w:val="Numberedlistcolored3rdlevelWorldline"/>
      <w:lvlText w:val="%4"/>
      <w:lvlJc w:val="left"/>
      <w:pPr>
        <w:tabs>
          <w:tab w:val="num" w:pos="902"/>
        </w:tabs>
        <w:ind w:left="902" w:hanging="301"/>
      </w:pPr>
      <w:rPr>
        <w:rFonts w:hint="default"/>
      </w:rPr>
    </w:lvl>
    <w:lvl w:ilvl="4">
      <w:start w:val="1"/>
      <w:numFmt w:val="none"/>
      <w:lvlText w:val=""/>
      <w:lvlJc w:val="left"/>
      <w:pPr>
        <w:tabs>
          <w:tab w:val="num" w:pos="1505"/>
        </w:tabs>
        <w:ind w:left="1505" w:hanging="301"/>
      </w:pPr>
      <w:rPr>
        <w:rFonts w:hint="default"/>
      </w:rPr>
    </w:lvl>
    <w:lvl w:ilvl="5">
      <w:start w:val="1"/>
      <w:numFmt w:val="none"/>
      <w:lvlText w:val=""/>
      <w:lvlJc w:val="left"/>
      <w:pPr>
        <w:tabs>
          <w:tab w:val="num" w:pos="1806"/>
        </w:tabs>
        <w:ind w:left="1806" w:hanging="301"/>
      </w:pPr>
      <w:rPr>
        <w:rFonts w:hint="default"/>
      </w:rPr>
    </w:lvl>
    <w:lvl w:ilvl="6">
      <w:start w:val="1"/>
      <w:numFmt w:val="none"/>
      <w:lvlText w:val=""/>
      <w:lvlJc w:val="left"/>
      <w:pPr>
        <w:tabs>
          <w:tab w:val="num" w:pos="2107"/>
        </w:tabs>
        <w:ind w:left="2107" w:hanging="301"/>
      </w:pPr>
      <w:rPr>
        <w:rFonts w:hint="default"/>
      </w:rPr>
    </w:lvl>
    <w:lvl w:ilvl="7">
      <w:start w:val="1"/>
      <w:numFmt w:val="none"/>
      <w:lvlText w:val=""/>
      <w:lvlJc w:val="left"/>
      <w:pPr>
        <w:tabs>
          <w:tab w:val="num" w:pos="2408"/>
        </w:tabs>
        <w:ind w:left="2408" w:hanging="301"/>
      </w:pPr>
      <w:rPr>
        <w:rFonts w:hint="default"/>
      </w:rPr>
    </w:lvl>
    <w:lvl w:ilvl="8">
      <w:start w:val="1"/>
      <w:numFmt w:val="none"/>
      <w:lvlText w:val=""/>
      <w:lvlJc w:val="left"/>
      <w:pPr>
        <w:tabs>
          <w:tab w:val="num" w:pos="2709"/>
        </w:tabs>
        <w:ind w:left="2709" w:hanging="301"/>
      </w:pPr>
      <w:rPr>
        <w:rFonts w:hint="default"/>
      </w:rPr>
    </w:lvl>
  </w:abstractNum>
  <w:abstractNum w:abstractNumId="15" w15:restartNumberingAfterBreak="0">
    <w:nsid w:val="06FB0A3D"/>
    <w:multiLevelType w:val="multilevel"/>
    <w:tmpl w:val="F89C0FDC"/>
    <w:styleLink w:val="BulletedlistWorldline"/>
    <w:lvl w:ilvl="0">
      <w:start w:val="1"/>
      <w:numFmt w:val="bullet"/>
      <w:pStyle w:val="Bulletedlist1stlevelWorldline"/>
      <w:lvlText w:val="▪"/>
      <w:lvlJc w:val="left"/>
      <w:pPr>
        <w:tabs>
          <w:tab w:val="num" w:pos="301"/>
        </w:tabs>
        <w:ind w:left="301" w:hanging="301"/>
      </w:pPr>
      <w:rPr>
        <w:rFonts w:ascii="Arial" w:hAnsi="Arial" w:hint="default"/>
        <w:color w:val="000000" w:themeColor="text1"/>
      </w:rPr>
    </w:lvl>
    <w:lvl w:ilvl="1">
      <w:start w:val="1"/>
      <w:numFmt w:val="bullet"/>
      <w:pStyle w:val="Bulletedlist2ndlevelWorldline"/>
      <w:lvlText w:val="▪"/>
      <w:lvlJc w:val="left"/>
      <w:pPr>
        <w:tabs>
          <w:tab w:val="num" w:pos="602"/>
        </w:tabs>
        <w:ind w:left="602" w:hanging="301"/>
      </w:pPr>
      <w:rPr>
        <w:rFonts w:ascii="Arial" w:hAnsi="Arial" w:hint="default"/>
        <w:color w:val="000000" w:themeColor="text1"/>
      </w:rPr>
    </w:lvl>
    <w:lvl w:ilvl="2">
      <w:start w:val="1"/>
      <w:numFmt w:val="bullet"/>
      <w:pStyle w:val="Bulletedlist3rdlevelWorldline"/>
      <w:lvlText w:val="▪"/>
      <w:lvlJc w:val="left"/>
      <w:pPr>
        <w:tabs>
          <w:tab w:val="num" w:pos="903"/>
        </w:tabs>
        <w:ind w:left="903" w:hanging="301"/>
      </w:pPr>
      <w:rPr>
        <w:rFonts w:ascii="Arial" w:hAnsi="Arial" w:hint="default"/>
        <w:color w:val="000000" w:themeColor="text1"/>
      </w:rPr>
    </w:lvl>
    <w:lvl w:ilvl="3">
      <w:start w:val="1"/>
      <w:numFmt w:val="bullet"/>
      <w:lvlText w:val="▪"/>
      <w:lvlJc w:val="left"/>
      <w:pPr>
        <w:ind w:left="1204" w:hanging="301"/>
      </w:pPr>
      <w:rPr>
        <w:rFonts w:ascii="Arial" w:hAnsi="Arial" w:hint="default"/>
        <w:color w:val="000000" w:themeColor="text1"/>
      </w:rPr>
    </w:lvl>
    <w:lvl w:ilvl="4">
      <w:start w:val="1"/>
      <w:numFmt w:val="bullet"/>
      <w:lvlText w:val="▪"/>
      <w:lvlJc w:val="left"/>
      <w:pPr>
        <w:ind w:left="1505" w:hanging="301"/>
      </w:pPr>
      <w:rPr>
        <w:rFonts w:ascii="Arial" w:hAnsi="Arial" w:hint="default"/>
        <w:color w:val="000000" w:themeColor="text1"/>
      </w:rPr>
    </w:lvl>
    <w:lvl w:ilvl="5">
      <w:start w:val="1"/>
      <w:numFmt w:val="bullet"/>
      <w:lvlText w:val="▪"/>
      <w:lvlJc w:val="left"/>
      <w:pPr>
        <w:ind w:left="1806" w:hanging="301"/>
      </w:pPr>
      <w:rPr>
        <w:rFonts w:ascii="Arial" w:hAnsi="Arial" w:hint="default"/>
        <w:color w:val="000000" w:themeColor="text1"/>
      </w:rPr>
    </w:lvl>
    <w:lvl w:ilvl="6">
      <w:start w:val="1"/>
      <w:numFmt w:val="bullet"/>
      <w:lvlText w:val="▪"/>
      <w:lvlJc w:val="left"/>
      <w:pPr>
        <w:ind w:left="2107" w:hanging="301"/>
      </w:pPr>
      <w:rPr>
        <w:rFonts w:ascii="Arial" w:hAnsi="Arial" w:hint="default"/>
        <w:color w:val="000000" w:themeColor="text1"/>
      </w:rPr>
    </w:lvl>
    <w:lvl w:ilvl="7">
      <w:start w:val="1"/>
      <w:numFmt w:val="bullet"/>
      <w:lvlText w:val="▪"/>
      <w:lvlJc w:val="left"/>
      <w:pPr>
        <w:ind w:left="2408" w:hanging="301"/>
      </w:pPr>
      <w:rPr>
        <w:rFonts w:ascii="Arial" w:hAnsi="Arial" w:hint="default"/>
        <w:color w:val="000000" w:themeColor="text1"/>
      </w:rPr>
    </w:lvl>
    <w:lvl w:ilvl="8">
      <w:start w:val="1"/>
      <w:numFmt w:val="bullet"/>
      <w:lvlText w:val="▪"/>
      <w:lvlJc w:val="left"/>
      <w:pPr>
        <w:ind w:left="2709" w:hanging="301"/>
      </w:pPr>
      <w:rPr>
        <w:rFonts w:ascii="Arial" w:hAnsi="Arial" w:hint="default"/>
        <w:color w:val="000000" w:themeColor="text1"/>
      </w:rPr>
    </w:lvl>
  </w:abstractNum>
  <w:abstractNum w:abstractNumId="16" w15:restartNumberingAfterBreak="0">
    <w:nsid w:val="08625249"/>
    <w:multiLevelType w:val="hybridMultilevel"/>
    <w:tmpl w:val="1FEE76D4"/>
    <w:lvl w:ilvl="0" w:tplc="7F86DD30">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8B945BD"/>
    <w:multiLevelType w:val="hybridMultilevel"/>
    <w:tmpl w:val="6A0E053C"/>
    <w:lvl w:ilvl="0" w:tplc="7F86DD30">
      <w:numFmt w:val="bullet"/>
      <w:lvlText w:val="-"/>
      <w:lvlJc w:val="left"/>
      <w:pPr>
        <w:ind w:left="1069" w:hanging="360"/>
      </w:pPr>
      <w:rPr>
        <w:rFonts w:ascii="Times New Roman" w:eastAsia="Calibri"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8" w15:restartNumberingAfterBreak="0">
    <w:nsid w:val="0BA733AA"/>
    <w:multiLevelType w:val="multilevel"/>
    <w:tmpl w:val="29B687AE"/>
    <w:styleLink w:val="ListWorldline"/>
    <w:lvl w:ilvl="0">
      <w:start w:val="1"/>
      <w:numFmt w:val="bullet"/>
      <w:pStyle w:val="List1stlevelWorldline"/>
      <w:lvlText w:val="▪"/>
      <w:lvlJc w:val="left"/>
      <w:pPr>
        <w:tabs>
          <w:tab w:val="num" w:pos="301"/>
        </w:tabs>
        <w:ind w:left="301" w:hanging="301"/>
      </w:pPr>
      <w:rPr>
        <w:rFonts w:ascii="Arial" w:hAnsi="Arial" w:hint="default"/>
        <w:color w:val="46BEAA" w:themeColor="accent1"/>
        <w:position w:val="-1"/>
      </w:rPr>
    </w:lvl>
    <w:lvl w:ilvl="1">
      <w:start w:val="1"/>
      <w:numFmt w:val="bullet"/>
      <w:pStyle w:val="List2ndlevelWorldline"/>
      <w:lvlText w:val="–"/>
      <w:lvlJc w:val="left"/>
      <w:pPr>
        <w:tabs>
          <w:tab w:val="num" w:pos="602"/>
        </w:tabs>
        <w:ind w:left="602" w:hanging="301"/>
      </w:pPr>
      <w:rPr>
        <w:rFonts w:hint="default"/>
        <w:color w:val="46BEAA" w:themeColor="accent1"/>
      </w:rPr>
    </w:lvl>
    <w:lvl w:ilvl="2">
      <w:start w:val="1"/>
      <w:numFmt w:val="bullet"/>
      <w:pStyle w:val="List3rdlevelWorldline"/>
      <w:lvlText w:val="–"/>
      <w:lvlJc w:val="left"/>
      <w:pPr>
        <w:tabs>
          <w:tab w:val="num" w:pos="903"/>
        </w:tabs>
        <w:ind w:left="903" w:hanging="301"/>
      </w:pPr>
      <w:rPr>
        <w:rFonts w:hint="default"/>
        <w:color w:val="46BEAA" w:themeColor="accent1"/>
      </w:rPr>
    </w:lvl>
    <w:lvl w:ilvl="3">
      <w:start w:val="1"/>
      <w:numFmt w:val="bullet"/>
      <w:lvlText w:val="–"/>
      <w:lvlJc w:val="left"/>
      <w:pPr>
        <w:tabs>
          <w:tab w:val="num" w:pos="1201"/>
        </w:tabs>
        <w:ind w:left="1204" w:hanging="301"/>
      </w:pPr>
      <w:rPr>
        <w:rFonts w:hint="default"/>
      </w:rPr>
    </w:lvl>
    <w:lvl w:ilvl="4">
      <w:start w:val="1"/>
      <w:numFmt w:val="bullet"/>
      <w:lvlText w:val="–"/>
      <w:lvlJc w:val="left"/>
      <w:pPr>
        <w:tabs>
          <w:tab w:val="num" w:pos="1502"/>
        </w:tabs>
        <w:ind w:left="1505" w:hanging="301"/>
      </w:pPr>
      <w:rPr>
        <w:rFonts w:hint="default"/>
      </w:rPr>
    </w:lvl>
    <w:lvl w:ilvl="5">
      <w:start w:val="1"/>
      <w:numFmt w:val="bullet"/>
      <w:lvlText w:val="–"/>
      <w:lvlJc w:val="left"/>
      <w:pPr>
        <w:tabs>
          <w:tab w:val="num" w:pos="1803"/>
        </w:tabs>
        <w:ind w:left="1806" w:hanging="301"/>
      </w:pPr>
      <w:rPr>
        <w:rFonts w:hint="default"/>
      </w:rPr>
    </w:lvl>
    <w:lvl w:ilvl="6">
      <w:start w:val="1"/>
      <w:numFmt w:val="bullet"/>
      <w:lvlText w:val="–"/>
      <w:lvlJc w:val="left"/>
      <w:pPr>
        <w:tabs>
          <w:tab w:val="num" w:pos="2104"/>
        </w:tabs>
        <w:ind w:left="2107" w:hanging="301"/>
      </w:pPr>
      <w:rPr>
        <w:rFonts w:hint="default"/>
      </w:rPr>
    </w:lvl>
    <w:lvl w:ilvl="7">
      <w:start w:val="1"/>
      <w:numFmt w:val="bullet"/>
      <w:lvlText w:val="–"/>
      <w:lvlJc w:val="left"/>
      <w:pPr>
        <w:tabs>
          <w:tab w:val="num" w:pos="2405"/>
        </w:tabs>
        <w:ind w:left="2408" w:hanging="301"/>
      </w:pPr>
      <w:rPr>
        <w:rFonts w:hint="default"/>
      </w:rPr>
    </w:lvl>
    <w:lvl w:ilvl="8">
      <w:start w:val="1"/>
      <w:numFmt w:val="bullet"/>
      <w:lvlText w:val="–"/>
      <w:lvlJc w:val="left"/>
      <w:pPr>
        <w:tabs>
          <w:tab w:val="num" w:pos="2706"/>
        </w:tabs>
        <w:ind w:left="2709" w:hanging="301"/>
      </w:pPr>
      <w:rPr>
        <w:rFonts w:hint="default"/>
      </w:rPr>
    </w:lvl>
  </w:abstractNum>
  <w:abstractNum w:abstractNumId="19" w15:restartNumberingAfterBreak="0">
    <w:nsid w:val="0BC24928"/>
    <w:multiLevelType w:val="multilevel"/>
    <w:tmpl w:val="BDCA8588"/>
    <w:styleLink w:val="DashedlistWorldline"/>
    <w:lvl w:ilvl="0">
      <w:start w:val="1"/>
      <w:numFmt w:val="bullet"/>
      <w:pStyle w:val="Dashedlist1stlevelWorldline"/>
      <w:lvlText w:val="–"/>
      <w:lvlJc w:val="left"/>
      <w:pPr>
        <w:tabs>
          <w:tab w:val="num" w:pos="301"/>
        </w:tabs>
        <w:ind w:left="301" w:hanging="301"/>
      </w:pPr>
      <w:rPr>
        <w:rFonts w:hint="default"/>
      </w:rPr>
    </w:lvl>
    <w:lvl w:ilvl="1">
      <w:start w:val="1"/>
      <w:numFmt w:val="bullet"/>
      <w:pStyle w:val="Dashedlist2ndlevelWorldline"/>
      <w:lvlText w:val="–"/>
      <w:lvlJc w:val="left"/>
      <w:pPr>
        <w:tabs>
          <w:tab w:val="num" w:pos="602"/>
        </w:tabs>
        <w:ind w:left="602" w:hanging="301"/>
      </w:pPr>
      <w:rPr>
        <w:rFonts w:hint="default"/>
      </w:rPr>
    </w:lvl>
    <w:lvl w:ilvl="2">
      <w:start w:val="1"/>
      <w:numFmt w:val="bullet"/>
      <w:pStyle w:val="Dashedlist3rdlevelWorldline"/>
      <w:lvlText w:val="–"/>
      <w:lvlJc w:val="left"/>
      <w:pPr>
        <w:tabs>
          <w:tab w:val="num" w:pos="903"/>
        </w:tabs>
        <w:ind w:left="903" w:hanging="301"/>
      </w:pPr>
      <w:rPr>
        <w:rFonts w:hint="default"/>
      </w:rPr>
    </w:lvl>
    <w:lvl w:ilvl="3">
      <w:start w:val="1"/>
      <w:numFmt w:val="bullet"/>
      <w:lvlText w:val="–"/>
      <w:lvlJc w:val="left"/>
      <w:pPr>
        <w:ind w:left="1204" w:hanging="301"/>
      </w:pPr>
      <w:rPr>
        <w:rFonts w:hint="default"/>
      </w:rPr>
    </w:lvl>
    <w:lvl w:ilvl="4">
      <w:start w:val="1"/>
      <w:numFmt w:val="bullet"/>
      <w:lvlText w:val="–"/>
      <w:lvlJc w:val="left"/>
      <w:pPr>
        <w:ind w:left="1505" w:hanging="301"/>
      </w:pPr>
      <w:rPr>
        <w:rFonts w:hint="default"/>
      </w:rPr>
    </w:lvl>
    <w:lvl w:ilvl="5">
      <w:start w:val="1"/>
      <w:numFmt w:val="bullet"/>
      <w:lvlText w:val="–"/>
      <w:lvlJc w:val="left"/>
      <w:pPr>
        <w:ind w:left="1806" w:hanging="301"/>
      </w:pPr>
      <w:rPr>
        <w:rFonts w:hint="default"/>
      </w:rPr>
    </w:lvl>
    <w:lvl w:ilvl="6">
      <w:start w:val="1"/>
      <w:numFmt w:val="bullet"/>
      <w:lvlText w:val="–"/>
      <w:lvlJc w:val="left"/>
      <w:pPr>
        <w:ind w:left="2107" w:hanging="301"/>
      </w:pPr>
      <w:rPr>
        <w:rFonts w:hint="default"/>
      </w:rPr>
    </w:lvl>
    <w:lvl w:ilvl="7">
      <w:start w:val="1"/>
      <w:numFmt w:val="bullet"/>
      <w:lvlText w:val="–"/>
      <w:lvlJc w:val="left"/>
      <w:pPr>
        <w:ind w:left="2408" w:hanging="301"/>
      </w:pPr>
      <w:rPr>
        <w:rFonts w:hint="default"/>
      </w:rPr>
    </w:lvl>
    <w:lvl w:ilvl="8">
      <w:start w:val="1"/>
      <w:numFmt w:val="bullet"/>
      <w:lvlText w:val="–"/>
      <w:lvlJc w:val="left"/>
      <w:pPr>
        <w:ind w:left="2709" w:hanging="301"/>
      </w:pPr>
      <w:rPr>
        <w:rFonts w:hint="default"/>
      </w:rPr>
    </w:lvl>
  </w:abstractNum>
  <w:abstractNum w:abstractNumId="20" w15:restartNumberingAfterBreak="0">
    <w:nsid w:val="10780DE6"/>
    <w:multiLevelType w:val="multilevel"/>
    <w:tmpl w:val="922C061E"/>
    <w:styleLink w:val="ListlowercaseletterWorldline"/>
    <w:lvl w:ilvl="0">
      <w:start w:val="1"/>
      <w:numFmt w:val="none"/>
      <w:pStyle w:val="LowercaseletterlistbodytextWorldline"/>
      <w:suff w:val="nothing"/>
      <w:lvlText w:val=""/>
      <w:lvlJc w:val="left"/>
      <w:pPr>
        <w:ind w:left="0" w:firstLine="0"/>
      </w:pPr>
      <w:rPr>
        <w:rFonts w:hint="default"/>
      </w:rPr>
    </w:lvl>
    <w:lvl w:ilvl="1">
      <w:start w:val="1"/>
      <w:numFmt w:val="lowerLetter"/>
      <w:pStyle w:val="Lowercaseletterlist1stlevelWorldline"/>
      <w:lvlText w:val="%2"/>
      <w:lvlJc w:val="left"/>
      <w:pPr>
        <w:tabs>
          <w:tab w:val="num" w:pos="301"/>
        </w:tabs>
        <w:ind w:left="301" w:hanging="301"/>
      </w:pPr>
      <w:rPr>
        <w:rFonts w:hint="default"/>
      </w:rPr>
    </w:lvl>
    <w:lvl w:ilvl="2">
      <w:start w:val="1"/>
      <w:numFmt w:val="lowerLetter"/>
      <w:pStyle w:val="Lowercaseletterlist2ndlevelWorldline"/>
      <w:lvlText w:val="%3"/>
      <w:lvlJc w:val="left"/>
      <w:pPr>
        <w:tabs>
          <w:tab w:val="num" w:pos="601"/>
        </w:tabs>
        <w:ind w:left="601" w:hanging="300"/>
      </w:pPr>
      <w:rPr>
        <w:rFonts w:hint="default"/>
      </w:rPr>
    </w:lvl>
    <w:lvl w:ilvl="3">
      <w:start w:val="1"/>
      <w:numFmt w:val="lowerLetter"/>
      <w:pStyle w:val="Lowercaseletterlist3rdlevelWorldline"/>
      <w:lvlText w:val="%4"/>
      <w:lvlJc w:val="left"/>
      <w:pPr>
        <w:tabs>
          <w:tab w:val="num" w:pos="902"/>
        </w:tabs>
        <w:ind w:left="902" w:hanging="301"/>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1" w15:restartNumberingAfterBreak="0">
    <w:nsid w:val="10B933AC"/>
    <w:multiLevelType w:val="multilevel"/>
    <w:tmpl w:val="04130023"/>
    <w:styleLink w:val="ArticleSection"/>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1122785D"/>
    <w:multiLevelType w:val="multilevel"/>
    <w:tmpl w:val="BDCA8588"/>
    <w:numStyleLink w:val="DashedlistWorldline"/>
  </w:abstractNum>
  <w:abstractNum w:abstractNumId="23" w15:restartNumberingAfterBreak="0">
    <w:nsid w:val="11DA0E73"/>
    <w:multiLevelType w:val="multilevel"/>
    <w:tmpl w:val="C1686048"/>
    <w:numStyleLink w:val="AnnexnumberingWorldline"/>
  </w:abstractNum>
  <w:abstractNum w:abstractNumId="24" w15:restartNumberingAfterBreak="0">
    <w:nsid w:val="11E353F4"/>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6F60963"/>
    <w:multiLevelType w:val="multilevel"/>
    <w:tmpl w:val="C1686048"/>
    <w:styleLink w:val="AnnexnumberingWorldline"/>
    <w:lvl w:ilvl="0">
      <w:start w:val="1"/>
      <w:numFmt w:val="decimal"/>
      <w:pStyle w:val="AnnexWorldline"/>
      <w:lvlText w:val="Annex %1"/>
      <w:lvlJc w:val="left"/>
      <w:pPr>
        <w:ind w:left="1642" w:hanging="1642"/>
      </w:pPr>
      <w:rPr>
        <w:rFonts w:hint="default"/>
      </w:rPr>
    </w:lvl>
    <w:lvl w:ilvl="1">
      <w:start w:val="1"/>
      <w:numFmt w:val="decimal"/>
      <w:pStyle w:val="AnnexparagraphWorldline"/>
      <w:lvlText w:val="%1.%2"/>
      <w:lvlJc w:val="left"/>
      <w:pPr>
        <w:ind w:left="912" w:hanging="912"/>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6" w15:restartNumberingAfterBreak="0">
    <w:nsid w:val="202B4870"/>
    <w:multiLevelType w:val="hybridMultilevel"/>
    <w:tmpl w:val="50F2D288"/>
    <w:lvl w:ilvl="0" w:tplc="7F86DD3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52C45D7"/>
    <w:multiLevelType w:val="multilevel"/>
    <w:tmpl w:val="72EEB3E6"/>
    <w:styleLink w:val="ListnumberWorldline"/>
    <w:lvl w:ilvl="0">
      <w:start w:val="1"/>
      <w:numFmt w:val="none"/>
      <w:pStyle w:val="NumberedlistbodytextWorldline"/>
      <w:suff w:val="nothing"/>
      <w:lvlText w:val=""/>
      <w:lvlJc w:val="left"/>
      <w:pPr>
        <w:ind w:left="0" w:firstLine="0"/>
      </w:pPr>
      <w:rPr>
        <w:rFonts w:hint="default"/>
      </w:rPr>
    </w:lvl>
    <w:lvl w:ilvl="1">
      <w:start w:val="1"/>
      <w:numFmt w:val="decimal"/>
      <w:pStyle w:val="Numberedlist1stlevelWorldline"/>
      <w:lvlText w:val="%2"/>
      <w:lvlJc w:val="left"/>
      <w:pPr>
        <w:tabs>
          <w:tab w:val="num" w:pos="301"/>
        </w:tabs>
        <w:ind w:left="301" w:hanging="301"/>
      </w:pPr>
      <w:rPr>
        <w:rFonts w:hint="default"/>
      </w:rPr>
    </w:lvl>
    <w:lvl w:ilvl="2">
      <w:start w:val="1"/>
      <w:numFmt w:val="decimal"/>
      <w:pStyle w:val="Numberedlist2ndlevelWorldline"/>
      <w:lvlText w:val="%3"/>
      <w:lvlJc w:val="left"/>
      <w:pPr>
        <w:tabs>
          <w:tab w:val="num" w:pos="601"/>
        </w:tabs>
        <w:ind w:left="601" w:hanging="300"/>
      </w:pPr>
      <w:rPr>
        <w:rFonts w:hint="default"/>
      </w:rPr>
    </w:lvl>
    <w:lvl w:ilvl="3">
      <w:start w:val="1"/>
      <w:numFmt w:val="decimal"/>
      <w:pStyle w:val="Numberedlist3rdlevelWorldline"/>
      <w:lvlText w:val="%4"/>
      <w:lvlJc w:val="left"/>
      <w:pPr>
        <w:tabs>
          <w:tab w:val="num" w:pos="902"/>
        </w:tabs>
        <w:ind w:left="902" w:hanging="301"/>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8" w15:restartNumberingAfterBreak="0">
    <w:nsid w:val="2DB40624"/>
    <w:multiLevelType w:val="multilevel"/>
    <w:tmpl w:val="4D6EFB24"/>
    <w:numStyleLink w:val="ListnumbercoloredWorldline"/>
  </w:abstractNum>
  <w:abstractNum w:abstractNumId="29" w15:restartNumberingAfterBreak="0">
    <w:nsid w:val="2EC86A71"/>
    <w:multiLevelType w:val="hybridMultilevel"/>
    <w:tmpl w:val="A156D4A6"/>
    <w:lvl w:ilvl="0" w:tplc="C10C99D2">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5D45084"/>
    <w:multiLevelType w:val="hybridMultilevel"/>
    <w:tmpl w:val="4E2A05C0"/>
    <w:lvl w:ilvl="0" w:tplc="7F86DD3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0EF61F8"/>
    <w:multiLevelType w:val="multilevel"/>
    <w:tmpl w:val="381863FA"/>
    <w:styleLink w:val="HeadingnumberingWorldline"/>
    <w:lvl w:ilvl="0">
      <w:start w:val="1"/>
      <w:numFmt w:val="decimal"/>
      <w:pStyle w:val="Titre1"/>
      <w:lvlText w:val="%1"/>
      <w:lvlJc w:val="left"/>
      <w:pPr>
        <w:ind w:left="1134" w:hanging="1134"/>
      </w:pPr>
      <w:rPr>
        <w:rFonts w:hint="default"/>
      </w:rPr>
    </w:lvl>
    <w:lvl w:ilvl="1">
      <w:start w:val="1"/>
      <w:numFmt w:val="decimal"/>
      <w:pStyle w:val="Titre2"/>
      <w:lvlText w:val="%1.%2"/>
      <w:lvlJc w:val="left"/>
      <w:pPr>
        <w:ind w:left="1134" w:hanging="1134"/>
      </w:pPr>
      <w:rPr>
        <w:rFonts w:hint="default"/>
      </w:rPr>
    </w:lvl>
    <w:lvl w:ilvl="2">
      <w:start w:val="1"/>
      <w:numFmt w:val="decimal"/>
      <w:pStyle w:val="Titre3"/>
      <w:lvlText w:val="%1.%2.%3"/>
      <w:lvlJc w:val="left"/>
      <w:pPr>
        <w:ind w:left="1134" w:hanging="1134"/>
      </w:pPr>
      <w:rPr>
        <w:rFonts w:hint="default"/>
      </w:rPr>
    </w:lvl>
    <w:lvl w:ilvl="3">
      <w:start w:val="1"/>
      <w:numFmt w:val="decimal"/>
      <w:pStyle w:val="Titre4"/>
      <w:lvlText w:val="%1.%2.%3.%4"/>
      <w:lvlJc w:val="left"/>
      <w:pPr>
        <w:ind w:left="1134" w:hanging="1134"/>
      </w:pPr>
      <w:rPr>
        <w:rFonts w:hint="default"/>
      </w:rPr>
    </w:lvl>
    <w:lvl w:ilvl="4">
      <w:start w:val="1"/>
      <w:numFmt w:val="decimal"/>
      <w:suff w:val="nothing"/>
      <w:lvlText w:val="%1.%2.%3.%4.%5"/>
      <w:lvlJc w:val="left"/>
      <w:pPr>
        <w:ind w:left="1134" w:hanging="1134"/>
      </w:pPr>
      <w:rPr>
        <w:rFonts w:hint="default"/>
      </w:rPr>
    </w:lvl>
    <w:lvl w:ilvl="5">
      <w:start w:val="1"/>
      <w:numFmt w:val="decimal"/>
      <w:lvlRestart w:val="0"/>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2" w15:restartNumberingAfterBreak="0">
    <w:nsid w:val="4C372459"/>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F553CF6"/>
    <w:multiLevelType w:val="multilevel"/>
    <w:tmpl w:val="FB7C9148"/>
    <w:lvl w:ilvl="0">
      <w:start w:val="1"/>
      <w:numFmt w:val="decimal"/>
      <w:pStyle w:val="Heading0"/>
      <w:lvlText w:val="%1"/>
      <w:lvlJc w:val="left"/>
      <w:pPr>
        <w:tabs>
          <w:tab w:val="num" w:pos="301"/>
        </w:tabs>
        <w:ind w:left="301" w:hanging="301"/>
      </w:pPr>
      <w:rPr>
        <w:rFonts w:hint="default"/>
      </w:rPr>
    </w:lvl>
    <w:lvl w:ilvl="1">
      <w:start w:val="1"/>
      <w:numFmt w:val="decimal"/>
      <w:lvlText w:val="%2"/>
      <w:lvlJc w:val="left"/>
      <w:pPr>
        <w:tabs>
          <w:tab w:val="num" w:pos="602"/>
        </w:tabs>
        <w:ind w:left="602" w:hanging="301"/>
      </w:pPr>
      <w:rPr>
        <w:rFonts w:hint="default"/>
      </w:rPr>
    </w:lvl>
    <w:lvl w:ilvl="2">
      <w:start w:val="1"/>
      <w:numFmt w:val="decimal"/>
      <w:lvlText w:val="%3"/>
      <w:lvlJc w:val="left"/>
      <w:pPr>
        <w:tabs>
          <w:tab w:val="num" w:pos="903"/>
        </w:tabs>
        <w:ind w:left="903" w:hanging="301"/>
      </w:pPr>
      <w:rPr>
        <w:rFonts w:hint="default"/>
      </w:rPr>
    </w:lvl>
    <w:lvl w:ilvl="3">
      <w:start w:val="1"/>
      <w:numFmt w:val="decimal"/>
      <w:lvlText w:val="%4"/>
      <w:lvlJc w:val="left"/>
      <w:pPr>
        <w:ind w:left="1204" w:hanging="301"/>
      </w:pPr>
      <w:rPr>
        <w:rFonts w:hint="default"/>
      </w:rPr>
    </w:lvl>
    <w:lvl w:ilvl="4">
      <w:start w:val="1"/>
      <w:numFmt w:val="decimal"/>
      <w:lvlText w:val="%5"/>
      <w:lvlJc w:val="left"/>
      <w:pPr>
        <w:ind w:left="1505" w:hanging="301"/>
      </w:pPr>
      <w:rPr>
        <w:rFonts w:hint="default"/>
      </w:rPr>
    </w:lvl>
    <w:lvl w:ilvl="5">
      <w:start w:val="1"/>
      <w:numFmt w:val="decimal"/>
      <w:lvlText w:val="%6"/>
      <w:lvlJc w:val="left"/>
      <w:pPr>
        <w:ind w:left="1806" w:hanging="301"/>
      </w:pPr>
      <w:rPr>
        <w:rFonts w:hint="default"/>
      </w:rPr>
    </w:lvl>
    <w:lvl w:ilvl="6">
      <w:start w:val="1"/>
      <w:numFmt w:val="decimal"/>
      <w:lvlText w:val="%7"/>
      <w:lvlJc w:val="left"/>
      <w:pPr>
        <w:ind w:left="2107" w:hanging="301"/>
      </w:pPr>
      <w:rPr>
        <w:rFonts w:hint="default"/>
      </w:rPr>
    </w:lvl>
    <w:lvl w:ilvl="7">
      <w:start w:val="1"/>
      <w:numFmt w:val="decimal"/>
      <w:lvlText w:val="%8"/>
      <w:lvlJc w:val="left"/>
      <w:pPr>
        <w:ind w:left="2408" w:hanging="301"/>
      </w:pPr>
      <w:rPr>
        <w:rFonts w:hint="default"/>
      </w:rPr>
    </w:lvl>
    <w:lvl w:ilvl="8">
      <w:start w:val="1"/>
      <w:numFmt w:val="decimal"/>
      <w:lvlText w:val="%9"/>
      <w:lvlJc w:val="left"/>
      <w:pPr>
        <w:ind w:left="2709" w:hanging="301"/>
      </w:pPr>
      <w:rPr>
        <w:rFonts w:hint="default"/>
      </w:rPr>
    </w:lvl>
  </w:abstractNum>
  <w:abstractNum w:abstractNumId="34" w15:restartNumberingAfterBreak="0">
    <w:nsid w:val="6604650E"/>
    <w:multiLevelType w:val="hybridMultilevel"/>
    <w:tmpl w:val="2FBEF41C"/>
    <w:lvl w:ilvl="0" w:tplc="4B1CF7BA">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182C23"/>
    <w:multiLevelType w:val="hybridMultilevel"/>
    <w:tmpl w:val="FE0EF3BA"/>
    <w:lvl w:ilvl="0" w:tplc="772A06A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D158A7"/>
    <w:multiLevelType w:val="hybridMultilevel"/>
    <w:tmpl w:val="A4A03BD6"/>
    <w:lvl w:ilvl="0" w:tplc="00146D24">
      <w:start w:val="1"/>
      <w:numFmt w:val="bullet"/>
      <w:pStyle w:val="Puceniv1"/>
      <w:lvlText w:val=""/>
      <w:lvlJc w:val="left"/>
      <w:pPr>
        <w:ind w:left="2064" w:hanging="360"/>
      </w:pPr>
      <w:rPr>
        <w:rFonts w:ascii="Symbol" w:hAnsi="Symbol" w:hint="default"/>
        <w:color w:val="46BEAA" w:themeColor="accent1"/>
        <w:sz w:val="20"/>
      </w:rPr>
    </w:lvl>
    <w:lvl w:ilvl="1" w:tplc="46D841DE">
      <w:start w:val="1"/>
      <w:numFmt w:val="bullet"/>
      <w:lvlText w:val="o"/>
      <w:lvlJc w:val="left"/>
      <w:pPr>
        <w:ind w:left="2860" w:hanging="360"/>
      </w:pPr>
      <w:rPr>
        <w:rFonts w:ascii="Courier New" w:hAnsi="Courier New" w:hint="default"/>
        <w:color w:val="41B4D2"/>
        <w:sz w:val="20"/>
      </w:rPr>
    </w:lvl>
    <w:lvl w:ilvl="2" w:tplc="37ECA27E">
      <w:start w:val="1"/>
      <w:numFmt w:val="bullet"/>
      <w:lvlText w:val=""/>
      <w:lvlJc w:val="left"/>
      <w:pPr>
        <w:ind w:left="3580" w:hanging="360"/>
      </w:pPr>
      <w:rPr>
        <w:rFonts w:ascii="Wingdings" w:hAnsi="Wingdings" w:hint="default"/>
        <w:color w:val="41B4D2"/>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37" w15:restartNumberingAfterBreak="0">
    <w:nsid w:val="6FB25BAA"/>
    <w:multiLevelType w:val="hybridMultilevel"/>
    <w:tmpl w:val="7ECE26B4"/>
    <w:lvl w:ilvl="0" w:tplc="C10C99D2">
      <w:start w:val="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E3214"/>
    <w:multiLevelType w:val="hybridMultilevel"/>
    <w:tmpl w:val="E50EE1E0"/>
    <w:lvl w:ilvl="0" w:tplc="8F1A4B94">
      <w:start w:val="1"/>
      <w:numFmt w:val="decimal"/>
      <w:pStyle w:val="ReferencelistWorldline"/>
      <w:lvlText w:val="Ref # %1"/>
      <w:lvlJc w:val="left"/>
      <w:pPr>
        <w:ind w:left="902" w:hanging="902"/>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F1C3AC6"/>
    <w:multiLevelType w:val="multilevel"/>
    <w:tmpl w:val="381863FA"/>
    <w:numStyleLink w:val="HeadingnumberingWorldline"/>
  </w:abstractNum>
  <w:abstractNum w:abstractNumId="40" w15:restartNumberingAfterBreak="0">
    <w:nsid w:val="7F52375E"/>
    <w:multiLevelType w:val="hybridMultilevel"/>
    <w:tmpl w:val="9C5AA3CC"/>
    <w:lvl w:ilvl="0" w:tplc="772A06A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3074154">
    <w:abstractNumId w:val="19"/>
  </w:num>
  <w:num w:numId="2" w16cid:durableId="921136784">
    <w:abstractNumId w:val="32"/>
  </w:num>
  <w:num w:numId="3" w16cid:durableId="498885773">
    <w:abstractNumId w:val="24"/>
  </w:num>
  <w:num w:numId="4" w16cid:durableId="475487713">
    <w:abstractNumId w:val="21"/>
  </w:num>
  <w:num w:numId="5" w16cid:durableId="238835031">
    <w:abstractNumId w:val="31"/>
  </w:num>
  <w:num w:numId="6" w16cid:durableId="222446093">
    <w:abstractNumId w:val="12"/>
  </w:num>
  <w:num w:numId="7" w16cid:durableId="726412518">
    <w:abstractNumId w:val="10"/>
  </w:num>
  <w:num w:numId="8" w16cid:durableId="461965595">
    <w:abstractNumId w:val="9"/>
  </w:num>
  <w:num w:numId="9" w16cid:durableId="940916593">
    <w:abstractNumId w:val="8"/>
  </w:num>
  <w:num w:numId="10" w16cid:durableId="1098871158">
    <w:abstractNumId w:val="7"/>
  </w:num>
  <w:num w:numId="11" w16cid:durableId="1464084180">
    <w:abstractNumId w:val="11"/>
  </w:num>
  <w:num w:numId="12" w16cid:durableId="899362469">
    <w:abstractNumId w:val="6"/>
  </w:num>
  <w:num w:numId="13" w16cid:durableId="628169601">
    <w:abstractNumId w:val="5"/>
  </w:num>
  <w:num w:numId="14" w16cid:durableId="58599120">
    <w:abstractNumId w:val="4"/>
  </w:num>
  <w:num w:numId="15" w16cid:durableId="1666130191">
    <w:abstractNumId w:val="3"/>
  </w:num>
  <w:num w:numId="16" w16cid:durableId="1500392396">
    <w:abstractNumId w:val="22"/>
  </w:num>
  <w:num w:numId="17" w16cid:durableId="1793478509">
    <w:abstractNumId w:val="38"/>
  </w:num>
  <w:num w:numId="18" w16cid:durableId="1630011521">
    <w:abstractNumId w:val="25"/>
  </w:num>
  <w:num w:numId="19" w16cid:durableId="356085381">
    <w:abstractNumId w:val="15"/>
  </w:num>
  <w:num w:numId="20" w16cid:durableId="1921676282">
    <w:abstractNumId w:val="18"/>
  </w:num>
  <w:num w:numId="21" w16cid:durableId="1904097275">
    <w:abstractNumId w:val="23"/>
  </w:num>
  <w:num w:numId="22" w16cid:durableId="340816215">
    <w:abstractNumId w:val="39"/>
  </w:num>
  <w:num w:numId="23" w16cid:durableId="1411150557">
    <w:abstractNumId w:val="15"/>
  </w:num>
  <w:num w:numId="24" w16cid:durableId="736443258">
    <w:abstractNumId w:val="18"/>
  </w:num>
  <w:num w:numId="25" w16cid:durableId="1497498271">
    <w:abstractNumId w:val="20"/>
  </w:num>
  <w:num w:numId="26" w16cid:durableId="2010134871">
    <w:abstractNumId w:val="14"/>
  </w:num>
  <w:num w:numId="27" w16cid:durableId="1739287234">
    <w:abstractNumId w:val="27"/>
  </w:num>
  <w:num w:numId="28" w16cid:durableId="723024622">
    <w:abstractNumId w:val="20"/>
  </w:num>
  <w:num w:numId="29" w16cid:durableId="1969775513">
    <w:abstractNumId w:val="27"/>
  </w:num>
  <w:num w:numId="30" w16cid:durableId="834497981">
    <w:abstractNumId w:val="28"/>
  </w:num>
  <w:num w:numId="31" w16cid:durableId="483358624">
    <w:abstractNumId w:val="33"/>
  </w:num>
  <w:num w:numId="32" w16cid:durableId="1064184214">
    <w:abstractNumId w:val="36"/>
  </w:num>
  <w:num w:numId="33" w16cid:durableId="1255817099">
    <w:abstractNumId w:val="34"/>
  </w:num>
  <w:num w:numId="34" w16cid:durableId="851380587">
    <w:abstractNumId w:val="16"/>
  </w:num>
  <w:num w:numId="35" w16cid:durableId="855195509">
    <w:abstractNumId w:val="30"/>
  </w:num>
  <w:num w:numId="36" w16cid:durableId="1101295606">
    <w:abstractNumId w:val="17"/>
  </w:num>
  <w:num w:numId="37" w16cid:durableId="213392439">
    <w:abstractNumId w:val="26"/>
  </w:num>
  <w:num w:numId="38" w16cid:durableId="30568764">
    <w:abstractNumId w:val="37"/>
  </w:num>
  <w:num w:numId="39" w16cid:durableId="481848820">
    <w:abstractNumId w:val="40"/>
  </w:num>
  <w:num w:numId="40" w16cid:durableId="803355680">
    <w:abstractNumId w:val="35"/>
  </w:num>
  <w:num w:numId="41" w16cid:durableId="2121415752">
    <w:abstractNumId w:val="39"/>
  </w:num>
  <w:num w:numId="42" w16cid:durableId="505753855">
    <w:abstractNumId w:val="1"/>
  </w:num>
  <w:num w:numId="43" w16cid:durableId="1351300230">
    <w:abstractNumId w:val="0"/>
  </w:num>
  <w:num w:numId="44" w16cid:durableId="1749765713">
    <w:abstractNumId w:val="29"/>
  </w:num>
  <w:num w:numId="45" w16cid:durableId="823666217">
    <w:abstractNumId w:val="2"/>
  </w:num>
  <w:num w:numId="46" w16cid:durableId="9320579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activeWritingStyle w:appName="MSWord" w:lang="nl-NL" w:vendorID="1" w:dllVersion="512" w:checkStyle="1"/>
  <w:proofState w:spelling="clean"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9"/>
  <w:hyphenationZone w:val="425"/>
  <w:doNotHyphenateCaps/>
  <w:defaultTableStyle w:val="TableformattedWorldline"/>
  <w:characterSpacingControl w:val="doNotCompress"/>
  <w:hdrShapeDefaults>
    <o:shapedefaults v:ext="edit" spidmax="2050">
      <o:colormru v:ext="edit" colors="#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6EB"/>
    <w:rsid w:val="00000982"/>
    <w:rsid w:val="000010C9"/>
    <w:rsid w:val="00002B1D"/>
    <w:rsid w:val="000040BF"/>
    <w:rsid w:val="000044A4"/>
    <w:rsid w:val="0000524F"/>
    <w:rsid w:val="00005AEA"/>
    <w:rsid w:val="00005F78"/>
    <w:rsid w:val="0000663D"/>
    <w:rsid w:val="0001026D"/>
    <w:rsid w:val="00010D95"/>
    <w:rsid w:val="00011BFA"/>
    <w:rsid w:val="00013440"/>
    <w:rsid w:val="00013542"/>
    <w:rsid w:val="0001363C"/>
    <w:rsid w:val="00014262"/>
    <w:rsid w:val="000147E7"/>
    <w:rsid w:val="00015E78"/>
    <w:rsid w:val="00016269"/>
    <w:rsid w:val="00021ACA"/>
    <w:rsid w:val="00021E33"/>
    <w:rsid w:val="00022D91"/>
    <w:rsid w:val="000241EC"/>
    <w:rsid w:val="00026063"/>
    <w:rsid w:val="00026374"/>
    <w:rsid w:val="00027391"/>
    <w:rsid w:val="00032894"/>
    <w:rsid w:val="00033466"/>
    <w:rsid w:val="000337B2"/>
    <w:rsid w:val="00033A79"/>
    <w:rsid w:val="00033C61"/>
    <w:rsid w:val="00035232"/>
    <w:rsid w:val="00035F39"/>
    <w:rsid w:val="000410DF"/>
    <w:rsid w:val="000418EF"/>
    <w:rsid w:val="00041948"/>
    <w:rsid w:val="000421EA"/>
    <w:rsid w:val="00042A5E"/>
    <w:rsid w:val="00043508"/>
    <w:rsid w:val="000449CC"/>
    <w:rsid w:val="000452B3"/>
    <w:rsid w:val="0004538B"/>
    <w:rsid w:val="00045A97"/>
    <w:rsid w:val="0004713E"/>
    <w:rsid w:val="0005205D"/>
    <w:rsid w:val="000527CF"/>
    <w:rsid w:val="00052FF4"/>
    <w:rsid w:val="00053066"/>
    <w:rsid w:val="00053B73"/>
    <w:rsid w:val="00053E43"/>
    <w:rsid w:val="0005430B"/>
    <w:rsid w:val="00057658"/>
    <w:rsid w:val="00057A63"/>
    <w:rsid w:val="00057D7B"/>
    <w:rsid w:val="00060B4B"/>
    <w:rsid w:val="00061C07"/>
    <w:rsid w:val="000642B5"/>
    <w:rsid w:val="00070960"/>
    <w:rsid w:val="00073303"/>
    <w:rsid w:val="00073407"/>
    <w:rsid w:val="00073564"/>
    <w:rsid w:val="00074DAC"/>
    <w:rsid w:val="0007680D"/>
    <w:rsid w:val="000770CC"/>
    <w:rsid w:val="00077BE8"/>
    <w:rsid w:val="00080D62"/>
    <w:rsid w:val="000824EF"/>
    <w:rsid w:val="00082BBD"/>
    <w:rsid w:val="00083E4E"/>
    <w:rsid w:val="00087D07"/>
    <w:rsid w:val="000938ED"/>
    <w:rsid w:val="00094EDF"/>
    <w:rsid w:val="00094F5F"/>
    <w:rsid w:val="0009691D"/>
    <w:rsid w:val="00096971"/>
    <w:rsid w:val="0009698A"/>
    <w:rsid w:val="00096BF9"/>
    <w:rsid w:val="0009706D"/>
    <w:rsid w:val="00097F21"/>
    <w:rsid w:val="000A0AB9"/>
    <w:rsid w:val="000A0B8E"/>
    <w:rsid w:val="000A1562"/>
    <w:rsid w:val="000A1B78"/>
    <w:rsid w:val="000A49E0"/>
    <w:rsid w:val="000A77A5"/>
    <w:rsid w:val="000A7D09"/>
    <w:rsid w:val="000B097F"/>
    <w:rsid w:val="000B0E09"/>
    <w:rsid w:val="000B2EFA"/>
    <w:rsid w:val="000B4822"/>
    <w:rsid w:val="000B4E41"/>
    <w:rsid w:val="000B5487"/>
    <w:rsid w:val="000B559D"/>
    <w:rsid w:val="000B5875"/>
    <w:rsid w:val="000C1A1A"/>
    <w:rsid w:val="000C21A2"/>
    <w:rsid w:val="000C2BAA"/>
    <w:rsid w:val="000C388F"/>
    <w:rsid w:val="000C5A44"/>
    <w:rsid w:val="000C62A3"/>
    <w:rsid w:val="000C723C"/>
    <w:rsid w:val="000C7365"/>
    <w:rsid w:val="000D1888"/>
    <w:rsid w:val="000D2ECF"/>
    <w:rsid w:val="000D3DAA"/>
    <w:rsid w:val="000D5350"/>
    <w:rsid w:val="000D62B5"/>
    <w:rsid w:val="000D6AB7"/>
    <w:rsid w:val="000D6FC1"/>
    <w:rsid w:val="000E0217"/>
    <w:rsid w:val="000E1F24"/>
    <w:rsid w:val="000E2318"/>
    <w:rsid w:val="000E24C7"/>
    <w:rsid w:val="000E27C4"/>
    <w:rsid w:val="000E2EB8"/>
    <w:rsid w:val="000E4272"/>
    <w:rsid w:val="000E55A1"/>
    <w:rsid w:val="000E5E50"/>
    <w:rsid w:val="000E6E43"/>
    <w:rsid w:val="000E6FA0"/>
    <w:rsid w:val="000E7A8C"/>
    <w:rsid w:val="000F1ED2"/>
    <w:rsid w:val="000F213A"/>
    <w:rsid w:val="000F302A"/>
    <w:rsid w:val="000F3486"/>
    <w:rsid w:val="000F4377"/>
    <w:rsid w:val="000F4385"/>
    <w:rsid w:val="000F4B99"/>
    <w:rsid w:val="000F4BAB"/>
    <w:rsid w:val="000F5147"/>
    <w:rsid w:val="000F5683"/>
    <w:rsid w:val="000F6AC9"/>
    <w:rsid w:val="000F7186"/>
    <w:rsid w:val="000F7FD5"/>
    <w:rsid w:val="001005D3"/>
    <w:rsid w:val="00106601"/>
    <w:rsid w:val="00110A9F"/>
    <w:rsid w:val="00111F5C"/>
    <w:rsid w:val="001123D1"/>
    <w:rsid w:val="00112961"/>
    <w:rsid w:val="00113E7A"/>
    <w:rsid w:val="001154B4"/>
    <w:rsid w:val="001155B2"/>
    <w:rsid w:val="00115E1B"/>
    <w:rsid w:val="001169C4"/>
    <w:rsid w:val="001169F1"/>
    <w:rsid w:val="001170AE"/>
    <w:rsid w:val="00120C8F"/>
    <w:rsid w:val="00122DED"/>
    <w:rsid w:val="00122F09"/>
    <w:rsid w:val="00127A11"/>
    <w:rsid w:val="00131ACB"/>
    <w:rsid w:val="00132265"/>
    <w:rsid w:val="0013228D"/>
    <w:rsid w:val="00132C6C"/>
    <w:rsid w:val="00133659"/>
    <w:rsid w:val="001351CA"/>
    <w:rsid w:val="001353DD"/>
    <w:rsid w:val="00135E7B"/>
    <w:rsid w:val="00137CBB"/>
    <w:rsid w:val="0014021D"/>
    <w:rsid w:val="001425E4"/>
    <w:rsid w:val="0014472C"/>
    <w:rsid w:val="00144D58"/>
    <w:rsid w:val="00145B8E"/>
    <w:rsid w:val="0014638B"/>
    <w:rsid w:val="0014640F"/>
    <w:rsid w:val="001473C8"/>
    <w:rsid w:val="00150705"/>
    <w:rsid w:val="00150969"/>
    <w:rsid w:val="00153B22"/>
    <w:rsid w:val="00154723"/>
    <w:rsid w:val="00154738"/>
    <w:rsid w:val="0015501C"/>
    <w:rsid w:val="0015703D"/>
    <w:rsid w:val="001579D8"/>
    <w:rsid w:val="00157B9D"/>
    <w:rsid w:val="0016200D"/>
    <w:rsid w:val="00162D69"/>
    <w:rsid w:val="00163A55"/>
    <w:rsid w:val="00164FCC"/>
    <w:rsid w:val="001655CD"/>
    <w:rsid w:val="00165F40"/>
    <w:rsid w:val="001667AE"/>
    <w:rsid w:val="0016792C"/>
    <w:rsid w:val="00170130"/>
    <w:rsid w:val="0017523B"/>
    <w:rsid w:val="00175943"/>
    <w:rsid w:val="001767B1"/>
    <w:rsid w:val="0018118F"/>
    <w:rsid w:val="001811B2"/>
    <w:rsid w:val="00182309"/>
    <w:rsid w:val="00182F03"/>
    <w:rsid w:val="001838C5"/>
    <w:rsid w:val="00184F87"/>
    <w:rsid w:val="00187983"/>
    <w:rsid w:val="0019590C"/>
    <w:rsid w:val="00195E96"/>
    <w:rsid w:val="00197293"/>
    <w:rsid w:val="001A0386"/>
    <w:rsid w:val="001A0849"/>
    <w:rsid w:val="001A19CB"/>
    <w:rsid w:val="001A305E"/>
    <w:rsid w:val="001A3D81"/>
    <w:rsid w:val="001A450D"/>
    <w:rsid w:val="001A4A47"/>
    <w:rsid w:val="001A5765"/>
    <w:rsid w:val="001A7723"/>
    <w:rsid w:val="001B1B37"/>
    <w:rsid w:val="001B2243"/>
    <w:rsid w:val="001B24C6"/>
    <w:rsid w:val="001B4663"/>
    <w:rsid w:val="001B4C7E"/>
    <w:rsid w:val="001B5085"/>
    <w:rsid w:val="001B556E"/>
    <w:rsid w:val="001B5C0C"/>
    <w:rsid w:val="001B79F1"/>
    <w:rsid w:val="001C0A6C"/>
    <w:rsid w:val="001C11BE"/>
    <w:rsid w:val="001C28F8"/>
    <w:rsid w:val="001C2C65"/>
    <w:rsid w:val="001C3CA4"/>
    <w:rsid w:val="001C5A2F"/>
    <w:rsid w:val="001C623E"/>
    <w:rsid w:val="001C6A8C"/>
    <w:rsid w:val="001D0FA3"/>
    <w:rsid w:val="001D1934"/>
    <w:rsid w:val="001D1BE7"/>
    <w:rsid w:val="001D1C38"/>
    <w:rsid w:val="001D1FE4"/>
    <w:rsid w:val="001D2A06"/>
    <w:rsid w:val="001D4CC2"/>
    <w:rsid w:val="001D5482"/>
    <w:rsid w:val="001D699D"/>
    <w:rsid w:val="001E0272"/>
    <w:rsid w:val="001E08F5"/>
    <w:rsid w:val="001E1D22"/>
    <w:rsid w:val="001E2293"/>
    <w:rsid w:val="001E3188"/>
    <w:rsid w:val="001E34FC"/>
    <w:rsid w:val="001E4277"/>
    <w:rsid w:val="001E491A"/>
    <w:rsid w:val="001E6D89"/>
    <w:rsid w:val="001F0D1A"/>
    <w:rsid w:val="001F126F"/>
    <w:rsid w:val="001F1B15"/>
    <w:rsid w:val="001F2DE6"/>
    <w:rsid w:val="001F5B4F"/>
    <w:rsid w:val="001F724B"/>
    <w:rsid w:val="001F7B8F"/>
    <w:rsid w:val="001F7FF4"/>
    <w:rsid w:val="002011A9"/>
    <w:rsid w:val="002036A0"/>
    <w:rsid w:val="00204AA6"/>
    <w:rsid w:val="00204BB1"/>
    <w:rsid w:val="00204CC0"/>
    <w:rsid w:val="00204CDA"/>
    <w:rsid w:val="00204E67"/>
    <w:rsid w:val="0020548B"/>
    <w:rsid w:val="0020607F"/>
    <w:rsid w:val="002074B2"/>
    <w:rsid w:val="00207B2A"/>
    <w:rsid w:val="00211C3D"/>
    <w:rsid w:val="002124F2"/>
    <w:rsid w:val="0021285B"/>
    <w:rsid w:val="002128F4"/>
    <w:rsid w:val="002150AA"/>
    <w:rsid w:val="00217580"/>
    <w:rsid w:val="00220A9C"/>
    <w:rsid w:val="002210DB"/>
    <w:rsid w:val="00221F16"/>
    <w:rsid w:val="00222018"/>
    <w:rsid w:val="0022328B"/>
    <w:rsid w:val="00224A50"/>
    <w:rsid w:val="00230B64"/>
    <w:rsid w:val="00231580"/>
    <w:rsid w:val="002316C2"/>
    <w:rsid w:val="00232648"/>
    <w:rsid w:val="00234CC3"/>
    <w:rsid w:val="00235BAA"/>
    <w:rsid w:val="00236DE9"/>
    <w:rsid w:val="00237818"/>
    <w:rsid w:val="00240042"/>
    <w:rsid w:val="002406F1"/>
    <w:rsid w:val="002407AF"/>
    <w:rsid w:val="00241949"/>
    <w:rsid w:val="00242226"/>
    <w:rsid w:val="00243F88"/>
    <w:rsid w:val="002442D1"/>
    <w:rsid w:val="00244C9F"/>
    <w:rsid w:val="00245014"/>
    <w:rsid w:val="00245C8F"/>
    <w:rsid w:val="002466B8"/>
    <w:rsid w:val="00250413"/>
    <w:rsid w:val="00250704"/>
    <w:rsid w:val="00251083"/>
    <w:rsid w:val="002514BA"/>
    <w:rsid w:val="0025165F"/>
    <w:rsid w:val="002518D2"/>
    <w:rsid w:val="00252A29"/>
    <w:rsid w:val="00253F4B"/>
    <w:rsid w:val="00255296"/>
    <w:rsid w:val="002553E4"/>
    <w:rsid w:val="002557E4"/>
    <w:rsid w:val="00257961"/>
    <w:rsid w:val="00257AA9"/>
    <w:rsid w:val="00261A80"/>
    <w:rsid w:val="00261C30"/>
    <w:rsid w:val="00261C63"/>
    <w:rsid w:val="00261F1A"/>
    <w:rsid w:val="00263170"/>
    <w:rsid w:val="002637AD"/>
    <w:rsid w:val="00264067"/>
    <w:rsid w:val="00264072"/>
    <w:rsid w:val="00264D07"/>
    <w:rsid w:val="00265174"/>
    <w:rsid w:val="0026560A"/>
    <w:rsid w:val="002667BA"/>
    <w:rsid w:val="00266DA6"/>
    <w:rsid w:val="002679E4"/>
    <w:rsid w:val="0027180D"/>
    <w:rsid w:val="002726A9"/>
    <w:rsid w:val="00273784"/>
    <w:rsid w:val="00274331"/>
    <w:rsid w:val="00275FEA"/>
    <w:rsid w:val="002764BD"/>
    <w:rsid w:val="00276EC3"/>
    <w:rsid w:val="00280942"/>
    <w:rsid w:val="00281632"/>
    <w:rsid w:val="00281A93"/>
    <w:rsid w:val="0028593E"/>
    <w:rsid w:val="0028671B"/>
    <w:rsid w:val="00286739"/>
    <w:rsid w:val="00286914"/>
    <w:rsid w:val="00286FEF"/>
    <w:rsid w:val="00287055"/>
    <w:rsid w:val="00287564"/>
    <w:rsid w:val="00291394"/>
    <w:rsid w:val="0029162F"/>
    <w:rsid w:val="00291D3A"/>
    <w:rsid w:val="00291F26"/>
    <w:rsid w:val="002925AC"/>
    <w:rsid w:val="00293ABF"/>
    <w:rsid w:val="00294D04"/>
    <w:rsid w:val="00294E7B"/>
    <w:rsid w:val="00295CAF"/>
    <w:rsid w:val="0029687A"/>
    <w:rsid w:val="002A26CE"/>
    <w:rsid w:val="002A27DC"/>
    <w:rsid w:val="002A356E"/>
    <w:rsid w:val="002A4509"/>
    <w:rsid w:val="002A493C"/>
    <w:rsid w:val="002A4ABE"/>
    <w:rsid w:val="002A57B8"/>
    <w:rsid w:val="002A7D3F"/>
    <w:rsid w:val="002B0558"/>
    <w:rsid w:val="002B0DFF"/>
    <w:rsid w:val="002B1C93"/>
    <w:rsid w:val="002B2998"/>
    <w:rsid w:val="002B2EB6"/>
    <w:rsid w:val="002B2FBC"/>
    <w:rsid w:val="002B5DE4"/>
    <w:rsid w:val="002B64EE"/>
    <w:rsid w:val="002B7F22"/>
    <w:rsid w:val="002C1679"/>
    <w:rsid w:val="002C1A0C"/>
    <w:rsid w:val="002C1AD4"/>
    <w:rsid w:val="002C2125"/>
    <w:rsid w:val="002C46FB"/>
    <w:rsid w:val="002C7777"/>
    <w:rsid w:val="002D0029"/>
    <w:rsid w:val="002D0E88"/>
    <w:rsid w:val="002D105E"/>
    <w:rsid w:val="002D29A4"/>
    <w:rsid w:val="002D2BD8"/>
    <w:rsid w:val="002D52B2"/>
    <w:rsid w:val="002D7E79"/>
    <w:rsid w:val="002E07FE"/>
    <w:rsid w:val="002E14E9"/>
    <w:rsid w:val="002E19A5"/>
    <w:rsid w:val="002E274E"/>
    <w:rsid w:val="002E3270"/>
    <w:rsid w:val="002E3515"/>
    <w:rsid w:val="002E58CF"/>
    <w:rsid w:val="002E71D4"/>
    <w:rsid w:val="002E73F2"/>
    <w:rsid w:val="002F1529"/>
    <w:rsid w:val="002F18FB"/>
    <w:rsid w:val="002F2863"/>
    <w:rsid w:val="002F28C4"/>
    <w:rsid w:val="002F3ABB"/>
    <w:rsid w:val="002F4FE8"/>
    <w:rsid w:val="002F5C43"/>
    <w:rsid w:val="002F6615"/>
    <w:rsid w:val="002F675C"/>
    <w:rsid w:val="002F6C3F"/>
    <w:rsid w:val="002F7B77"/>
    <w:rsid w:val="003009B8"/>
    <w:rsid w:val="00301862"/>
    <w:rsid w:val="00302F27"/>
    <w:rsid w:val="003050AB"/>
    <w:rsid w:val="00306A65"/>
    <w:rsid w:val="003075B5"/>
    <w:rsid w:val="00307EC7"/>
    <w:rsid w:val="00310250"/>
    <w:rsid w:val="00310489"/>
    <w:rsid w:val="003109AA"/>
    <w:rsid w:val="00311927"/>
    <w:rsid w:val="003174FF"/>
    <w:rsid w:val="00317DEA"/>
    <w:rsid w:val="00323121"/>
    <w:rsid w:val="00323537"/>
    <w:rsid w:val="00323A86"/>
    <w:rsid w:val="003247AB"/>
    <w:rsid w:val="003250B0"/>
    <w:rsid w:val="00327993"/>
    <w:rsid w:val="00330A74"/>
    <w:rsid w:val="003317DC"/>
    <w:rsid w:val="00331896"/>
    <w:rsid w:val="003325B0"/>
    <w:rsid w:val="00332A62"/>
    <w:rsid w:val="00334D98"/>
    <w:rsid w:val="00335603"/>
    <w:rsid w:val="00335B5E"/>
    <w:rsid w:val="0033731E"/>
    <w:rsid w:val="00337DDE"/>
    <w:rsid w:val="003405F3"/>
    <w:rsid w:val="00342583"/>
    <w:rsid w:val="003440B9"/>
    <w:rsid w:val="00344502"/>
    <w:rsid w:val="0034522C"/>
    <w:rsid w:val="00345DBF"/>
    <w:rsid w:val="00346631"/>
    <w:rsid w:val="003532D2"/>
    <w:rsid w:val="00354549"/>
    <w:rsid w:val="00355A93"/>
    <w:rsid w:val="00356F0A"/>
    <w:rsid w:val="003602B2"/>
    <w:rsid w:val="003604F3"/>
    <w:rsid w:val="00361C4F"/>
    <w:rsid w:val="003647B1"/>
    <w:rsid w:val="00365254"/>
    <w:rsid w:val="00365327"/>
    <w:rsid w:val="00365EF7"/>
    <w:rsid w:val="00367354"/>
    <w:rsid w:val="00367448"/>
    <w:rsid w:val="003718F8"/>
    <w:rsid w:val="00373D2D"/>
    <w:rsid w:val="003742E5"/>
    <w:rsid w:val="00375445"/>
    <w:rsid w:val="003757CA"/>
    <w:rsid w:val="00375C14"/>
    <w:rsid w:val="0037654E"/>
    <w:rsid w:val="00377612"/>
    <w:rsid w:val="00377992"/>
    <w:rsid w:val="00383967"/>
    <w:rsid w:val="0038400D"/>
    <w:rsid w:val="00384E65"/>
    <w:rsid w:val="00384F6C"/>
    <w:rsid w:val="00386B89"/>
    <w:rsid w:val="00390446"/>
    <w:rsid w:val="00391208"/>
    <w:rsid w:val="0039126D"/>
    <w:rsid w:val="00392384"/>
    <w:rsid w:val="003927C0"/>
    <w:rsid w:val="003943A3"/>
    <w:rsid w:val="003947A8"/>
    <w:rsid w:val="0039656A"/>
    <w:rsid w:val="00396C05"/>
    <w:rsid w:val="003971E8"/>
    <w:rsid w:val="0039751C"/>
    <w:rsid w:val="003A0CD2"/>
    <w:rsid w:val="003A2F40"/>
    <w:rsid w:val="003A56DF"/>
    <w:rsid w:val="003A5782"/>
    <w:rsid w:val="003A5ED3"/>
    <w:rsid w:val="003A65B4"/>
    <w:rsid w:val="003A792C"/>
    <w:rsid w:val="003A7BD9"/>
    <w:rsid w:val="003B14A0"/>
    <w:rsid w:val="003B15D5"/>
    <w:rsid w:val="003B1753"/>
    <w:rsid w:val="003B34C5"/>
    <w:rsid w:val="003B3962"/>
    <w:rsid w:val="003B5EB5"/>
    <w:rsid w:val="003B6E79"/>
    <w:rsid w:val="003B6E97"/>
    <w:rsid w:val="003C067F"/>
    <w:rsid w:val="003C0E65"/>
    <w:rsid w:val="003C15BD"/>
    <w:rsid w:val="003C1EFC"/>
    <w:rsid w:val="003C5180"/>
    <w:rsid w:val="003D163F"/>
    <w:rsid w:val="003D2FA6"/>
    <w:rsid w:val="003D3647"/>
    <w:rsid w:val="003D41B2"/>
    <w:rsid w:val="003D52DF"/>
    <w:rsid w:val="003D58BF"/>
    <w:rsid w:val="003E010B"/>
    <w:rsid w:val="003E025D"/>
    <w:rsid w:val="003E3B7D"/>
    <w:rsid w:val="003E3FA3"/>
    <w:rsid w:val="003E4B0D"/>
    <w:rsid w:val="003E5327"/>
    <w:rsid w:val="003E54FC"/>
    <w:rsid w:val="003F1D84"/>
    <w:rsid w:val="003F279E"/>
    <w:rsid w:val="003F2ADA"/>
    <w:rsid w:val="003F33F4"/>
    <w:rsid w:val="003F41FA"/>
    <w:rsid w:val="003F434F"/>
    <w:rsid w:val="003F4EBA"/>
    <w:rsid w:val="003F504D"/>
    <w:rsid w:val="003F76B9"/>
    <w:rsid w:val="0040093C"/>
    <w:rsid w:val="00400A1D"/>
    <w:rsid w:val="00400F12"/>
    <w:rsid w:val="004019B7"/>
    <w:rsid w:val="00404019"/>
    <w:rsid w:val="004057CF"/>
    <w:rsid w:val="00406481"/>
    <w:rsid w:val="004067EF"/>
    <w:rsid w:val="004069A8"/>
    <w:rsid w:val="00407C4B"/>
    <w:rsid w:val="0041030F"/>
    <w:rsid w:val="00410984"/>
    <w:rsid w:val="00411207"/>
    <w:rsid w:val="004132C1"/>
    <w:rsid w:val="0041346F"/>
    <w:rsid w:val="00415578"/>
    <w:rsid w:val="00415717"/>
    <w:rsid w:val="00415C2F"/>
    <w:rsid w:val="00415D73"/>
    <w:rsid w:val="0041674F"/>
    <w:rsid w:val="00417C9B"/>
    <w:rsid w:val="004218C2"/>
    <w:rsid w:val="004221B6"/>
    <w:rsid w:val="004225E6"/>
    <w:rsid w:val="00424AE0"/>
    <w:rsid w:val="004270AE"/>
    <w:rsid w:val="00430992"/>
    <w:rsid w:val="00430F58"/>
    <w:rsid w:val="00431C77"/>
    <w:rsid w:val="00434309"/>
    <w:rsid w:val="0043471E"/>
    <w:rsid w:val="00434FE1"/>
    <w:rsid w:val="00435350"/>
    <w:rsid w:val="004372A0"/>
    <w:rsid w:val="00440D7E"/>
    <w:rsid w:val="00441B39"/>
    <w:rsid w:val="00442095"/>
    <w:rsid w:val="0044263B"/>
    <w:rsid w:val="004431BA"/>
    <w:rsid w:val="00446E35"/>
    <w:rsid w:val="004503F2"/>
    <w:rsid w:val="00450933"/>
    <w:rsid w:val="00450D63"/>
    <w:rsid w:val="00451FDB"/>
    <w:rsid w:val="00455894"/>
    <w:rsid w:val="004560BA"/>
    <w:rsid w:val="004564A6"/>
    <w:rsid w:val="004572CD"/>
    <w:rsid w:val="004576D9"/>
    <w:rsid w:val="0045787E"/>
    <w:rsid w:val="00461E6D"/>
    <w:rsid w:val="00461E76"/>
    <w:rsid w:val="00465A72"/>
    <w:rsid w:val="004707CE"/>
    <w:rsid w:val="00471F91"/>
    <w:rsid w:val="0047455C"/>
    <w:rsid w:val="00474607"/>
    <w:rsid w:val="0047518D"/>
    <w:rsid w:val="00475E58"/>
    <w:rsid w:val="00477E22"/>
    <w:rsid w:val="00482DF4"/>
    <w:rsid w:val="00485F04"/>
    <w:rsid w:val="00487543"/>
    <w:rsid w:val="004875E2"/>
    <w:rsid w:val="0049044D"/>
    <w:rsid w:val="00490F80"/>
    <w:rsid w:val="0049336D"/>
    <w:rsid w:val="00493651"/>
    <w:rsid w:val="004945FE"/>
    <w:rsid w:val="00494CC7"/>
    <w:rsid w:val="00495ED9"/>
    <w:rsid w:val="00495F3B"/>
    <w:rsid w:val="004A0E2F"/>
    <w:rsid w:val="004A16E3"/>
    <w:rsid w:val="004A1C0E"/>
    <w:rsid w:val="004A1C8C"/>
    <w:rsid w:val="004A27A2"/>
    <w:rsid w:val="004A4534"/>
    <w:rsid w:val="004B2E0A"/>
    <w:rsid w:val="004B3025"/>
    <w:rsid w:val="004B4396"/>
    <w:rsid w:val="004B4C30"/>
    <w:rsid w:val="004B57A1"/>
    <w:rsid w:val="004B5AC4"/>
    <w:rsid w:val="004B63C9"/>
    <w:rsid w:val="004B6E60"/>
    <w:rsid w:val="004B6EC8"/>
    <w:rsid w:val="004B6FB2"/>
    <w:rsid w:val="004B715E"/>
    <w:rsid w:val="004C0573"/>
    <w:rsid w:val="004C15D7"/>
    <w:rsid w:val="004C1AC6"/>
    <w:rsid w:val="004C6F0D"/>
    <w:rsid w:val="004C7321"/>
    <w:rsid w:val="004D0955"/>
    <w:rsid w:val="004D0EF6"/>
    <w:rsid w:val="004D2C50"/>
    <w:rsid w:val="004D374B"/>
    <w:rsid w:val="004D3766"/>
    <w:rsid w:val="004D3A85"/>
    <w:rsid w:val="004D3DA6"/>
    <w:rsid w:val="004D7BDC"/>
    <w:rsid w:val="004E2C8F"/>
    <w:rsid w:val="004E2DA9"/>
    <w:rsid w:val="004E3C7F"/>
    <w:rsid w:val="004E3FB2"/>
    <w:rsid w:val="004F1EAF"/>
    <w:rsid w:val="004F3ED0"/>
    <w:rsid w:val="004F4940"/>
    <w:rsid w:val="004F56E3"/>
    <w:rsid w:val="004F5D86"/>
    <w:rsid w:val="004F5DEA"/>
    <w:rsid w:val="005014DC"/>
    <w:rsid w:val="00501A64"/>
    <w:rsid w:val="00502F1D"/>
    <w:rsid w:val="00502FC8"/>
    <w:rsid w:val="00503557"/>
    <w:rsid w:val="0050358D"/>
    <w:rsid w:val="00504B1B"/>
    <w:rsid w:val="00506CCF"/>
    <w:rsid w:val="005103E2"/>
    <w:rsid w:val="00511941"/>
    <w:rsid w:val="00511FED"/>
    <w:rsid w:val="00514685"/>
    <w:rsid w:val="00514CE2"/>
    <w:rsid w:val="00515E2F"/>
    <w:rsid w:val="00516668"/>
    <w:rsid w:val="00517364"/>
    <w:rsid w:val="00520C22"/>
    <w:rsid w:val="00520C72"/>
    <w:rsid w:val="00521726"/>
    <w:rsid w:val="005226B6"/>
    <w:rsid w:val="00524889"/>
    <w:rsid w:val="005257C6"/>
    <w:rsid w:val="00526530"/>
    <w:rsid w:val="00530F15"/>
    <w:rsid w:val="00531CE9"/>
    <w:rsid w:val="005325CC"/>
    <w:rsid w:val="005343C5"/>
    <w:rsid w:val="0053446E"/>
    <w:rsid w:val="00535F42"/>
    <w:rsid w:val="0053645C"/>
    <w:rsid w:val="005367DA"/>
    <w:rsid w:val="00540027"/>
    <w:rsid w:val="005403A4"/>
    <w:rsid w:val="005407F2"/>
    <w:rsid w:val="005411B6"/>
    <w:rsid w:val="00542CC5"/>
    <w:rsid w:val="00543D5E"/>
    <w:rsid w:val="00546288"/>
    <w:rsid w:val="00552D36"/>
    <w:rsid w:val="00553801"/>
    <w:rsid w:val="005600AA"/>
    <w:rsid w:val="0056136A"/>
    <w:rsid w:val="005615BE"/>
    <w:rsid w:val="00562E3D"/>
    <w:rsid w:val="00563AC4"/>
    <w:rsid w:val="00565094"/>
    <w:rsid w:val="005672FA"/>
    <w:rsid w:val="00570D3F"/>
    <w:rsid w:val="00571EC0"/>
    <w:rsid w:val="00572401"/>
    <w:rsid w:val="0057516A"/>
    <w:rsid w:val="0057563A"/>
    <w:rsid w:val="00575FFC"/>
    <w:rsid w:val="00576B72"/>
    <w:rsid w:val="00580C25"/>
    <w:rsid w:val="00581185"/>
    <w:rsid w:val="005821DD"/>
    <w:rsid w:val="00582250"/>
    <w:rsid w:val="00582539"/>
    <w:rsid w:val="00583020"/>
    <w:rsid w:val="00584EA1"/>
    <w:rsid w:val="00587A43"/>
    <w:rsid w:val="00587BAC"/>
    <w:rsid w:val="0059101F"/>
    <w:rsid w:val="0059117A"/>
    <w:rsid w:val="00591E5A"/>
    <w:rsid w:val="00592563"/>
    <w:rsid w:val="00592D2D"/>
    <w:rsid w:val="00593154"/>
    <w:rsid w:val="005942D9"/>
    <w:rsid w:val="00594337"/>
    <w:rsid w:val="00595979"/>
    <w:rsid w:val="00596F89"/>
    <w:rsid w:val="00597AAC"/>
    <w:rsid w:val="00597D36"/>
    <w:rsid w:val="005A1566"/>
    <w:rsid w:val="005A16E1"/>
    <w:rsid w:val="005A1B98"/>
    <w:rsid w:val="005A21A2"/>
    <w:rsid w:val="005A21A9"/>
    <w:rsid w:val="005A25B2"/>
    <w:rsid w:val="005A2BEC"/>
    <w:rsid w:val="005A2F00"/>
    <w:rsid w:val="005A3047"/>
    <w:rsid w:val="005A45F7"/>
    <w:rsid w:val="005A474C"/>
    <w:rsid w:val="005A4A45"/>
    <w:rsid w:val="005A5842"/>
    <w:rsid w:val="005A7969"/>
    <w:rsid w:val="005A7E84"/>
    <w:rsid w:val="005B151D"/>
    <w:rsid w:val="005B3F98"/>
    <w:rsid w:val="005B43D2"/>
    <w:rsid w:val="005B4F6D"/>
    <w:rsid w:val="005B4FAF"/>
    <w:rsid w:val="005B5082"/>
    <w:rsid w:val="005B5936"/>
    <w:rsid w:val="005B6C9A"/>
    <w:rsid w:val="005B7660"/>
    <w:rsid w:val="005C00EA"/>
    <w:rsid w:val="005C0166"/>
    <w:rsid w:val="005C1893"/>
    <w:rsid w:val="005C29A5"/>
    <w:rsid w:val="005C302E"/>
    <w:rsid w:val="005C475B"/>
    <w:rsid w:val="005C4CF6"/>
    <w:rsid w:val="005C4DD0"/>
    <w:rsid w:val="005C6668"/>
    <w:rsid w:val="005C68A5"/>
    <w:rsid w:val="005C73A2"/>
    <w:rsid w:val="005D02E4"/>
    <w:rsid w:val="005D03B1"/>
    <w:rsid w:val="005D1701"/>
    <w:rsid w:val="005D1BE0"/>
    <w:rsid w:val="005D201D"/>
    <w:rsid w:val="005D2944"/>
    <w:rsid w:val="005D2AD8"/>
    <w:rsid w:val="005D3284"/>
    <w:rsid w:val="005D35C9"/>
    <w:rsid w:val="005D3CC6"/>
    <w:rsid w:val="005D3EF2"/>
    <w:rsid w:val="005D4151"/>
    <w:rsid w:val="005D5294"/>
    <w:rsid w:val="005D52B0"/>
    <w:rsid w:val="005D5E21"/>
    <w:rsid w:val="005D63E5"/>
    <w:rsid w:val="005D7C9D"/>
    <w:rsid w:val="005E1B77"/>
    <w:rsid w:val="005E2471"/>
    <w:rsid w:val="005E27EB"/>
    <w:rsid w:val="005E340F"/>
    <w:rsid w:val="005E508D"/>
    <w:rsid w:val="005E5453"/>
    <w:rsid w:val="005E5E91"/>
    <w:rsid w:val="005E6C02"/>
    <w:rsid w:val="005E7061"/>
    <w:rsid w:val="005E715E"/>
    <w:rsid w:val="005E7DFD"/>
    <w:rsid w:val="005F17A5"/>
    <w:rsid w:val="005F3844"/>
    <w:rsid w:val="005F5113"/>
    <w:rsid w:val="005F558E"/>
    <w:rsid w:val="005F67DB"/>
    <w:rsid w:val="005F70E5"/>
    <w:rsid w:val="005F7286"/>
    <w:rsid w:val="00600ADB"/>
    <w:rsid w:val="00601B63"/>
    <w:rsid w:val="00601F4B"/>
    <w:rsid w:val="006040DB"/>
    <w:rsid w:val="006070E3"/>
    <w:rsid w:val="006077EF"/>
    <w:rsid w:val="00607C0F"/>
    <w:rsid w:val="0061067F"/>
    <w:rsid w:val="00611D56"/>
    <w:rsid w:val="0061221E"/>
    <w:rsid w:val="00612C22"/>
    <w:rsid w:val="00612EB8"/>
    <w:rsid w:val="00613697"/>
    <w:rsid w:val="006139CC"/>
    <w:rsid w:val="006142C9"/>
    <w:rsid w:val="00614A4C"/>
    <w:rsid w:val="00615FDE"/>
    <w:rsid w:val="00616D01"/>
    <w:rsid w:val="00616F34"/>
    <w:rsid w:val="00617668"/>
    <w:rsid w:val="0062151A"/>
    <w:rsid w:val="00623BA4"/>
    <w:rsid w:val="006245A0"/>
    <w:rsid w:val="006255A9"/>
    <w:rsid w:val="006302B4"/>
    <w:rsid w:val="00630522"/>
    <w:rsid w:val="00630860"/>
    <w:rsid w:val="00632524"/>
    <w:rsid w:val="0063355F"/>
    <w:rsid w:val="00633EE3"/>
    <w:rsid w:val="00637C54"/>
    <w:rsid w:val="006401B4"/>
    <w:rsid w:val="00640275"/>
    <w:rsid w:val="00640A65"/>
    <w:rsid w:val="00642A18"/>
    <w:rsid w:val="00643806"/>
    <w:rsid w:val="00644767"/>
    <w:rsid w:val="0064599B"/>
    <w:rsid w:val="0064603A"/>
    <w:rsid w:val="006460E5"/>
    <w:rsid w:val="006465B7"/>
    <w:rsid w:val="006472C9"/>
    <w:rsid w:val="00650398"/>
    <w:rsid w:val="00651BE9"/>
    <w:rsid w:val="00652326"/>
    <w:rsid w:val="00652515"/>
    <w:rsid w:val="00653955"/>
    <w:rsid w:val="00653B70"/>
    <w:rsid w:val="00653DAE"/>
    <w:rsid w:val="00654D3E"/>
    <w:rsid w:val="0065506B"/>
    <w:rsid w:val="00656668"/>
    <w:rsid w:val="00656C1C"/>
    <w:rsid w:val="00657F86"/>
    <w:rsid w:val="006610CA"/>
    <w:rsid w:val="00662CE5"/>
    <w:rsid w:val="00662DD6"/>
    <w:rsid w:val="006638CE"/>
    <w:rsid w:val="0066650B"/>
    <w:rsid w:val="00666777"/>
    <w:rsid w:val="006670FF"/>
    <w:rsid w:val="0066720A"/>
    <w:rsid w:val="00670757"/>
    <w:rsid w:val="00674F66"/>
    <w:rsid w:val="00675840"/>
    <w:rsid w:val="00676061"/>
    <w:rsid w:val="006767B2"/>
    <w:rsid w:val="00677693"/>
    <w:rsid w:val="00677C95"/>
    <w:rsid w:val="00680266"/>
    <w:rsid w:val="00680F4F"/>
    <w:rsid w:val="006815F5"/>
    <w:rsid w:val="00685EED"/>
    <w:rsid w:val="00686C62"/>
    <w:rsid w:val="00690605"/>
    <w:rsid w:val="006936E9"/>
    <w:rsid w:val="006953A2"/>
    <w:rsid w:val="006955FF"/>
    <w:rsid w:val="00695D8B"/>
    <w:rsid w:val="00697A29"/>
    <w:rsid w:val="006A030B"/>
    <w:rsid w:val="006A0F70"/>
    <w:rsid w:val="006A20AA"/>
    <w:rsid w:val="006A2C15"/>
    <w:rsid w:val="006A2C21"/>
    <w:rsid w:val="006A3FC1"/>
    <w:rsid w:val="006A53AE"/>
    <w:rsid w:val="006A77DD"/>
    <w:rsid w:val="006B2BE9"/>
    <w:rsid w:val="006B2C28"/>
    <w:rsid w:val="006B30F3"/>
    <w:rsid w:val="006B35A2"/>
    <w:rsid w:val="006C04D7"/>
    <w:rsid w:val="006C0DA8"/>
    <w:rsid w:val="006C0F3E"/>
    <w:rsid w:val="006C43E0"/>
    <w:rsid w:val="006C5F61"/>
    <w:rsid w:val="006D2AF1"/>
    <w:rsid w:val="006D2ECD"/>
    <w:rsid w:val="006D2FC2"/>
    <w:rsid w:val="006D3360"/>
    <w:rsid w:val="006D3DDE"/>
    <w:rsid w:val="006D5653"/>
    <w:rsid w:val="006D67B7"/>
    <w:rsid w:val="006D709B"/>
    <w:rsid w:val="006D773F"/>
    <w:rsid w:val="006E3AC3"/>
    <w:rsid w:val="006E3BF7"/>
    <w:rsid w:val="006E4AF2"/>
    <w:rsid w:val="006E6D8C"/>
    <w:rsid w:val="006E6E19"/>
    <w:rsid w:val="006E71E7"/>
    <w:rsid w:val="006E7870"/>
    <w:rsid w:val="006F2B62"/>
    <w:rsid w:val="006F4285"/>
    <w:rsid w:val="006F4EF1"/>
    <w:rsid w:val="006F5BDE"/>
    <w:rsid w:val="006F762D"/>
    <w:rsid w:val="0070082C"/>
    <w:rsid w:val="0070154A"/>
    <w:rsid w:val="00701C60"/>
    <w:rsid w:val="00702C6A"/>
    <w:rsid w:val="00702CBE"/>
    <w:rsid w:val="00706308"/>
    <w:rsid w:val="00706A1F"/>
    <w:rsid w:val="00706E5C"/>
    <w:rsid w:val="0071386B"/>
    <w:rsid w:val="0071486F"/>
    <w:rsid w:val="00716DCB"/>
    <w:rsid w:val="00722452"/>
    <w:rsid w:val="00722E06"/>
    <w:rsid w:val="0072479C"/>
    <w:rsid w:val="0072660F"/>
    <w:rsid w:val="0072714E"/>
    <w:rsid w:val="00727BB8"/>
    <w:rsid w:val="00730C36"/>
    <w:rsid w:val="00730F8E"/>
    <w:rsid w:val="00731AC3"/>
    <w:rsid w:val="00733233"/>
    <w:rsid w:val="007339E1"/>
    <w:rsid w:val="00735027"/>
    <w:rsid w:val="00735417"/>
    <w:rsid w:val="00735700"/>
    <w:rsid w:val="007358BA"/>
    <w:rsid w:val="00736124"/>
    <w:rsid w:val="007361EE"/>
    <w:rsid w:val="007372FF"/>
    <w:rsid w:val="00737C8F"/>
    <w:rsid w:val="007443B7"/>
    <w:rsid w:val="00745A5F"/>
    <w:rsid w:val="007462A7"/>
    <w:rsid w:val="007469EA"/>
    <w:rsid w:val="0075088B"/>
    <w:rsid w:val="00753F07"/>
    <w:rsid w:val="00756C31"/>
    <w:rsid w:val="0075727D"/>
    <w:rsid w:val="00757385"/>
    <w:rsid w:val="00757986"/>
    <w:rsid w:val="00760604"/>
    <w:rsid w:val="00761544"/>
    <w:rsid w:val="00763187"/>
    <w:rsid w:val="00763B35"/>
    <w:rsid w:val="007646CF"/>
    <w:rsid w:val="00765314"/>
    <w:rsid w:val="007653AD"/>
    <w:rsid w:val="00766E99"/>
    <w:rsid w:val="00767AD9"/>
    <w:rsid w:val="007707C1"/>
    <w:rsid w:val="00775CA9"/>
    <w:rsid w:val="00776003"/>
    <w:rsid w:val="00776618"/>
    <w:rsid w:val="00776DD3"/>
    <w:rsid w:val="00776EA5"/>
    <w:rsid w:val="00777342"/>
    <w:rsid w:val="0077756B"/>
    <w:rsid w:val="007777FD"/>
    <w:rsid w:val="00777E1A"/>
    <w:rsid w:val="007822C3"/>
    <w:rsid w:val="00782DAC"/>
    <w:rsid w:val="007833FB"/>
    <w:rsid w:val="007844A5"/>
    <w:rsid w:val="00786748"/>
    <w:rsid w:val="00787B55"/>
    <w:rsid w:val="00787EB1"/>
    <w:rsid w:val="00793064"/>
    <w:rsid w:val="00793AAF"/>
    <w:rsid w:val="00796A8D"/>
    <w:rsid w:val="007A041C"/>
    <w:rsid w:val="007A1254"/>
    <w:rsid w:val="007A1297"/>
    <w:rsid w:val="007A1732"/>
    <w:rsid w:val="007A196A"/>
    <w:rsid w:val="007A1A4F"/>
    <w:rsid w:val="007A1B7C"/>
    <w:rsid w:val="007A275B"/>
    <w:rsid w:val="007A2866"/>
    <w:rsid w:val="007A2A73"/>
    <w:rsid w:val="007A2F50"/>
    <w:rsid w:val="007A3209"/>
    <w:rsid w:val="007A3F92"/>
    <w:rsid w:val="007B0164"/>
    <w:rsid w:val="007B027C"/>
    <w:rsid w:val="007B096D"/>
    <w:rsid w:val="007B2AB2"/>
    <w:rsid w:val="007B3B7B"/>
    <w:rsid w:val="007B3DE5"/>
    <w:rsid w:val="007B4076"/>
    <w:rsid w:val="007B5056"/>
    <w:rsid w:val="007B5373"/>
    <w:rsid w:val="007B6FA6"/>
    <w:rsid w:val="007B78AA"/>
    <w:rsid w:val="007C0010"/>
    <w:rsid w:val="007C037C"/>
    <w:rsid w:val="007C17CE"/>
    <w:rsid w:val="007C1809"/>
    <w:rsid w:val="007C2FC2"/>
    <w:rsid w:val="007C4077"/>
    <w:rsid w:val="007C4BF5"/>
    <w:rsid w:val="007C62E1"/>
    <w:rsid w:val="007C768A"/>
    <w:rsid w:val="007C7B95"/>
    <w:rsid w:val="007D0090"/>
    <w:rsid w:val="007D22D8"/>
    <w:rsid w:val="007D2BF0"/>
    <w:rsid w:val="007D2DB3"/>
    <w:rsid w:val="007D3902"/>
    <w:rsid w:val="007D4778"/>
    <w:rsid w:val="007D4C6C"/>
    <w:rsid w:val="007D712B"/>
    <w:rsid w:val="007E13B8"/>
    <w:rsid w:val="007E1EEE"/>
    <w:rsid w:val="007E244F"/>
    <w:rsid w:val="007E3F80"/>
    <w:rsid w:val="007E7155"/>
    <w:rsid w:val="007E76A2"/>
    <w:rsid w:val="007E7724"/>
    <w:rsid w:val="007E7A56"/>
    <w:rsid w:val="007E7C3E"/>
    <w:rsid w:val="007F0863"/>
    <w:rsid w:val="007F1624"/>
    <w:rsid w:val="007F1895"/>
    <w:rsid w:val="007F2DCD"/>
    <w:rsid w:val="007F30A1"/>
    <w:rsid w:val="007F31C9"/>
    <w:rsid w:val="007F4259"/>
    <w:rsid w:val="007F48F0"/>
    <w:rsid w:val="007F4D81"/>
    <w:rsid w:val="007F5909"/>
    <w:rsid w:val="007F5D83"/>
    <w:rsid w:val="007F653F"/>
    <w:rsid w:val="0080092B"/>
    <w:rsid w:val="00801227"/>
    <w:rsid w:val="00803A28"/>
    <w:rsid w:val="00804482"/>
    <w:rsid w:val="00805154"/>
    <w:rsid w:val="008063F8"/>
    <w:rsid w:val="008064EE"/>
    <w:rsid w:val="00806E27"/>
    <w:rsid w:val="00807A61"/>
    <w:rsid w:val="00811AE8"/>
    <w:rsid w:val="00812774"/>
    <w:rsid w:val="00812BF7"/>
    <w:rsid w:val="00813A7F"/>
    <w:rsid w:val="00813F50"/>
    <w:rsid w:val="00814F2D"/>
    <w:rsid w:val="00817B77"/>
    <w:rsid w:val="00817BB2"/>
    <w:rsid w:val="008208E4"/>
    <w:rsid w:val="00823EEC"/>
    <w:rsid w:val="0082463F"/>
    <w:rsid w:val="008258C0"/>
    <w:rsid w:val="00826B15"/>
    <w:rsid w:val="00826EA4"/>
    <w:rsid w:val="008277CD"/>
    <w:rsid w:val="00832239"/>
    <w:rsid w:val="00832632"/>
    <w:rsid w:val="00833C0B"/>
    <w:rsid w:val="008349A0"/>
    <w:rsid w:val="00835916"/>
    <w:rsid w:val="00837144"/>
    <w:rsid w:val="00841390"/>
    <w:rsid w:val="0084150D"/>
    <w:rsid w:val="008452CD"/>
    <w:rsid w:val="00845AE6"/>
    <w:rsid w:val="008469BE"/>
    <w:rsid w:val="00846D55"/>
    <w:rsid w:val="008470E8"/>
    <w:rsid w:val="00847251"/>
    <w:rsid w:val="00850EF2"/>
    <w:rsid w:val="008516EE"/>
    <w:rsid w:val="00851ACB"/>
    <w:rsid w:val="00853000"/>
    <w:rsid w:val="00854AEB"/>
    <w:rsid w:val="00854B34"/>
    <w:rsid w:val="00856379"/>
    <w:rsid w:val="00856CB9"/>
    <w:rsid w:val="00857569"/>
    <w:rsid w:val="0086130C"/>
    <w:rsid w:val="0086137E"/>
    <w:rsid w:val="008636F5"/>
    <w:rsid w:val="008643BC"/>
    <w:rsid w:val="008647B9"/>
    <w:rsid w:val="008653D8"/>
    <w:rsid w:val="008655C8"/>
    <w:rsid w:val="00865734"/>
    <w:rsid w:val="00865C85"/>
    <w:rsid w:val="0086641F"/>
    <w:rsid w:val="008676C6"/>
    <w:rsid w:val="00867C46"/>
    <w:rsid w:val="00871C86"/>
    <w:rsid w:val="00872B4B"/>
    <w:rsid w:val="00873B31"/>
    <w:rsid w:val="008751D7"/>
    <w:rsid w:val="00876F40"/>
    <w:rsid w:val="0088539E"/>
    <w:rsid w:val="00885B6F"/>
    <w:rsid w:val="0088635B"/>
    <w:rsid w:val="00886578"/>
    <w:rsid w:val="00886BB9"/>
    <w:rsid w:val="008870F0"/>
    <w:rsid w:val="00890E28"/>
    <w:rsid w:val="0089152D"/>
    <w:rsid w:val="008936FC"/>
    <w:rsid w:val="00893934"/>
    <w:rsid w:val="00893A36"/>
    <w:rsid w:val="00893D4C"/>
    <w:rsid w:val="00897AC1"/>
    <w:rsid w:val="008A04FC"/>
    <w:rsid w:val="008A0E67"/>
    <w:rsid w:val="008A2AB6"/>
    <w:rsid w:val="008A2E0A"/>
    <w:rsid w:val="008A3FE9"/>
    <w:rsid w:val="008A5A68"/>
    <w:rsid w:val="008A6148"/>
    <w:rsid w:val="008A64A4"/>
    <w:rsid w:val="008A6ECE"/>
    <w:rsid w:val="008A7A41"/>
    <w:rsid w:val="008A7EA5"/>
    <w:rsid w:val="008B13A0"/>
    <w:rsid w:val="008B1B38"/>
    <w:rsid w:val="008B1CA2"/>
    <w:rsid w:val="008B20B1"/>
    <w:rsid w:val="008B2275"/>
    <w:rsid w:val="008B43D5"/>
    <w:rsid w:val="008B5419"/>
    <w:rsid w:val="008B5CD1"/>
    <w:rsid w:val="008B5FD5"/>
    <w:rsid w:val="008C0D08"/>
    <w:rsid w:val="008C133E"/>
    <w:rsid w:val="008C1568"/>
    <w:rsid w:val="008C2443"/>
    <w:rsid w:val="008C4851"/>
    <w:rsid w:val="008C52AA"/>
    <w:rsid w:val="008C562D"/>
    <w:rsid w:val="008C66FB"/>
    <w:rsid w:val="008C687F"/>
    <w:rsid w:val="008C781F"/>
    <w:rsid w:val="008D0B9A"/>
    <w:rsid w:val="008D2B14"/>
    <w:rsid w:val="008D3D05"/>
    <w:rsid w:val="008D7636"/>
    <w:rsid w:val="008D7BDD"/>
    <w:rsid w:val="008E37F4"/>
    <w:rsid w:val="008E3EFB"/>
    <w:rsid w:val="008E6055"/>
    <w:rsid w:val="008E6413"/>
    <w:rsid w:val="008E680D"/>
    <w:rsid w:val="008F01D4"/>
    <w:rsid w:val="008F04F5"/>
    <w:rsid w:val="008F0982"/>
    <w:rsid w:val="008F543E"/>
    <w:rsid w:val="008F6D05"/>
    <w:rsid w:val="008F7091"/>
    <w:rsid w:val="00900C9F"/>
    <w:rsid w:val="00903DAD"/>
    <w:rsid w:val="00904A53"/>
    <w:rsid w:val="009063A5"/>
    <w:rsid w:val="0090640D"/>
    <w:rsid w:val="0090686F"/>
    <w:rsid w:val="00907A66"/>
    <w:rsid w:val="00913239"/>
    <w:rsid w:val="00914FF2"/>
    <w:rsid w:val="0091578E"/>
    <w:rsid w:val="00915C43"/>
    <w:rsid w:val="00916477"/>
    <w:rsid w:val="00916FED"/>
    <w:rsid w:val="00921033"/>
    <w:rsid w:val="00922167"/>
    <w:rsid w:val="009221AC"/>
    <w:rsid w:val="009225D7"/>
    <w:rsid w:val="00923A64"/>
    <w:rsid w:val="009244C0"/>
    <w:rsid w:val="009249CF"/>
    <w:rsid w:val="009277BC"/>
    <w:rsid w:val="009301FE"/>
    <w:rsid w:val="00930872"/>
    <w:rsid w:val="0093104A"/>
    <w:rsid w:val="009327B5"/>
    <w:rsid w:val="009340E5"/>
    <w:rsid w:val="00934750"/>
    <w:rsid w:val="009362AD"/>
    <w:rsid w:val="00936908"/>
    <w:rsid w:val="00937569"/>
    <w:rsid w:val="0093781E"/>
    <w:rsid w:val="009401D8"/>
    <w:rsid w:val="00943C70"/>
    <w:rsid w:val="00944E9A"/>
    <w:rsid w:val="0094509D"/>
    <w:rsid w:val="00945318"/>
    <w:rsid w:val="00945973"/>
    <w:rsid w:val="00947971"/>
    <w:rsid w:val="009503B8"/>
    <w:rsid w:val="00950DB4"/>
    <w:rsid w:val="00950E0D"/>
    <w:rsid w:val="00952FE0"/>
    <w:rsid w:val="00953250"/>
    <w:rsid w:val="00953367"/>
    <w:rsid w:val="009534C6"/>
    <w:rsid w:val="00953557"/>
    <w:rsid w:val="00953CFF"/>
    <w:rsid w:val="00960212"/>
    <w:rsid w:val="009603CD"/>
    <w:rsid w:val="009606EB"/>
    <w:rsid w:val="00960A15"/>
    <w:rsid w:val="009627DF"/>
    <w:rsid w:val="0096368B"/>
    <w:rsid w:val="00963973"/>
    <w:rsid w:val="00963A81"/>
    <w:rsid w:val="00964494"/>
    <w:rsid w:val="0096491B"/>
    <w:rsid w:val="00971D20"/>
    <w:rsid w:val="009723A8"/>
    <w:rsid w:val="009724CB"/>
    <w:rsid w:val="00972B73"/>
    <w:rsid w:val="00972FDF"/>
    <w:rsid w:val="00980032"/>
    <w:rsid w:val="00980507"/>
    <w:rsid w:val="00980839"/>
    <w:rsid w:val="00980AC3"/>
    <w:rsid w:val="00982285"/>
    <w:rsid w:val="0098243F"/>
    <w:rsid w:val="00982DFB"/>
    <w:rsid w:val="0098624D"/>
    <w:rsid w:val="00986C4E"/>
    <w:rsid w:val="009915DB"/>
    <w:rsid w:val="00993796"/>
    <w:rsid w:val="0099515A"/>
    <w:rsid w:val="00995D74"/>
    <w:rsid w:val="0099630D"/>
    <w:rsid w:val="00996EE1"/>
    <w:rsid w:val="009A3A81"/>
    <w:rsid w:val="009A620D"/>
    <w:rsid w:val="009A6C78"/>
    <w:rsid w:val="009B12A5"/>
    <w:rsid w:val="009B1561"/>
    <w:rsid w:val="009B2F63"/>
    <w:rsid w:val="009B3A7F"/>
    <w:rsid w:val="009B4441"/>
    <w:rsid w:val="009B6AD5"/>
    <w:rsid w:val="009C30F4"/>
    <w:rsid w:val="009C3149"/>
    <w:rsid w:val="009C3A96"/>
    <w:rsid w:val="009C3C94"/>
    <w:rsid w:val="009D0FEF"/>
    <w:rsid w:val="009D2563"/>
    <w:rsid w:val="009D294C"/>
    <w:rsid w:val="009D3AEF"/>
    <w:rsid w:val="009D6948"/>
    <w:rsid w:val="009D7221"/>
    <w:rsid w:val="009E35E8"/>
    <w:rsid w:val="009E3618"/>
    <w:rsid w:val="009E45F0"/>
    <w:rsid w:val="009E7138"/>
    <w:rsid w:val="009E7885"/>
    <w:rsid w:val="009F1BE9"/>
    <w:rsid w:val="009F290D"/>
    <w:rsid w:val="009F4965"/>
    <w:rsid w:val="009F4C22"/>
    <w:rsid w:val="009F5BAB"/>
    <w:rsid w:val="009F5D6E"/>
    <w:rsid w:val="009F5EC7"/>
    <w:rsid w:val="009F6BF6"/>
    <w:rsid w:val="009F6E36"/>
    <w:rsid w:val="009F6E87"/>
    <w:rsid w:val="00A00F4F"/>
    <w:rsid w:val="00A0207B"/>
    <w:rsid w:val="00A02C5D"/>
    <w:rsid w:val="00A02EC9"/>
    <w:rsid w:val="00A057E9"/>
    <w:rsid w:val="00A07FEF"/>
    <w:rsid w:val="00A10ECC"/>
    <w:rsid w:val="00A14FB8"/>
    <w:rsid w:val="00A157F9"/>
    <w:rsid w:val="00A1697A"/>
    <w:rsid w:val="00A17D33"/>
    <w:rsid w:val="00A20290"/>
    <w:rsid w:val="00A20A43"/>
    <w:rsid w:val="00A21956"/>
    <w:rsid w:val="00A2566B"/>
    <w:rsid w:val="00A264D9"/>
    <w:rsid w:val="00A2729C"/>
    <w:rsid w:val="00A3030B"/>
    <w:rsid w:val="00A3069B"/>
    <w:rsid w:val="00A328E5"/>
    <w:rsid w:val="00A3316D"/>
    <w:rsid w:val="00A35176"/>
    <w:rsid w:val="00A352B8"/>
    <w:rsid w:val="00A35B19"/>
    <w:rsid w:val="00A36B7C"/>
    <w:rsid w:val="00A400E2"/>
    <w:rsid w:val="00A4057F"/>
    <w:rsid w:val="00A41431"/>
    <w:rsid w:val="00A414A5"/>
    <w:rsid w:val="00A41A52"/>
    <w:rsid w:val="00A41EC7"/>
    <w:rsid w:val="00A42ECB"/>
    <w:rsid w:val="00A42EEC"/>
    <w:rsid w:val="00A43EDA"/>
    <w:rsid w:val="00A47981"/>
    <w:rsid w:val="00A47A84"/>
    <w:rsid w:val="00A50406"/>
    <w:rsid w:val="00A504CA"/>
    <w:rsid w:val="00A523B2"/>
    <w:rsid w:val="00A52BD9"/>
    <w:rsid w:val="00A56C93"/>
    <w:rsid w:val="00A57902"/>
    <w:rsid w:val="00A603C4"/>
    <w:rsid w:val="00A60EBA"/>
    <w:rsid w:val="00A61794"/>
    <w:rsid w:val="00A61A2C"/>
    <w:rsid w:val="00A632F4"/>
    <w:rsid w:val="00A64C54"/>
    <w:rsid w:val="00A65166"/>
    <w:rsid w:val="00A65B09"/>
    <w:rsid w:val="00A65EC4"/>
    <w:rsid w:val="00A66572"/>
    <w:rsid w:val="00A66DA5"/>
    <w:rsid w:val="00A67303"/>
    <w:rsid w:val="00A74733"/>
    <w:rsid w:val="00A7580A"/>
    <w:rsid w:val="00A75BE4"/>
    <w:rsid w:val="00A75F52"/>
    <w:rsid w:val="00A766EB"/>
    <w:rsid w:val="00A768B7"/>
    <w:rsid w:val="00A76E7C"/>
    <w:rsid w:val="00A77412"/>
    <w:rsid w:val="00A7796D"/>
    <w:rsid w:val="00A82549"/>
    <w:rsid w:val="00A83C06"/>
    <w:rsid w:val="00A84127"/>
    <w:rsid w:val="00A86381"/>
    <w:rsid w:val="00A90ABD"/>
    <w:rsid w:val="00A9147C"/>
    <w:rsid w:val="00A92E1C"/>
    <w:rsid w:val="00A9535B"/>
    <w:rsid w:val="00A964F3"/>
    <w:rsid w:val="00A97621"/>
    <w:rsid w:val="00AA0D91"/>
    <w:rsid w:val="00AA1903"/>
    <w:rsid w:val="00AA2094"/>
    <w:rsid w:val="00AA25A1"/>
    <w:rsid w:val="00AA3363"/>
    <w:rsid w:val="00AA6210"/>
    <w:rsid w:val="00AA68D8"/>
    <w:rsid w:val="00AB0DC9"/>
    <w:rsid w:val="00AB19EC"/>
    <w:rsid w:val="00AB1DE1"/>
    <w:rsid w:val="00AB1E21"/>
    <w:rsid w:val="00AB1E30"/>
    <w:rsid w:val="00AB2477"/>
    <w:rsid w:val="00AB4C5B"/>
    <w:rsid w:val="00AB56F0"/>
    <w:rsid w:val="00AB5DBD"/>
    <w:rsid w:val="00AB5FF9"/>
    <w:rsid w:val="00AB7263"/>
    <w:rsid w:val="00AB7D06"/>
    <w:rsid w:val="00AC1271"/>
    <w:rsid w:val="00AC1437"/>
    <w:rsid w:val="00AC4936"/>
    <w:rsid w:val="00AC49DB"/>
    <w:rsid w:val="00AC4E56"/>
    <w:rsid w:val="00AD248B"/>
    <w:rsid w:val="00AD24E6"/>
    <w:rsid w:val="00AD2753"/>
    <w:rsid w:val="00AD31A0"/>
    <w:rsid w:val="00AD3363"/>
    <w:rsid w:val="00AD3FFB"/>
    <w:rsid w:val="00AD434B"/>
    <w:rsid w:val="00AD4DD8"/>
    <w:rsid w:val="00AD4DF7"/>
    <w:rsid w:val="00AD4F25"/>
    <w:rsid w:val="00AD612D"/>
    <w:rsid w:val="00AD7D6F"/>
    <w:rsid w:val="00AE008B"/>
    <w:rsid w:val="00AE31E7"/>
    <w:rsid w:val="00AE40E3"/>
    <w:rsid w:val="00AE412F"/>
    <w:rsid w:val="00AE421F"/>
    <w:rsid w:val="00AE4C5C"/>
    <w:rsid w:val="00AE532E"/>
    <w:rsid w:val="00AE5C11"/>
    <w:rsid w:val="00AE70F7"/>
    <w:rsid w:val="00AF04FF"/>
    <w:rsid w:val="00AF2DEA"/>
    <w:rsid w:val="00AF31D4"/>
    <w:rsid w:val="00AF33CE"/>
    <w:rsid w:val="00AF3CF5"/>
    <w:rsid w:val="00AF441F"/>
    <w:rsid w:val="00AF4513"/>
    <w:rsid w:val="00AF7151"/>
    <w:rsid w:val="00AF7A5D"/>
    <w:rsid w:val="00B00D14"/>
    <w:rsid w:val="00B01ED3"/>
    <w:rsid w:val="00B0202A"/>
    <w:rsid w:val="00B02139"/>
    <w:rsid w:val="00B03ECC"/>
    <w:rsid w:val="00B057BF"/>
    <w:rsid w:val="00B058B7"/>
    <w:rsid w:val="00B05A5F"/>
    <w:rsid w:val="00B06601"/>
    <w:rsid w:val="00B06F33"/>
    <w:rsid w:val="00B07565"/>
    <w:rsid w:val="00B10640"/>
    <w:rsid w:val="00B1125E"/>
    <w:rsid w:val="00B113A2"/>
    <w:rsid w:val="00B11A76"/>
    <w:rsid w:val="00B121D5"/>
    <w:rsid w:val="00B1250E"/>
    <w:rsid w:val="00B1633F"/>
    <w:rsid w:val="00B16B4B"/>
    <w:rsid w:val="00B174A7"/>
    <w:rsid w:val="00B17CD1"/>
    <w:rsid w:val="00B239FA"/>
    <w:rsid w:val="00B241B1"/>
    <w:rsid w:val="00B25043"/>
    <w:rsid w:val="00B2574B"/>
    <w:rsid w:val="00B25CD8"/>
    <w:rsid w:val="00B26CA0"/>
    <w:rsid w:val="00B365C4"/>
    <w:rsid w:val="00B368BF"/>
    <w:rsid w:val="00B369D1"/>
    <w:rsid w:val="00B40516"/>
    <w:rsid w:val="00B40713"/>
    <w:rsid w:val="00B41D2F"/>
    <w:rsid w:val="00B42011"/>
    <w:rsid w:val="00B42A0A"/>
    <w:rsid w:val="00B44A94"/>
    <w:rsid w:val="00B460C2"/>
    <w:rsid w:val="00B504F5"/>
    <w:rsid w:val="00B50DCA"/>
    <w:rsid w:val="00B518AC"/>
    <w:rsid w:val="00B532D4"/>
    <w:rsid w:val="00B54F49"/>
    <w:rsid w:val="00B601D2"/>
    <w:rsid w:val="00B60AF2"/>
    <w:rsid w:val="00B61838"/>
    <w:rsid w:val="00B61DF4"/>
    <w:rsid w:val="00B621DF"/>
    <w:rsid w:val="00B63B02"/>
    <w:rsid w:val="00B65D8A"/>
    <w:rsid w:val="00B65DB0"/>
    <w:rsid w:val="00B714F8"/>
    <w:rsid w:val="00B71653"/>
    <w:rsid w:val="00B71EA4"/>
    <w:rsid w:val="00B73268"/>
    <w:rsid w:val="00B74655"/>
    <w:rsid w:val="00B74AC6"/>
    <w:rsid w:val="00B75ED8"/>
    <w:rsid w:val="00B76FA4"/>
    <w:rsid w:val="00B77809"/>
    <w:rsid w:val="00B80E80"/>
    <w:rsid w:val="00B823F5"/>
    <w:rsid w:val="00B8310B"/>
    <w:rsid w:val="00B83239"/>
    <w:rsid w:val="00B850ED"/>
    <w:rsid w:val="00B8590C"/>
    <w:rsid w:val="00B904DF"/>
    <w:rsid w:val="00B91E8D"/>
    <w:rsid w:val="00B92CC0"/>
    <w:rsid w:val="00B941FB"/>
    <w:rsid w:val="00B94BF9"/>
    <w:rsid w:val="00B9540B"/>
    <w:rsid w:val="00B95CD4"/>
    <w:rsid w:val="00B96641"/>
    <w:rsid w:val="00B97226"/>
    <w:rsid w:val="00BA0D38"/>
    <w:rsid w:val="00BA0E56"/>
    <w:rsid w:val="00BA14E8"/>
    <w:rsid w:val="00BA151B"/>
    <w:rsid w:val="00BA3794"/>
    <w:rsid w:val="00BA3F4D"/>
    <w:rsid w:val="00BA56DD"/>
    <w:rsid w:val="00BA78FA"/>
    <w:rsid w:val="00BB1AC5"/>
    <w:rsid w:val="00BB27A6"/>
    <w:rsid w:val="00BB31CE"/>
    <w:rsid w:val="00BB7938"/>
    <w:rsid w:val="00BC0188"/>
    <w:rsid w:val="00BC1088"/>
    <w:rsid w:val="00BC302F"/>
    <w:rsid w:val="00BC4937"/>
    <w:rsid w:val="00BC4A1C"/>
    <w:rsid w:val="00BC55A3"/>
    <w:rsid w:val="00BC5C62"/>
    <w:rsid w:val="00BC6FB7"/>
    <w:rsid w:val="00BD2C05"/>
    <w:rsid w:val="00BD2F1B"/>
    <w:rsid w:val="00BD2FEA"/>
    <w:rsid w:val="00BD39F5"/>
    <w:rsid w:val="00BD4C75"/>
    <w:rsid w:val="00BE175C"/>
    <w:rsid w:val="00BE33B1"/>
    <w:rsid w:val="00BE3B97"/>
    <w:rsid w:val="00BE57DA"/>
    <w:rsid w:val="00BE5DD0"/>
    <w:rsid w:val="00BE64B3"/>
    <w:rsid w:val="00BE7822"/>
    <w:rsid w:val="00BE7C7D"/>
    <w:rsid w:val="00BF0E72"/>
    <w:rsid w:val="00BF18BD"/>
    <w:rsid w:val="00BF2714"/>
    <w:rsid w:val="00BF53A6"/>
    <w:rsid w:val="00BF69B1"/>
    <w:rsid w:val="00BF6A7B"/>
    <w:rsid w:val="00C01923"/>
    <w:rsid w:val="00C05A51"/>
    <w:rsid w:val="00C067A0"/>
    <w:rsid w:val="00C06D9A"/>
    <w:rsid w:val="00C07210"/>
    <w:rsid w:val="00C0792A"/>
    <w:rsid w:val="00C10BC3"/>
    <w:rsid w:val="00C11902"/>
    <w:rsid w:val="00C12FBD"/>
    <w:rsid w:val="00C159A1"/>
    <w:rsid w:val="00C1621E"/>
    <w:rsid w:val="00C162EA"/>
    <w:rsid w:val="00C1687B"/>
    <w:rsid w:val="00C16AD6"/>
    <w:rsid w:val="00C200E1"/>
    <w:rsid w:val="00C201EB"/>
    <w:rsid w:val="00C218C4"/>
    <w:rsid w:val="00C230F4"/>
    <w:rsid w:val="00C2321C"/>
    <w:rsid w:val="00C243D2"/>
    <w:rsid w:val="00C2539F"/>
    <w:rsid w:val="00C26423"/>
    <w:rsid w:val="00C27FF5"/>
    <w:rsid w:val="00C33308"/>
    <w:rsid w:val="00C344AA"/>
    <w:rsid w:val="00C36779"/>
    <w:rsid w:val="00C37AB4"/>
    <w:rsid w:val="00C41422"/>
    <w:rsid w:val="00C414F1"/>
    <w:rsid w:val="00C4188D"/>
    <w:rsid w:val="00C41B45"/>
    <w:rsid w:val="00C41F52"/>
    <w:rsid w:val="00C42355"/>
    <w:rsid w:val="00C4566D"/>
    <w:rsid w:val="00C45A36"/>
    <w:rsid w:val="00C46048"/>
    <w:rsid w:val="00C47F0B"/>
    <w:rsid w:val="00C51F78"/>
    <w:rsid w:val="00C54209"/>
    <w:rsid w:val="00C57268"/>
    <w:rsid w:val="00C60749"/>
    <w:rsid w:val="00C6199C"/>
    <w:rsid w:val="00C61B6B"/>
    <w:rsid w:val="00C632E3"/>
    <w:rsid w:val="00C64D96"/>
    <w:rsid w:val="00C65241"/>
    <w:rsid w:val="00C661CA"/>
    <w:rsid w:val="00C66548"/>
    <w:rsid w:val="00C67FB9"/>
    <w:rsid w:val="00C7051E"/>
    <w:rsid w:val="00C7183E"/>
    <w:rsid w:val="00C7193C"/>
    <w:rsid w:val="00C719C1"/>
    <w:rsid w:val="00C73A45"/>
    <w:rsid w:val="00C75053"/>
    <w:rsid w:val="00C757AD"/>
    <w:rsid w:val="00C7594D"/>
    <w:rsid w:val="00C75BA5"/>
    <w:rsid w:val="00C75C5E"/>
    <w:rsid w:val="00C77614"/>
    <w:rsid w:val="00C777CD"/>
    <w:rsid w:val="00C77C92"/>
    <w:rsid w:val="00C80083"/>
    <w:rsid w:val="00C809E5"/>
    <w:rsid w:val="00C815E1"/>
    <w:rsid w:val="00C81A49"/>
    <w:rsid w:val="00C81E63"/>
    <w:rsid w:val="00C82B2B"/>
    <w:rsid w:val="00C8447F"/>
    <w:rsid w:val="00C854D8"/>
    <w:rsid w:val="00C862D6"/>
    <w:rsid w:val="00C8632A"/>
    <w:rsid w:val="00C86C71"/>
    <w:rsid w:val="00C870EF"/>
    <w:rsid w:val="00C904EA"/>
    <w:rsid w:val="00C92310"/>
    <w:rsid w:val="00C92E08"/>
    <w:rsid w:val="00C92E3C"/>
    <w:rsid w:val="00C93473"/>
    <w:rsid w:val="00C95436"/>
    <w:rsid w:val="00C956FC"/>
    <w:rsid w:val="00C9613B"/>
    <w:rsid w:val="00CA1584"/>
    <w:rsid w:val="00CA1DCF"/>
    <w:rsid w:val="00CA1FCD"/>
    <w:rsid w:val="00CA31AB"/>
    <w:rsid w:val="00CA332D"/>
    <w:rsid w:val="00CA7289"/>
    <w:rsid w:val="00CB1C68"/>
    <w:rsid w:val="00CB1CD6"/>
    <w:rsid w:val="00CB29C5"/>
    <w:rsid w:val="00CB3533"/>
    <w:rsid w:val="00CB5E0B"/>
    <w:rsid w:val="00CB61FD"/>
    <w:rsid w:val="00CB63A3"/>
    <w:rsid w:val="00CB7600"/>
    <w:rsid w:val="00CC12A5"/>
    <w:rsid w:val="00CC176C"/>
    <w:rsid w:val="00CC18FE"/>
    <w:rsid w:val="00CC2E46"/>
    <w:rsid w:val="00CC43FD"/>
    <w:rsid w:val="00CC4B91"/>
    <w:rsid w:val="00CC5AA4"/>
    <w:rsid w:val="00CC7F3A"/>
    <w:rsid w:val="00CD04E7"/>
    <w:rsid w:val="00CD0AA1"/>
    <w:rsid w:val="00CD3297"/>
    <w:rsid w:val="00CD43E7"/>
    <w:rsid w:val="00CD5CDD"/>
    <w:rsid w:val="00CE000D"/>
    <w:rsid w:val="00CE1C85"/>
    <w:rsid w:val="00CE2705"/>
    <w:rsid w:val="00CE2BA6"/>
    <w:rsid w:val="00CE3E55"/>
    <w:rsid w:val="00CE3EF1"/>
    <w:rsid w:val="00CE4A0C"/>
    <w:rsid w:val="00CE4BCC"/>
    <w:rsid w:val="00CE5B9F"/>
    <w:rsid w:val="00CE5BE3"/>
    <w:rsid w:val="00CE5DBD"/>
    <w:rsid w:val="00CE5EF1"/>
    <w:rsid w:val="00CE610F"/>
    <w:rsid w:val="00CE7179"/>
    <w:rsid w:val="00CF08C0"/>
    <w:rsid w:val="00CF30A2"/>
    <w:rsid w:val="00CF47C2"/>
    <w:rsid w:val="00CF630C"/>
    <w:rsid w:val="00D023A0"/>
    <w:rsid w:val="00D02637"/>
    <w:rsid w:val="00D037A4"/>
    <w:rsid w:val="00D04DEA"/>
    <w:rsid w:val="00D0700D"/>
    <w:rsid w:val="00D14EA4"/>
    <w:rsid w:val="00D15D69"/>
    <w:rsid w:val="00D17060"/>
    <w:rsid w:val="00D17C79"/>
    <w:rsid w:val="00D24B49"/>
    <w:rsid w:val="00D25415"/>
    <w:rsid w:val="00D25D93"/>
    <w:rsid w:val="00D2676A"/>
    <w:rsid w:val="00D27871"/>
    <w:rsid w:val="00D27D0E"/>
    <w:rsid w:val="00D30B11"/>
    <w:rsid w:val="00D31B17"/>
    <w:rsid w:val="00D3329A"/>
    <w:rsid w:val="00D352BA"/>
    <w:rsid w:val="00D364F0"/>
    <w:rsid w:val="00D36E92"/>
    <w:rsid w:val="00D3758E"/>
    <w:rsid w:val="00D40C17"/>
    <w:rsid w:val="00D4116D"/>
    <w:rsid w:val="00D41388"/>
    <w:rsid w:val="00D4272F"/>
    <w:rsid w:val="00D450A6"/>
    <w:rsid w:val="00D45C98"/>
    <w:rsid w:val="00D461B1"/>
    <w:rsid w:val="00D47AD0"/>
    <w:rsid w:val="00D508D6"/>
    <w:rsid w:val="00D50C69"/>
    <w:rsid w:val="00D511D8"/>
    <w:rsid w:val="00D512AC"/>
    <w:rsid w:val="00D51858"/>
    <w:rsid w:val="00D528FB"/>
    <w:rsid w:val="00D53134"/>
    <w:rsid w:val="00D53853"/>
    <w:rsid w:val="00D53E56"/>
    <w:rsid w:val="00D56D3F"/>
    <w:rsid w:val="00D57AD6"/>
    <w:rsid w:val="00D57B5E"/>
    <w:rsid w:val="00D6037B"/>
    <w:rsid w:val="00D624EA"/>
    <w:rsid w:val="00D635CF"/>
    <w:rsid w:val="00D64155"/>
    <w:rsid w:val="00D6498E"/>
    <w:rsid w:val="00D6575D"/>
    <w:rsid w:val="00D674DC"/>
    <w:rsid w:val="00D67AC4"/>
    <w:rsid w:val="00D707BC"/>
    <w:rsid w:val="00D71FF7"/>
    <w:rsid w:val="00D7238E"/>
    <w:rsid w:val="00D7283E"/>
    <w:rsid w:val="00D72890"/>
    <w:rsid w:val="00D73003"/>
    <w:rsid w:val="00D738F3"/>
    <w:rsid w:val="00D73C03"/>
    <w:rsid w:val="00D76FE9"/>
    <w:rsid w:val="00D778B3"/>
    <w:rsid w:val="00D80C30"/>
    <w:rsid w:val="00D8580B"/>
    <w:rsid w:val="00D85BD9"/>
    <w:rsid w:val="00D86778"/>
    <w:rsid w:val="00D87220"/>
    <w:rsid w:val="00D8741E"/>
    <w:rsid w:val="00D87B51"/>
    <w:rsid w:val="00D924B6"/>
    <w:rsid w:val="00D92B0F"/>
    <w:rsid w:val="00D92EDA"/>
    <w:rsid w:val="00D93FFF"/>
    <w:rsid w:val="00D94B3A"/>
    <w:rsid w:val="00D94F3A"/>
    <w:rsid w:val="00D9557C"/>
    <w:rsid w:val="00D97558"/>
    <w:rsid w:val="00DA2D95"/>
    <w:rsid w:val="00DA2FA7"/>
    <w:rsid w:val="00DA33ED"/>
    <w:rsid w:val="00DA6CA5"/>
    <w:rsid w:val="00DA7760"/>
    <w:rsid w:val="00DA7A62"/>
    <w:rsid w:val="00DB0065"/>
    <w:rsid w:val="00DB125D"/>
    <w:rsid w:val="00DB34AE"/>
    <w:rsid w:val="00DB3FE9"/>
    <w:rsid w:val="00DB6554"/>
    <w:rsid w:val="00DB7283"/>
    <w:rsid w:val="00DB74EE"/>
    <w:rsid w:val="00DB7597"/>
    <w:rsid w:val="00DC06D9"/>
    <w:rsid w:val="00DC2011"/>
    <w:rsid w:val="00DC2F99"/>
    <w:rsid w:val="00DC4454"/>
    <w:rsid w:val="00DC489D"/>
    <w:rsid w:val="00DC5FFE"/>
    <w:rsid w:val="00DC74FF"/>
    <w:rsid w:val="00DD06E6"/>
    <w:rsid w:val="00DD1B7C"/>
    <w:rsid w:val="00DD1BDA"/>
    <w:rsid w:val="00DD2123"/>
    <w:rsid w:val="00DD22DE"/>
    <w:rsid w:val="00DD32FE"/>
    <w:rsid w:val="00DD3C08"/>
    <w:rsid w:val="00DD4435"/>
    <w:rsid w:val="00DD443B"/>
    <w:rsid w:val="00DD4514"/>
    <w:rsid w:val="00DD4EAC"/>
    <w:rsid w:val="00DD509E"/>
    <w:rsid w:val="00DD5DB4"/>
    <w:rsid w:val="00DD7054"/>
    <w:rsid w:val="00DE0A85"/>
    <w:rsid w:val="00DE21EA"/>
    <w:rsid w:val="00DE2331"/>
    <w:rsid w:val="00DE2C3D"/>
    <w:rsid w:val="00DE2F77"/>
    <w:rsid w:val="00DE2FD1"/>
    <w:rsid w:val="00DE4064"/>
    <w:rsid w:val="00DE4A77"/>
    <w:rsid w:val="00DE4BD6"/>
    <w:rsid w:val="00DE4D1E"/>
    <w:rsid w:val="00DE615C"/>
    <w:rsid w:val="00DF024B"/>
    <w:rsid w:val="00DF23C5"/>
    <w:rsid w:val="00DF3601"/>
    <w:rsid w:val="00DF614F"/>
    <w:rsid w:val="00DF6A9C"/>
    <w:rsid w:val="00E013EC"/>
    <w:rsid w:val="00E0140C"/>
    <w:rsid w:val="00E02BFE"/>
    <w:rsid w:val="00E03D92"/>
    <w:rsid w:val="00E0587E"/>
    <w:rsid w:val="00E05BA5"/>
    <w:rsid w:val="00E06FA2"/>
    <w:rsid w:val="00E07762"/>
    <w:rsid w:val="00E10475"/>
    <w:rsid w:val="00E11716"/>
    <w:rsid w:val="00E126BC"/>
    <w:rsid w:val="00E12EB7"/>
    <w:rsid w:val="00E135E2"/>
    <w:rsid w:val="00E16680"/>
    <w:rsid w:val="00E16890"/>
    <w:rsid w:val="00E16ED0"/>
    <w:rsid w:val="00E172AC"/>
    <w:rsid w:val="00E2024C"/>
    <w:rsid w:val="00E22E14"/>
    <w:rsid w:val="00E2578C"/>
    <w:rsid w:val="00E25A13"/>
    <w:rsid w:val="00E300F3"/>
    <w:rsid w:val="00E30A62"/>
    <w:rsid w:val="00E3136A"/>
    <w:rsid w:val="00E3237C"/>
    <w:rsid w:val="00E34485"/>
    <w:rsid w:val="00E35433"/>
    <w:rsid w:val="00E35A4A"/>
    <w:rsid w:val="00E40F98"/>
    <w:rsid w:val="00E4138F"/>
    <w:rsid w:val="00E4188B"/>
    <w:rsid w:val="00E4257C"/>
    <w:rsid w:val="00E43153"/>
    <w:rsid w:val="00E43636"/>
    <w:rsid w:val="00E4626A"/>
    <w:rsid w:val="00E46390"/>
    <w:rsid w:val="00E46ED4"/>
    <w:rsid w:val="00E51624"/>
    <w:rsid w:val="00E529C6"/>
    <w:rsid w:val="00E531F1"/>
    <w:rsid w:val="00E55A09"/>
    <w:rsid w:val="00E55E65"/>
    <w:rsid w:val="00E56EFE"/>
    <w:rsid w:val="00E6148A"/>
    <w:rsid w:val="00E61649"/>
    <w:rsid w:val="00E62D48"/>
    <w:rsid w:val="00E632A5"/>
    <w:rsid w:val="00E64BFF"/>
    <w:rsid w:val="00E65845"/>
    <w:rsid w:val="00E65D32"/>
    <w:rsid w:val="00E6772F"/>
    <w:rsid w:val="00E678A0"/>
    <w:rsid w:val="00E7055A"/>
    <w:rsid w:val="00E7083A"/>
    <w:rsid w:val="00E7085E"/>
    <w:rsid w:val="00E70CB5"/>
    <w:rsid w:val="00E7149C"/>
    <w:rsid w:val="00E71853"/>
    <w:rsid w:val="00E74D65"/>
    <w:rsid w:val="00E7517E"/>
    <w:rsid w:val="00E75BE6"/>
    <w:rsid w:val="00E75E82"/>
    <w:rsid w:val="00E77E13"/>
    <w:rsid w:val="00E8337C"/>
    <w:rsid w:val="00E84B77"/>
    <w:rsid w:val="00E850BD"/>
    <w:rsid w:val="00E86E42"/>
    <w:rsid w:val="00E90555"/>
    <w:rsid w:val="00E90799"/>
    <w:rsid w:val="00E92F01"/>
    <w:rsid w:val="00E93FCF"/>
    <w:rsid w:val="00E94622"/>
    <w:rsid w:val="00E95B4C"/>
    <w:rsid w:val="00E95E0A"/>
    <w:rsid w:val="00E96BF0"/>
    <w:rsid w:val="00E96FFC"/>
    <w:rsid w:val="00EA0300"/>
    <w:rsid w:val="00EA32F0"/>
    <w:rsid w:val="00EA37ED"/>
    <w:rsid w:val="00EA49CE"/>
    <w:rsid w:val="00EA5D4B"/>
    <w:rsid w:val="00EA613F"/>
    <w:rsid w:val="00EA6B3F"/>
    <w:rsid w:val="00EA6CD0"/>
    <w:rsid w:val="00EA6E64"/>
    <w:rsid w:val="00EA794E"/>
    <w:rsid w:val="00EB20F7"/>
    <w:rsid w:val="00EB2B9F"/>
    <w:rsid w:val="00EB4A5D"/>
    <w:rsid w:val="00EB4E2E"/>
    <w:rsid w:val="00EB6072"/>
    <w:rsid w:val="00EB7FD9"/>
    <w:rsid w:val="00EC00B1"/>
    <w:rsid w:val="00EC158B"/>
    <w:rsid w:val="00EC1732"/>
    <w:rsid w:val="00EC20D7"/>
    <w:rsid w:val="00EC2C1E"/>
    <w:rsid w:val="00EC51F1"/>
    <w:rsid w:val="00EC72BE"/>
    <w:rsid w:val="00ED0168"/>
    <w:rsid w:val="00ED01C7"/>
    <w:rsid w:val="00ED0383"/>
    <w:rsid w:val="00ED0F27"/>
    <w:rsid w:val="00ED3F15"/>
    <w:rsid w:val="00ED41C6"/>
    <w:rsid w:val="00ED422F"/>
    <w:rsid w:val="00ED4F35"/>
    <w:rsid w:val="00ED54B8"/>
    <w:rsid w:val="00ED5E12"/>
    <w:rsid w:val="00EE0CFE"/>
    <w:rsid w:val="00EE31BD"/>
    <w:rsid w:val="00EE3F41"/>
    <w:rsid w:val="00EE588C"/>
    <w:rsid w:val="00EE6069"/>
    <w:rsid w:val="00EE6568"/>
    <w:rsid w:val="00EE70C9"/>
    <w:rsid w:val="00EE77C3"/>
    <w:rsid w:val="00EE7B14"/>
    <w:rsid w:val="00EF0347"/>
    <w:rsid w:val="00EF19E6"/>
    <w:rsid w:val="00EF2F18"/>
    <w:rsid w:val="00EF3799"/>
    <w:rsid w:val="00EF7174"/>
    <w:rsid w:val="00F00265"/>
    <w:rsid w:val="00F005C9"/>
    <w:rsid w:val="00F023FB"/>
    <w:rsid w:val="00F038AC"/>
    <w:rsid w:val="00F04AA5"/>
    <w:rsid w:val="00F04D59"/>
    <w:rsid w:val="00F05899"/>
    <w:rsid w:val="00F062A3"/>
    <w:rsid w:val="00F07C63"/>
    <w:rsid w:val="00F07E4E"/>
    <w:rsid w:val="00F11708"/>
    <w:rsid w:val="00F11B43"/>
    <w:rsid w:val="00F1239A"/>
    <w:rsid w:val="00F1405F"/>
    <w:rsid w:val="00F1535D"/>
    <w:rsid w:val="00F16B2B"/>
    <w:rsid w:val="00F16EDB"/>
    <w:rsid w:val="00F17304"/>
    <w:rsid w:val="00F208DC"/>
    <w:rsid w:val="00F2238A"/>
    <w:rsid w:val="00F2242B"/>
    <w:rsid w:val="00F22CB3"/>
    <w:rsid w:val="00F2463C"/>
    <w:rsid w:val="00F25218"/>
    <w:rsid w:val="00F254E0"/>
    <w:rsid w:val="00F25AC5"/>
    <w:rsid w:val="00F276E6"/>
    <w:rsid w:val="00F31792"/>
    <w:rsid w:val="00F33358"/>
    <w:rsid w:val="00F36BEC"/>
    <w:rsid w:val="00F3763E"/>
    <w:rsid w:val="00F435F4"/>
    <w:rsid w:val="00F44DA8"/>
    <w:rsid w:val="00F44FB8"/>
    <w:rsid w:val="00F458E5"/>
    <w:rsid w:val="00F46C74"/>
    <w:rsid w:val="00F472B2"/>
    <w:rsid w:val="00F4791D"/>
    <w:rsid w:val="00F47E03"/>
    <w:rsid w:val="00F509C2"/>
    <w:rsid w:val="00F51037"/>
    <w:rsid w:val="00F51660"/>
    <w:rsid w:val="00F519B9"/>
    <w:rsid w:val="00F52E14"/>
    <w:rsid w:val="00F53FBE"/>
    <w:rsid w:val="00F55E8B"/>
    <w:rsid w:val="00F564F9"/>
    <w:rsid w:val="00F56AAA"/>
    <w:rsid w:val="00F5775A"/>
    <w:rsid w:val="00F57781"/>
    <w:rsid w:val="00F62AB0"/>
    <w:rsid w:val="00F62B41"/>
    <w:rsid w:val="00F62BD7"/>
    <w:rsid w:val="00F63F89"/>
    <w:rsid w:val="00F65AB2"/>
    <w:rsid w:val="00F65F81"/>
    <w:rsid w:val="00F708C9"/>
    <w:rsid w:val="00F74B57"/>
    <w:rsid w:val="00F74BA9"/>
    <w:rsid w:val="00F74E1D"/>
    <w:rsid w:val="00F75F51"/>
    <w:rsid w:val="00F7667D"/>
    <w:rsid w:val="00F76800"/>
    <w:rsid w:val="00F7766C"/>
    <w:rsid w:val="00F77C27"/>
    <w:rsid w:val="00F77C96"/>
    <w:rsid w:val="00F80321"/>
    <w:rsid w:val="00F806CE"/>
    <w:rsid w:val="00F81E64"/>
    <w:rsid w:val="00F82076"/>
    <w:rsid w:val="00F82751"/>
    <w:rsid w:val="00F82BA4"/>
    <w:rsid w:val="00F84607"/>
    <w:rsid w:val="00F85469"/>
    <w:rsid w:val="00F8621F"/>
    <w:rsid w:val="00F91382"/>
    <w:rsid w:val="00F93096"/>
    <w:rsid w:val="00F95CE0"/>
    <w:rsid w:val="00F96046"/>
    <w:rsid w:val="00F960A5"/>
    <w:rsid w:val="00FA2874"/>
    <w:rsid w:val="00FA3BC3"/>
    <w:rsid w:val="00FA4257"/>
    <w:rsid w:val="00FA4D20"/>
    <w:rsid w:val="00FB0160"/>
    <w:rsid w:val="00FB0876"/>
    <w:rsid w:val="00FB0E30"/>
    <w:rsid w:val="00FB18B3"/>
    <w:rsid w:val="00FB3312"/>
    <w:rsid w:val="00FB343E"/>
    <w:rsid w:val="00FB38AC"/>
    <w:rsid w:val="00FB3B14"/>
    <w:rsid w:val="00FB43D7"/>
    <w:rsid w:val="00FB56F1"/>
    <w:rsid w:val="00FB7E05"/>
    <w:rsid w:val="00FC2BBF"/>
    <w:rsid w:val="00FC5655"/>
    <w:rsid w:val="00FC6253"/>
    <w:rsid w:val="00FC6536"/>
    <w:rsid w:val="00FC669B"/>
    <w:rsid w:val="00FC674B"/>
    <w:rsid w:val="00FC6C73"/>
    <w:rsid w:val="00FC744B"/>
    <w:rsid w:val="00FD10FF"/>
    <w:rsid w:val="00FD29C9"/>
    <w:rsid w:val="00FD2D3F"/>
    <w:rsid w:val="00FD36FC"/>
    <w:rsid w:val="00FD78E2"/>
    <w:rsid w:val="00FE120C"/>
    <w:rsid w:val="00FE12D1"/>
    <w:rsid w:val="00FE1BFD"/>
    <w:rsid w:val="00FE3BE8"/>
    <w:rsid w:val="00FE5377"/>
    <w:rsid w:val="00FE716A"/>
    <w:rsid w:val="00FF0C07"/>
    <w:rsid w:val="00FF102B"/>
    <w:rsid w:val="00FF3016"/>
    <w:rsid w:val="00FF5EF5"/>
    <w:rsid w:val="00FF7B10"/>
    <w:rsid w:val="3F7D2970"/>
    <w:rsid w:val="5B0244E3"/>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ddd"/>
    </o:shapedefaults>
    <o:shapelayout v:ext="edit">
      <o:idmap v:ext="edit" data="2"/>
    </o:shapelayout>
  </w:shapeDefaults>
  <w:decimalSymbol w:val=","/>
  <w:listSeparator w:val=";"/>
  <w14:docId w14:val="1B17A453"/>
  <w15:docId w15:val="{1B664A73-F4A6-4841-B3F6-FF31C2765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Maiandra GD"/>
        <w:color w:val="000000" w:themeColor="text1"/>
        <w:lang w:val="nl-NL" w:eastAsia="nl-NL" w:bidi="ar-SA"/>
      </w:rPr>
    </w:rPrDefault>
    <w:pPrDefault>
      <w:pPr>
        <w:spacing w:line="240" w:lineRule="atLeast"/>
      </w:pPr>
    </w:pPrDefault>
  </w:docDefaults>
  <w:latentStyles w:defLockedState="0" w:defUIPriority="98" w:defSemiHidden="0" w:defUnhideWhenUsed="0" w:defQFormat="0" w:count="376">
    <w:lsdException w:name="Normal" w:uiPriority="4"/>
    <w:lsdException w:name="heading 1" w:uiPriority="4" w:qFormat="1"/>
    <w:lsdException w:name="heading 2" w:uiPriority="4" w:qFormat="1"/>
    <w:lsdException w:name="heading 3" w:uiPriority="4" w:qFormat="1"/>
    <w:lsdException w:name="heading 4" w:uiPriority="4" w:qFormat="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4"/>
    <w:lsdException w:name="table of figures" w:semiHidden="1" w:uiPriority="99"/>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2" w:semiHidden="1"/>
    <w:lsdException w:name="List 3"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Closing" w:semiHidden="1"/>
    <w:lsdException w:name="Signature" w:semiHidden="1"/>
    <w:lsdException w:name="Default Paragraph Font" w:semiHidden="1"/>
    <w:lsdException w:name="Body Text" w:semiHidden="1"/>
    <w:lsdException w:name="Body Text Indent" w:semiHidden="1" w:uiPriority="3"/>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Body Text First Indent" w:uiPriority="3"/>
    <w:lsdException w:name="Body Text First Indent 2" w:semiHidden="1" w:uiPriority="3"/>
    <w:lsdException w:name="Note Heading" w:semiHidden="1"/>
    <w:lsdException w:name="Body Text 2" w:semiHidden="1" w:uiPriority="3"/>
    <w:lsdException w:name="Body Text 3" w:semiHidden="1" w:uiPriority="3"/>
    <w:lsdException w:name="Body Text Indent 2" w:semiHidden="1" w:uiPriority="3"/>
    <w:lsdException w:name="Body Text Indent 3" w:semiHidden="1" w:uiPriority="3"/>
    <w:lsdException w:name="Block Text" w:semiHidden="1"/>
    <w:lsdException w:name="Hyperlink" w:semiHidden="1" w:uiPriority="99" w:qFormat="1"/>
    <w:lsdException w:name="FollowedHyperlink" w:semiHidden="1" w:uiPriority="4" w:qFormat="1"/>
    <w:lsdException w:name="Document Map" w:semiHidden="1"/>
    <w:lsdException w:name="Plain Text" w:semiHidden="1"/>
    <w:lsdException w:name="E-mail Signature" w:semiHidden="1"/>
    <w:lsdException w:name="HTML Top of Form" w:semiHidden="1" w:uiPriority="0" w:unhideWhenUsed="1"/>
    <w:lsdException w:name="HTML Bottom of Form" w:semiHidden="1" w:uiPriority="0"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uiPriority="1" w:qFormat="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 Worldline"/>
    <w:next w:val="BodytextWorldline"/>
    <w:uiPriority w:val="4"/>
    <w:rsid w:val="00F82BA4"/>
    <w:rPr>
      <w:lang w:val="en-GB"/>
    </w:rPr>
  </w:style>
  <w:style w:type="paragraph" w:styleId="Titre1">
    <w:name w:val="heading 1"/>
    <w:aliases w:val="(Chapter) Worldline"/>
    <w:basedOn w:val="ZsysbasisWorldline"/>
    <w:next w:val="BodytextWorldline"/>
    <w:link w:val="Titre1Car"/>
    <w:uiPriority w:val="4"/>
    <w:qFormat/>
    <w:rsid w:val="00BC1088"/>
    <w:pPr>
      <w:keepNext/>
      <w:keepLines/>
      <w:pageBreakBefore/>
      <w:numPr>
        <w:numId w:val="22"/>
      </w:numPr>
      <w:spacing w:after="240"/>
      <w:outlineLvl w:val="0"/>
    </w:pPr>
    <w:rPr>
      <w:bCs/>
      <w:color w:val="46BEAA" w:themeColor="accent1"/>
      <w:sz w:val="34"/>
      <w:szCs w:val="32"/>
    </w:rPr>
  </w:style>
  <w:style w:type="paragraph" w:styleId="Titre2">
    <w:name w:val="heading 2"/>
    <w:aliases w:val="(Paragraph) Worldline"/>
    <w:basedOn w:val="ZsysbasisWorldline"/>
    <w:next w:val="BodytextWorldline"/>
    <w:link w:val="Titre2Car"/>
    <w:uiPriority w:val="4"/>
    <w:qFormat/>
    <w:rsid w:val="00BC1088"/>
    <w:pPr>
      <w:keepNext/>
      <w:keepLines/>
      <w:numPr>
        <w:ilvl w:val="1"/>
        <w:numId w:val="22"/>
      </w:numPr>
      <w:spacing w:before="480" w:after="240"/>
      <w:outlineLvl w:val="1"/>
    </w:pPr>
    <w:rPr>
      <w:bCs/>
      <w:iCs/>
      <w:color w:val="46BEAA" w:themeColor="accent1"/>
      <w:sz w:val="30"/>
      <w:szCs w:val="28"/>
    </w:rPr>
  </w:style>
  <w:style w:type="paragraph" w:styleId="Titre3">
    <w:name w:val="heading 3"/>
    <w:aliases w:val="(Subparagraph) Worldline"/>
    <w:basedOn w:val="ZsysbasisWorldline"/>
    <w:next w:val="BodytextWorldline"/>
    <w:link w:val="Titre3Car"/>
    <w:uiPriority w:val="4"/>
    <w:qFormat/>
    <w:rsid w:val="00BC1088"/>
    <w:pPr>
      <w:keepNext/>
      <w:keepLines/>
      <w:numPr>
        <w:ilvl w:val="2"/>
        <w:numId w:val="22"/>
      </w:numPr>
      <w:spacing w:before="360" w:after="240"/>
      <w:outlineLvl w:val="2"/>
    </w:pPr>
    <w:rPr>
      <w:iCs/>
      <w:color w:val="46BEAA" w:themeColor="accent1"/>
      <w:sz w:val="28"/>
    </w:rPr>
  </w:style>
  <w:style w:type="paragraph" w:styleId="Titre4">
    <w:name w:val="heading 4"/>
    <w:aliases w:val="(subsubparagraph) Worldline"/>
    <w:basedOn w:val="ZsysbasisWorldline"/>
    <w:next w:val="BodytextWorldline"/>
    <w:link w:val="Titre4Car"/>
    <w:uiPriority w:val="4"/>
    <w:qFormat/>
    <w:rsid w:val="00BC1088"/>
    <w:pPr>
      <w:keepNext/>
      <w:keepLines/>
      <w:numPr>
        <w:ilvl w:val="3"/>
        <w:numId w:val="22"/>
      </w:numPr>
      <w:spacing w:before="320" w:after="240"/>
      <w:outlineLvl w:val="3"/>
    </w:pPr>
    <w:rPr>
      <w:bCs/>
      <w:color w:val="46BEAA" w:themeColor="accent1"/>
      <w:sz w:val="24"/>
      <w:szCs w:val="24"/>
    </w:rPr>
  </w:style>
  <w:style w:type="paragraph" w:styleId="Titre5">
    <w:name w:val="heading 5"/>
    <w:basedOn w:val="ZsysbasisWorldline"/>
    <w:next w:val="BodytextWorldline"/>
    <w:link w:val="Titre5Car"/>
    <w:uiPriority w:val="98"/>
    <w:rsid w:val="00D2676A"/>
    <w:pPr>
      <w:outlineLvl w:val="4"/>
    </w:pPr>
    <w:rPr>
      <w:b/>
    </w:rPr>
  </w:style>
  <w:style w:type="paragraph" w:styleId="Titre6">
    <w:name w:val="heading 6"/>
    <w:basedOn w:val="ZsysbasisWorldline"/>
    <w:next w:val="BodytextWorldline"/>
    <w:uiPriority w:val="98"/>
    <w:semiHidden/>
    <w:rsid w:val="00D2676A"/>
    <w:pPr>
      <w:outlineLvl w:val="5"/>
    </w:pPr>
    <w:rPr>
      <w:b/>
    </w:rPr>
  </w:style>
  <w:style w:type="paragraph" w:styleId="Titre7">
    <w:name w:val="heading 7"/>
    <w:basedOn w:val="ZsysbasisWorldline"/>
    <w:next w:val="BodytextWorldline"/>
    <w:uiPriority w:val="98"/>
    <w:semiHidden/>
    <w:rsid w:val="00D2676A"/>
    <w:pPr>
      <w:outlineLvl w:val="6"/>
    </w:pPr>
    <w:rPr>
      <w:b/>
    </w:rPr>
  </w:style>
  <w:style w:type="paragraph" w:styleId="Titre8">
    <w:name w:val="heading 8"/>
    <w:basedOn w:val="ZsysbasisWorldline"/>
    <w:next w:val="BodytextWorldline"/>
    <w:uiPriority w:val="98"/>
    <w:semiHidden/>
    <w:rsid w:val="00D2676A"/>
    <w:pPr>
      <w:outlineLvl w:val="7"/>
    </w:pPr>
    <w:rPr>
      <w:b/>
    </w:rPr>
  </w:style>
  <w:style w:type="paragraph" w:styleId="Titre9">
    <w:name w:val="heading 9"/>
    <w:basedOn w:val="ZsysbasisWorldline"/>
    <w:next w:val="BodytextWorldline"/>
    <w:uiPriority w:val="98"/>
    <w:semiHidden/>
    <w:rsid w:val="00D2676A"/>
    <w:pPr>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odytextWorldline">
    <w:name w:val="Body text Worldline"/>
    <w:basedOn w:val="ZsysbasisWorldline"/>
    <w:qFormat/>
    <w:rsid w:val="00122DED"/>
  </w:style>
  <w:style w:type="paragraph" w:customStyle="1" w:styleId="ZsysbasisWorldline">
    <w:name w:val="Zsysbasis Worldline"/>
    <w:next w:val="BodytextWorldline"/>
    <w:link w:val="ZsysbasisWorldlineChar"/>
    <w:uiPriority w:val="4"/>
    <w:semiHidden/>
    <w:rsid w:val="009E35E8"/>
    <w:rPr>
      <w:lang w:val="en-GB"/>
    </w:rPr>
  </w:style>
  <w:style w:type="paragraph" w:customStyle="1" w:styleId="BodytextboldWorldline">
    <w:name w:val="Body text bold Worldline"/>
    <w:basedOn w:val="ZsysbasisWorldline"/>
    <w:next w:val="BodytextWorldline"/>
    <w:uiPriority w:val="1"/>
    <w:qFormat/>
    <w:rsid w:val="00122DED"/>
    <w:rPr>
      <w:b/>
      <w:bCs/>
    </w:rPr>
  </w:style>
  <w:style w:type="character" w:styleId="Lienhypertextesuivivisit">
    <w:name w:val="FollowedHyperlink"/>
    <w:aliases w:val="FollowedHyperlink Worldline"/>
    <w:basedOn w:val="Policepardfaut"/>
    <w:uiPriority w:val="4"/>
    <w:qFormat/>
    <w:rsid w:val="00BE5DD0"/>
    <w:rPr>
      <w:color w:val="46BEAA" w:themeColor="accent1"/>
      <w:u w:val="single"/>
      <w:lang w:val="en-GB"/>
    </w:rPr>
  </w:style>
  <w:style w:type="character" w:styleId="Lienhypertexte">
    <w:name w:val="Hyperlink"/>
    <w:aliases w:val="Hyperlink Worldline"/>
    <w:basedOn w:val="Policepardfaut"/>
    <w:uiPriority w:val="99"/>
    <w:qFormat/>
    <w:rsid w:val="00BE5DD0"/>
    <w:rPr>
      <w:color w:val="46BEAA" w:themeColor="accent1"/>
      <w:u w:val="single"/>
      <w:lang w:val="en-GB"/>
    </w:rPr>
  </w:style>
  <w:style w:type="paragraph" w:customStyle="1" w:styleId="AddressboxWorldline">
    <w:name w:val="Address box Worldline"/>
    <w:basedOn w:val="ZsysbasisWorldline"/>
    <w:uiPriority w:val="4"/>
    <w:rsid w:val="00440D7E"/>
    <w:pPr>
      <w:spacing w:line="240" w:lineRule="exact"/>
    </w:pPr>
    <w:rPr>
      <w:noProof/>
    </w:rPr>
  </w:style>
  <w:style w:type="paragraph" w:styleId="En-tte">
    <w:name w:val="header"/>
    <w:basedOn w:val="ZsysbasisWorldline"/>
    <w:next w:val="BodytextWorldline"/>
    <w:link w:val="En-tteCar"/>
    <w:uiPriority w:val="98"/>
    <w:semiHidden/>
    <w:rsid w:val="00122DED"/>
  </w:style>
  <w:style w:type="paragraph" w:styleId="Pieddepage">
    <w:name w:val="footer"/>
    <w:basedOn w:val="ZsysbasisWorldline"/>
    <w:next w:val="BodytextWorldline"/>
    <w:uiPriority w:val="98"/>
    <w:semiHidden/>
    <w:rsid w:val="00122DED"/>
    <w:pPr>
      <w:jc w:val="right"/>
    </w:pPr>
  </w:style>
  <w:style w:type="paragraph" w:customStyle="1" w:styleId="HeadertextWorldline">
    <w:name w:val="Header text Worldline"/>
    <w:basedOn w:val="ZsysbasisWorldline"/>
    <w:uiPriority w:val="4"/>
    <w:rsid w:val="0041030F"/>
    <w:pPr>
      <w:spacing w:line="240" w:lineRule="exact"/>
      <w:jc w:val="center"/>
    </w:pPr>
    <w:rPr>
      <w:noProof/>
      <w:sz w:val="18"/>
    </w:rPr>
  </w:style>
  <w:style w:type="paragraph" w:customStyle="1" w:styleId="FootertextWorldline">
    <w:name w:val="Footer text Worldline"/>
    <w:basedOn w:val="ZsysbasisWorldline"/>
    <w:link w:val="FootertextWorldlineChar"/>
    <w:uiPriority w:val="4"/>
    <w:rsid w:val="000B5875"/>
    <w:pPr>
      <w:spacing w:line="180" w:lineRule="exact"/>
    </w:pPr>
    <w:rPr>
      <w:noProof/>
      <w:sz w:val="12"/>
    </w:rPr>
  </w:style>
  <w:style w:type="numbering" w:styleId="111111">
    <w:name w:val="Outline List 2"/>
    <w:basedOn w:val="Aucuneliste"/>
    <w:uiPriority w:val="98"/>
    <w:semiHidden/>
    <w:rsid w:val="00E07762"/>
    <w:pPr>
      <w:numPr>
        <w:numId w:val="2"/>
      </w:numPr>
    </w:pPr>
  </w:style>
  <w:style w:type="numbering" w:styleId="1ai">
    <w:name w:val="Outline List 1"/>
    <w:basedOn w:val="Aucuneliste"/>
    <w:uiPriority w:val="98"/>
    <w:semiHidden/>
    <w:rsid w:val="00E07762"/>
    <w:pPr>
      <w:numPr>
        <w:numId w:val="3"/>
      </w:numPr>
    </w:pPr>
  </w:style>
  <w:style w:type="paragraph" w:customStyle="1" w:styleId="BodytextitalicWorldline">
    <w:name w:val="Body text italic Worldline"/>
    <w:basedOn w:val="ZsysbasisWorldline"/>
    <w:next w:val="BodytextWorldline"/>
    <w:uiPriority w:val="2"/>
    <w:qFormat/>
    <w:rsid w:val="00122DED"/>
    <w:rPr>
      <w:i/>
      <w:iCs/>
    </w:rPr>
  </w:style>
  <w:style w:type="table" w:styleId="Effetsdetableau3D1">
    <w:name w:val="Table 3D effects 1"/>
    <w:basedOn w:val="TableauNormal"/>
    <w:semiHidden/>
    <w:rsid w:val="00451FD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451FD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451FD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alutations">
    <w:name w:val="Salutation"/>
    <w:basedOn w:val="ZsysbasisWorldline"/>
    <w:next w:val="BodytextWorldline"/>
    <w:uiPriority w:val="98"/>
    <w:semiHidden/>
    <w:rsid w:val="0020607F"/>
  </w:style>
  <w:style w:type="paragraph" w:styleId="Adressedestinataire">
    <w:name w:val="envelope address"/>
    <w:basedOn w:val="ZsysbasisWorldline"/>
    <w:next w:val="BodytextWorldline"/>
    <w:uiPriority w:val="98"/>
    <w:semiHidden/>
    <w:rsid w:val="0020607F"/>
  </w:style>
  <w:style w:type="paragraph" w:styleId="Formuledepolitesse">
    <w:name w:val="Closing"/>
    <w:basedOn w:val="ZsysbasisWorldline"/>
    <w:next w:val="BodytextWorldline"/>
    <w:uiPriority w:val="98"/>
    <w:semiHidden/>
    <w:rsid w:val="0020607F"/>
  </w:style>
  <w:style w:type="paragraph" w:customStyle="1" w:styleId="Customlist1stlevelWorldline">
    <w:name w:val="Custom list 1st level Worldline"/>
    <w:basedOn w:val="ZsysbasisWorldline"/>
    <w:uiPriority w:val="4"/>
    <w:rsid w:val="00502FC8"/>
    <w:pPr>
      <w:tabs>
        <w:tab w:val="left" w:pos="301"/>
      </w:tabs>
      <w:ind w:left="301" w:hanging="301"/>
    </w:pPr>
  </w:style>
  <w:style w:type="paragraph" w:customStyle="1" w:styleId="Customlist2ndlevelWorldline">
    <w:name w:val="Custom list 2nd level Worldline"/>
    <w:basedOn w:val="ZsysbasisWorldline"/>
    <w:uiPriority w:val="4"/>
    <w:rsid w:val="00502FC8"/>
    <w:pPr>
      <w:tabs>
        <w:tab w:val="left" w:pos="601"/>
      </w:tabs>
      <w:ind w:left="602" w:hanging="301"/>
    </w:pPr>
  </w:style>
  <w:style w:type="paragraph" w:customStyle="1" w:styleId="Customlist3rdlevelWorldline">
    <w:name w:val="Custom list 3rd level Worldline"/>
    <w:basedOn w:val="ZsysbasisWorldline"/>
    <w:uiPriority w:val="4"/>
    <w:rsid w:val="00502FC8"/>
    <w:pPr>
      <w:tabs>
        <w:tab w:val="left" w:pos="902"/>
      </w:tabs>
      <w:ind w:left="902" w:hanging="301"/>
    </w:pPr>
  </w:style>
  <w:style w:type="paragraph" w:customStyle="1" w:styleId="Indent1stlevelWorldline">
    <w:name w:val="Indent 1st level Worldline"/>
    <w:basedOn w:val="ZsysbasisWorldline"/>
    <w:uiPriority w:val="4"/>
    <w:rsid w:val="00502FC8"/>
    <w:pPr>
      <w:ind w:left="301"/>
    </w:pPr>
  </w:style>
  <w:style w:type="paragraph" w:customStyle="1" w:styleId="Indent2ndlevelWorldline">
    <w:name w:val="Indent 2nd level Worldline"/>
    <w:basedOn w:val="ZsysbasisWorldline"/>
    <w:uiPriority w:val="4"/>
    <w:rsid w:val="00502FC8"/>
    <w:pPr>
      <w:ind w:left="601"/>
    </w:pPr>
  </w:style>
  <w:style w:type="paragraph" w:customStyle="1" w:styleId="Indent3rdlevelWorldline">
    <w:name w:val="Indent 3rd level Worldline"/>
    <w:basedOn w:val="ZsysbasisWorldline"/>
    <w:uiPriority w:val="4"/>
    <w:rsid w:val="00502FC8"/>
    <w:pPr>
      <w:ind w:left="902"/>
    </w:pPr>
  </w:style>
  <w:style w:type="paragraph" w:styleId="TM1">
    <w:name w:val="toc 1"/>
    <w:basedOn w:val="ZsysbasisWorldline"/>
    <w:next w:val="BodytextWorldline"/>
    <w:uiPriority w:val="39"/>
    <w:rsid w:val="00F82BA4"/>
    <w:pPr>
      <w:tabs>
        <w:tab w:val="right" w:leader="dot" w:pos="9752"/>
      </w:tabs>
      <w:spacing w:before="160" w:after="160"/>
      <w:ind w:left="1191" w:right="567" w:hanging="1191"/>
    </w:pPr>
    <w:rPr>
      <w:color w:val="46BEAA" w:themeColor="accent1"/>
      <w:sz w:val="24"/>
    </w:rPr>
  </w:style>
  <w:style w:type="paragraph" w:styleId="TM2">
    <w:name w:val="toc 2"/>
    <w:basedOn w:val="ZsysbasisWorldline"/>
    <w:next w:val="BodytextWorldline"/>
    <w:uiPriority w:val="39"/>
    <w:rsid w:val="00F82BA4"/>
    <w:pPr>
      <w:tabs>
        <w:tab w:val="right" w:leader="dot" w:pos="9752"/>
      </w:tabs>
      <w:spacing w:before="160" w:after="160"/>
      <w:ind w:left="1191" w:right="567" w:hanging="1191"/>
    </w:pPr>
    <w:rPr>
      <w:sz w:val="22"/>
    </w:rPr>
  </w:style>
  <w:style w:type="paragraph" w:styleId="TM3">
    <w:name w:val="toc 3"/>
    <w:basedOn w:val="ZsysbasisWorldline"/>
    <w:next w:val="BodytextWorldline"/>
    <w:uiPriority w:val="98"/>
    <w:semiHidden/>
    <w:rsid w:val="00384F6C"/>
    <w:pPr>
      <w:tabs>
        <w:tab w:val="right" w:leader="dot" w:pos="9752"/>
      </w:tabs>
      <w:spacing w:before="80" w:after="80"/>
      <w:ind w:left="1191" w:right="567" w:hanging="1191"/>
    </w:pPr>
    <w:rPr>
      <w:sz w:val="22"/>
    </w:rPr>
  </w:style>
  <w:style w:type="paragraph" w:styleId="TM4">
    <w:name w:val="toc 4"/>
    <w:basedOn w:val="ZsysbasisWorldline"/>
    <w:next w:val="BodytextWorldline"/>
    <w:uiPriority w:val="98"/>
    <w:semiHidden/>
    <w:rsid w:val="002F6C3F"/>
    <w:pPr>
      <w:spacing w:before="80" w:after="80"/>
      <w:ind w:left="1191" w:right="567" w:hanging="1191"/>
    </w:pPr>
  </w:style>
  <w:style w:type="paragraph" w:styleId="Index1">
    <w:name w:val="index 1"/>
    <w:basedOn w:val="ZsysbasisWorldline"/>
    <w:next w:val="BodytextWorldline"/>
    <w:uiPriority w:val="98"/>
    <w:semiHidden/>
    <w:rsid w:val="00122DED"/>
  </w:style>
  <w:style w:type="paragraph" w:styleId="Index2">
    <w:name w:val="index 2"/>
    <w:basedOn w:val="ZsysbasisWorldline"/>
    <w:next w:val="BodytextWorldline"/>
    <w:uiPriority w:val="98"/>
    <w:semiHidden/>
    <w:rsid w:val="00122DED"/>
  </w:style>
  <w:style w:type="paragraph" w:styleId="Index3">
    <w:name w:val="index 3"/>
    <w:basedOn w:val="ZsysbasisWorldline"/>
    <w:next w:val="BodytextWorldline"/>
    <w:uiPriority w:val="98"/>
    <w:semiHidden/>
    <w:rsid w:val="00122DED"/>
  </w:style>
  <w:style w:type="paragraph" w:styleId="Sous-titre">
    <w:name w:val="Subtitle"/>
    <w:basedOn w:val="ZsysbasisWorldline"/>
    <w:next w:val="BodytextWorldline"/>
    <w:uiPriority w:val="98"/>
    <w:semiHidden/>
    <w:rsid w:val="00122DED"/>
  </w:style>
  <w:style w:type="paragraph" w:styleId="Titre">
    <w:name w:val="Title"/>
    <w:basedOn w:val="ZsysbasisWorldline"/>
    <w:next w:val="BodytextWorldline"/>
    <w:uiPriority w:val="98"/>
    <w:semiHidden/>
    <w:rsid w:val="00122DED"/>
  </w:style>
  <w:style w:type="paragraph" w:customStyle="1" w:styleId="Heading2nonumberWorldline">
    <w:name w:val="Heading 2 no number Worldline"/>
    <w:basedOn w:val="ZsysbasisWorldline"/>
    <w:next w:val="BodytextWorldline"/>
    <w:link w:val="Heading2nonumberWorldlineChar"/>
    <w:uiPriority w:val="4"/>
    <w:qFormat/>
    <w:rsid w:val="005E27EB"/>
    <w:pPr>
      <w:keepNext/>
      <w:keepLines/>
      <w:spacing w:before="480"/>
    </w:pPr>
    <w:rPr>
      <w:bCs/>
      <w:iCs/>
      <w:color w:val="46BEAA" w:themeColor="accent1"/>
      <w:sz w:val="30"/>
      <w:szCs w:val="28"/>
    </w:rPr>
  </w:style>
  <w:style w:type="character" w:styleId="Numrodepage">
    <w:name w:val="page number"/>
    <w:basedOn w:val="Policepardfaut"/>
    <w:uiPriority w:val="98"/>
    <w:semiHidden/>
    <w:rsid w:val="00122DED"/>
    <w:rPr>
      <w:lang w:val="en-GB"/>
    </w:rPr>
  </w:style>
  <w:style w:type="character" w:customStyle="1" w:styleId="zsysVeldMarkering">
    <w:name w:val="zsysVeldMarkering"/>
    <w:basedOn w:val="Policepardfaut"/>
    <w:uiPriority w:val="97"/>
    <w:semiHidden/>
    <w:rsid w:val="00EB2B9F"/>
    <w:rPr>
      <w:color w:val="000000"/>
      <w:bdr w:val="none" w:sz="0" w:space="0" w:color="auto"/>
      <w:shd w:val="clear" w:color="auto" w:fill="FFFF00"/>
      <w:lang w:val="en-GB"/>
    </w:rPr>
  </w:style>
  <w:style w:type="paragraph" w:customStyle="1" w:styleId="Heading1nonumberWorldline">
    <w:name w:val="Heading 1 no number Worldline"/>
    <w:basedOn w:val="ZsysbasisWorldline"/>
    <w:next w:val="BodytextWorldline"/>
    <w:link w:val="Heading1nonumberWorldlineChar"/>
    <w:uiPriority w:val="4"/>
    <w:qFormat/>
    <w:rsid w:val="002E58CF"/>
    <w:pPr>
      <w:keepNext/>
      <w:keepLines/>
      <w:pageBreakBefore/>
    </w:pPr>
    <w:rPr>
      <w:bCs/>
      <w:color w:val="46BEAA" w:themeColor="accent1"/>
      <w:sz w:val="34"/>
      <w:szCs w:val="32"/>
    </w:rPr>
  </w:style>
  <w:style w:type="paragraph" w:customStyle="1" w:styleId="Heading3nonumberWorldline">
    <w:name w:val="Heading 3 no number Worldline"/>
    <w:basedOn w:val="ZsysbasisWorldline"/>
    <w:next w:val="BodytextWorldline"/>
    <w:uiPriority w:val="4"/>
    <w:qFormat/>
    <w:rsid w:val="007A1A4F"/>
    <w:pPr>
      <w:keepNext/>
      <w:keepLines/>
      <w:spacing w:before="360"/>
    </w:pPr>
    <w:rPr>
      <w:iCs/>
      <w:color w:val="46BEAA" w:themeColor="accent1"/>
      <w:sz w:val="28"/>
    </w:rPr>
  </w:style>
  <w:style w:type="paragraph" w:styleId="Index4">
    <w:name w:val="index 4"/>
    <w:basedOn w:val="Normal"/>
    <w:next w:val="Normal"/>
    <w:uiPriority w:val="98"/>
    <w:semiHidden/>
    <w:rsid w:val="00122DED"/>
    <w:pPr>
      <w:ind w:left="720" w:hanging="180"/>
    </w:pPr>
  </w:style>
  <w:style w:type="paragraph" w:styleId="Index5">
    <w:name w:val="index 5"/>
    <w:basedOn w:val="Normal"/>
    <w:next w:val="Normal"/>
    <w:uiPriority w:val="98"/>
    <w:semiHidden/>
    <w:rsid w:val="00122DED"/>
    <w:pPr>
      <w:ind w:left="900" w:hanging="180"/>
    </w:pPr>
  </w:style>
  <w:style w:type="paragraph" w:styleId="Index6">
    <w:name w:val="index 6"/>
    <w:basedOn w:val="Normal"/>
    <w:next w:val="Normal"/>
    <w:uiPriority w:val="98"/>
    <w:semiHidden/>
    <w:rsid w:val="00122DED"/>
    <w:pPr>
      <w:ind w:left="1080" w:hanging="180"/>
    </w:pPr>
  </w:style>
  <w:style w:type="paragraph" w:styleId="Index7">
    <w:name w:val="index 7"/>
    <w:basedOn w:val="Normal"/>
    <w:next w:val="Normal"/>
    <w:uiPriority w:val="98"/>
    <w:semiHidden/>
    <w:rsid w:val="00122DED"/>
    <w:pPr>
      <w:ind w:left="1260" w:hanging="180"/>
    </w:pPr>
  </w:style>
  <w:style w:type="paragraph" w:styleId="Index8">
    <w:name w:val="index 8"/>
    <w:basedOn w:val="Normal"/>
    <w:next w:val="Normal"/>
    <w:uiPriority w:val="98"/>
    <w:semiHidden/>
    <w:rsid w:val="00122DED"/>
    <w:pPr>
      <w:ind w:left="1440" w:hanging="180"/>
    </w:pPr>
  </w:style>
  <w:style w:type="paragraph" w:styleId="Index9">
    <w:name w:val="index 9"/>
    <w:basedOn w:val="Normal"/>
    <w:next w:val="Normal"/>
    <w:uiPriority w:val="98"/>
    <w:semiHidden/>
    <w:rsid w:val="00122DED"/>
    <w:pPr>
      <w:ind w:left="1620" w:hanging="180"/>
    </w:pPr>
  </w:style>
  <w:style w:type="paragraph" w:styleId="TM5">
    <w:name w:val="toc 5"/>
    <w:basedOn w:val="Normal"/>
    <w:next w:val="Normal"/>
    <w:uiPriority w:val="98"/>
    <w:semiHidden/>
    <w:rsid w:val="000938ED"/>
    <w:pPr>
      <w:ind w:left="720"/>
    </w:pPr>
  </w:style>
  <w:style w:type="paragraph" w:styleId="TM6">
    <w:name w:val="toc 6"/>
    <w:basedOn w:val="Normal"/>
    <w:next w:val="Normal"/>
    <w:uiPriority w:val="98"/>
    <w:semiHidden/>
    <w:rsid w:val="00C05A51"/>
    <w:pPr>
      <w:spacing w:before="160" w:after="160"/>
      <w:ind w:left="1191" w:hanging="1191"/>
    </w:pPr>
    <w:rPr>
      <w:color w:val="46BEAA" w:themeColor="accent1"/>
      <w:sz w:val="22"/>
    </w:rPr>
  </w:style>
  <w:style w:type="paragraph" w:styleId="TM7">
    <w:name w:val="toc 7"/>
    <w:basedOn w:val="ZsysbasisWorldline"/>
    <w:next w:val="BodytextWorldline"/>
    <w:uiPriority w:val="98"/>
    <w:rsid w:val="00404019"/>
    <w:pPr>
      <w:spacing w:before="160" w:after="160"/>
      <w:ind w:left="1191" w:right="567" w:hanging="1191"/>
    </w:pPr>
    <w:rPr>
      <w:caps/>
      <w:color w:val="46BEAA" w:themeColor="accent1"/>
      <w:sz w:val="24"/>
    </w:rPr>
  </w:style>
  <w:style w:type="paragraph" w:styleId="TM8">
    <w:name w:val="toc 8"/>
    <w:basedOn w:val="ZsysbasisWorldline"/>
    <w:next w:val="BodytextWorldline"/>
    <w:uiPriority w:val="98"/>
    <w:rsid w:val="00404019"/>
    <w:pPr>
      <w:spacing w:before="80" w:after="80"/>
      <w:ind w:left="1191" w:right="567" w:hanging="1191"/>
    </w:pPr>
    <w:rPr>
      <w:caps/>
      <w:sz w:val="22"/>
    </w:rPr>
  </w:style>
  <w:style w:type="paragraph" w:styleId="TM9">
    <w:name w:val="toc 9"/>
    <w:basedOn w:val="Normal"/>
    <w:next w:val="Normal"/>
    <w:uiPriority w:val="98"/>
    <w:semiHidden/>
    <w:rsid w:val="00702CBE"/>
    <w:pPr>
      <w:ind w:left="1440"/>
    </w:pPr>
  </w:style>
  <w:style w:type="paragraph" w:styleId="Adresseexpditeur">
    <w:name w:val="envelope return"/>
    <w:basedOn w:val="ZsysbasisWorldline"/>
    <w:next w:val="BodytextWorldline"/>
    <w:uiPriority w:val="98"/>
    <w:semiHidden/>
    <w:rsid w:val="0020607F"/>
  </w:style>
  <w:style w:type="numbering" w:styleId="ArticleSection">
    <w:name w:val="Outline List 3"/>
    <w:basedOn w:val="Aucuneliste"/>
    <w:uiPriority w:val="98"/>
    <w:semiHidden/>
    <w:rsid w:val="00E07762"/>
    <w:pPr>
      <w:numPr>
        <w:numId w:val="4"/>
      </w:numPr>
    </w:pPr>
  </w:style>
  <w:style w:type="paragraph" w:styleId="En-ttedemessage">
    <w:name w:val="Message Header"/>
    <w:basedOn w:val="ZsysbasisWorldline"/>
    <w:next w:val="BodytextWorldline"/>
    <w:uiPriority w:val="98"/>
    <w:semiHidden/>
    <w:rsid w:val="0020607F"/>
  </w:style>
  <w:style w:type="paragraph" w:styleId="Normalcentr">
    <w:name w:val="Block Text"/>
    <w:basedOn w:val="ZsysbasisWorldline"/>
    <w:next w:val="BodytextWorldline"/>
    <w:uiPriority w:val="98"/>
    <w:semiHidden/>
    <w:rsid w:val="0020607F"/>
  </w:style>
  <w:style w:type="table" w:styleId="Tableausimple1">
    <w:name w:val="Table Simple 1"/>
    <w:basedOn w:val="TableauNormal"/>
    <w:semiHidden/>
    <w:rsid w:val="008D7BD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D7BD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D7BD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8D7BD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D7BD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ignaturelectronique">
    <w:name w:val="E-mail Signature"/>
    <w:basedOn w:val="ZsysbasisWorldline"/>
    <w:next w:val="BodytextWorldline"/>
    <w:uiPriority w:val="98"/>
    <w:semiHidden/>
    <w:rsid w:val="0020607F"/>
  </w:style>
  <w:style w:type="paragraph" w:styleId="Signature">
    <w:name w:val="Signature"/>
    <w:basedOn w:val="ZsysbasisWorldline"/>
    <w:next w:val="BodytextWorldline"/>
    <w:uiPriority w:val="98"/>
    <w:semiHidden/>
    <w:rsid w:val="0020607F"/>
  </w:style>
  <w:style w:type="paragraph" w:styleId="PrformatHTML">
    <w:name w:val="HTML Preformatted"/>
    <w:basedOn w:val="ZsysbasisWorldline"/>
    <w:next w:val="BodytextWorldline"/>
    <w:uiPriority w:val="98"/>
    <w:semiHidden/>
    <w:rsid w:val="0020607F"/>
  </w:style>
  <w:style w:type="table" w:styleId="Listeclaire-Accent6">
    <w:name w:val="Light List Accent 6"/>
    <w:basedOn w:val="TableauNormal"/>
    <w:uiPriority w:val="61"/>
    <w:semiHidden/>
    <w:rsid w:val="00E07762"/>
    <w:tblPr>
      <w:tblStyleRowBandSize w:val="1"/>
      <w:tblStyleColBandSize w:val="1"/>
      <w:tblBorders>
        <w:top w:val="single" w:sz="8" w:space="0" w:color="005A8C" w:themeColor="accent6"/>
        <w:left w:val="single" w:sz="8" w:space="0" w:color="005A8C" w:themeColor="accent6"/>
        <w:bottom w:val="single" w:sz="8" w:space="0" w:color="005A8C" w:themeColor="accent6"/>
        <w:right w:val="single" w:sz="8" w:space="0" w:color="005A8C" w:themeColor="accent6"/>
      </w:tblBorders>
    </w:tblPr>
    <w:tblStylePr w:type="firstRow">
      <w:pPr>
        <w:spacing w:before="0" w:after="0" w:line="240" w:lineRule="auto"/>
      </w:pPr>
      <w:rPr>
        <w:b/>
        <w:bCs/>
        <w:color w:val="FFFFFF" w:themeColor="background1"/>
      </w:rPr>
      <w:tblPr/>
      <w:tcPr>
        <w:shd w:val="clear" w:color="auto" w:fill="005A8C" w:themeFill="accent6"/>
      </w:tcPr>
    </w:tblStylePr>
    <w:tblStylePr w:type="lastRow">
      <w:pPr>
        <w:spacing w:before="0" w:after="0" w:line="240" w:lineRule="auto"/>
      </w:pPr>
      <w:rPr>
        <w:b/>
        <w:bCs/>
      </w:rPr>
      <w:tblPr/>
      <w:tcPr>
        <w:tcBorders>
          <w:top w:val="double" w:sz="6" w:space="0" w:color="005A8C" w:themeColor="accent6"/>
          <w:left w:val="single" w:sz="8" w:space="0" w:color="005A8C" w:themeColor="accent6"/>
          <w:bottom w:val="single" w:sz="8" w:space="0" w:color="005A8C" w:themeColor="accent6"/>
          <w:right w:val="single" w:sz="8" w:space="0" w:color="005A8C" w:themeColor="accent6"/>
        </w:tcBorders>
      </w:tcPr>
    </w:tblStylePr>
    <w:tblStylePr w:type="firstCol">
      <w:rPr>
        <w:b/>
        <w:bCs/>
      </w:rPr>
    </w:tblStylePr>
    <w:tblStylePr w:type="lastCol">
      <w:rPr>
        <w:b/>
        <w:bCs/>
      </w:rPr>
    </w:tblStylePr>
    <w:tblStylePr w:type="band1Vert">
      <w:tblPr/>
      <w:tcPr>
        <w:tcBorders>
          <w:top w:val="single" w:sz="8" w:space="0" w:color="005A8C" w:themeColor="accent6"/>
          <w:left w:val="single" w:sz="8" w:space="0" w:color="005A8C" w:themeColor="accent6"/>
          <w:bottom w:val="single" w:sz="8" w:space="0" w:color="005A8C" w:themeColor="accent6"/>
          <w:right w:val="single" w:sz="8" w:space="0" w:color="005A8C" w:themeColor="accent6"/>
        </w:tcBorders>
      </w:tcPr>
    </w:tblStylePr>
    <w:tblStylePr w:type="band1Horz">
      <w:tblPr/>
      <w:tcPr>
        <w:tcBorders>
          <w:top w:val="single" w:sz="8" w:space="0" w:color="005A8C" w:themeColor="accent6"/>
          <w:left w:val="single" w:sz="8" w:space="0" w:color="005A8C" w:themeColor="accent6"/>
          <w:bottom w:val="single" w:sz="8" w:space="0" w:color="005A8C" w:themeColor="accent6"/>
          <w:right w:val="single" w:sz="8" w:space="0" w:color="005A8C" w:themeColor="accent6"/>
        </w:tcBorders>
      </w:tcPr>
    </w:tblStylePr>
  </w:style>
  <w:style w:type="table" w:styleId="Listeclaire-Accent5">
    <w:name w:val="Light List Accent 5"/>
    <w:basedOn w:val="TableauNormal"/>
    <w:uiPriority w:val="61"/>
    <w:semiHidden/>
    <w:rsid w:val="00E07762"/>
    <w:tblPr>
      <w:tblStyleRowBandSize w:val="1"/>
      <w:tblStyleColBandSize w:val="1"/>
      <w:tblBorders>
        <w:top w:val="single" w:sz="8" w:space="0" w:color="FFEB78" w:themeColor="accent5"/>
        <w:left w:val="single" w:sz="8" w:space="0" w:color="FFEB78" w:themeColor="accent5"/>
        <w:bottom w:val="single" w:sz="8" w:space="0" w:color="FFEB78" w:themeColor="accent5"/>
        <w:right w:val="single" w:sz="8" w:space="0" w:color="FFEB78" w:themeColor="accent5"/>
      </w:tblBorders>
    </w:tblPr>
    <w:tblStylePr w:type="firstRow">
      <w:pPr>
        <w:spacing w:before="0" w:after="0" w:line="240" w:lineRule="auto"/>
      </w:pPr>
      <w:rPr>
        <w:b/>
        <w:bCs/>
        <w:color w:val="FFFFFF" w:themeColor="background1"/>
      </w:rPr>
      <w:tblPr/>
      <w:tcPr>
        <w:shd w:val="clear" w:color="auto" w:fill="FFEB78" w:themeFill="accent5"/>
      </w:tcPr>
    </w:tblStylePr>
    <w:tblStylePr w:type="lastRow">
      <w:pPr>
        <w:spacing w:before="0" w:after="0" w:line="240" w:lineRule="auto"/>
      </w:pPr>
      <w:rPr>
        <w:b/>
        <w:bCs/>
      </w:rPr>
      <w:tblPr/>
      <w:tcPr>
        <w:tcBorders>
          <w:top w:val="double" w:sz="6" w:space="0" w:color="FFEB78" w:themeColor="accent5"/>
          <w:left w:val="single" w:sz="8" w:space="0" w:color="FFEB78" w:themeColor="accent5"/>
          <w:bottom w:val="single" w:sz="8" w:space="0" w:color="FFEB78" w:themeColor="accent5"/>
          <w:right w:val="single" w:sz="8" w:space="0" w:color="FFEB78" w:themeColor="accent5"/>
        </w:tcBorders>
      </w:tcPr>
    </w:tblStylePr>
    <w:tblStylePr w:type="firstCol">
      <w:rPr>
        <w:b/>
        <w:bCs/>
      </w:rPr>
    </w:tblStylePr>
    <w:tblStylePr w:type="lastCol">
      <w:rPr>
        <w:b/>
        <w:bCs/>
      </w:rPr>
    </w:tblStylePr>
    <w:tblStylePr w:type="band1Vert">
      <w:tblPr/>
      <w:tcPr>
        <w:tcBorders>
          <w:top w:val="single" w:sz="8" w:space="0" w:color="FFEB78" w:themeColor="accent5"/>
          <w:left w:val="single" w:sz="8" w:space="0" w:color="FFEB78" w:themeColor="accent5"/>
          <w:bottom w:val="single" w:sz="8" w:space="0" w:color="FFEB78" w:themeColor="accent5"/>
          <w:right w:val="single" w:sz="8" w:space="0" w:color="FFEB78" w:themeColor="accent5"/>
        </w:tcBorders>
      </w:tcPr>
    </w:tblStylePr>
    <w:tblStylePr w:type="band1Horz">
      <w:tblPr/>
      <w:tcPr>
        <w:tcBorders>
          <w:top w:val="single" w:sz="8" w:space="0" w:color="FFEB78" w:themeColor="accent5"/>
          <w:left w:val="single" w:sz="8" w:space="0" w:color="FFEB78" w:themeColor="accent5"/>
          <w:bottom w:val="single" w:sz="8" w:space="0" w:color="FFEB78" w:themeColor="accent5"/>
          <w:right w:val="single" w:sz="8" w:space="0" w:color="FFEB78" w:themeColor="accent5"/>
        </w:tcBorders>
      </w:tcPr>
    </w:tblStylePr>
  </w:style>
  <w:style w:type="table" w:styleId="Listeclaire-Accent4">
    <w:name w:val="Light List Accent 4"/>
    <w:basedOn w:val="TableauNormal"/>
    <w:uiPriority w:val="61"/>
    <w:semiHidden/>
    <w:rsid w:val="00E07762"/>
    <w:tblPr>
      <w:tblStyleRowBandSize w:val="1"/>
      <w:tblStyleColBandSize w:val="1"/>
      <w:tblBorders>
        <w:top w:val="single" w:sz="8" w:space="0" w:color="F08791" w:themeColor="accent4"/>
        <w:left w:val="single" w:sz="8" w:space="0" w:color="F08791" w:themeColor="accent4"/>
        <w:bottom w:val="single" w:sz="8" w:space="0" w:color="F08791" w:themeColor="accent4"/>
        <w:right w:val="single" w:sz="8" w:space="0" w:color="F08791" w:themeColor="accent4"/>
      </w:tblBorders>
    </w:tblPr>
    <w:tblStylePr w:type="firstRow">
      <w:pPr>
        <w:spacing w:before="0" w:after="0" w:line="240" w:lineRule="auto"/>
      </w:pPr>
      <w:rPr>
        <w:b/>
        <w:bCs/>
        <w:color w:val="FFFFFF" w:themeColor="background1"/>
      </w:rPr>
      <w:tblPr/>
      <w:tcPr>
        <w:shd w:val="clear" w:color="auto" w:fill="F08791" w:themeFill="accent4"/>
      </w:tcPr>
    </w:tblStylePr>
    <w:tblStylePr w:type="lastRow">
      <w:pPr>
        <w:spacing w:before="0" w:after="0" w:line="240" w:lineRule="auto"/>
      </w:pPr>
      <w:rPr>
        <w:b/>
        <w:bCs/>
      </w:rPr>
      <w:tblPr/>
      <w:tcPr>
        <w:tcBorders>
          <w:top w:val="double" w:sz="6" w:space="0" w:color="F08791" w:themeColor="accent4"/>
          <w:left w:val="single" w:sz="8" w:space="0" w:color="F08791" w:themeColor="accent4"/>
          <w:bottom w:val="single" w:sz="8" w:space="0" w:color="F08791" w:themeColor="accent4"/>
          <w:right w:val="single" w:sz="8" w:space="0" w:color="F08791" w:themeColor="accent4"/>
        </w:tcBorders>
      </w:tcPr>
    </w:tblStylePr>
    <w:tblStylePr w:type="firstCol">
      <w:rPr>
        <w:b/>
        <w:bCs/>
      </w:rPr>
    </w:tblStylePr>
    <w:tblStylePr w:type="lastCol">
      <w:rPr>
        <w:b/>
        <w:bCs/>
      </w:rPr>
    </w:tblStylePr>
    <w:tblStylePr w:type="band1Vert">
      <w:tblPr/>
      <w:tcPr>
        <w:tcBorders>
          <w:top w:val="single" w:sz="8" w:space="0" w:color="F08791" w:themeColor="accent4"/>
          <w:left w:val="single" w:sz="8" w:space="0" w:color="F08791" w:themeColor="accent4"/>
          <w:bottom w:val="single" w:sz="8" w:space="0" w:color="F08791" w:themeColor="accent4"/>
          <w:right w:val="single" w:sz="8" w:space="0" w:color="F08791" w:themeColor="accent4"/>
        </w:tcBorders>
      </w:tcPr>
    </w:tblStylePr>
    <w:tblStylePr w:type="band1Horz">
      <w:tblPr/>
      <w:tcPr>
        <w:tcBorders>
          <w:top w:val="single" w:sz="8" w:space="0" w:color="F08791" w:themeColor="accent4"/>
          <w:left w:val="single" w:sz="8" w:space="0" w:color="F08791" w:themeColor="accent4"/>
          <w:bottom w:val="single" w:sz="8" w:space="0" w:color="F08791" w:themeColor="accent4"/>
          <w:right w:val="single" w:sz="8" w:space="0" w:color="F08791" w:themeColor="accent4"/>
        </w:tcBorders>
      </w:tcPr>
    </w:tblStylePr>
  </w:style>
  <w:style w:type="table" w:styleId="Listeclaire-Accent3">
    <w:name w:val="Light List Accent 3"/>
    <w:basedOn w:val="TableauNormal"/>
    <w:uiPriority w:val="61"/>
    <w:semiHidden/>
    <w:rsid w:val="00E07762"/>
    <w:tblPr>
      <w:tblStyleRowBandSize w:val="1"/>
      <w:tblStyleColBandSize w:val="1"/>
      <w:tblBorders>
        <w:top w:val="single" w:sz="8" w:space="0" w:color="41B4D2" w:themeColor="accent3"/>
        <w:left w:val="single" w:sz="8" w:space="0" w:color="41B4D2" w:themeColor="accent3"/>
        <w:bottom w:val="single" w:sz="8" w:space="0" w:color="41B4D2" w:themeColor="accent3"/>
        <w:right w:val="single" w:sz="8" w:space="0" w:color="41B4D2" w:themeColor="accent3"/>
      </w:tblBorders>
    </w:tblPr>
    <w:tblStylePr w:type="firstRow">
      <w:pPr>
        <w:spacing w:before="0" w:after="0" w:line="240" w:lineRule="auto"/>
      </w:pPr>
      <w:rPr>
        <w:b/>
        <w:bCs/>
        <w:color w:val="FFFFFF" w:themeColor="background1"/>
      </w:rPr>
      <w:tblPr/>
      <w:tcPr>
        <w:shd w:val="clear" w:color="auto" w:fill="41B4D2" w:themeFill="accent3"/>
      </w:tcPr>
    </w:tblStylePr>
    <w:tblStylePr w:type="lastRow">
      <w:pPr>
        <w:spacing w:before="0" w:after="0" w:line="240" w:lineRule="auto"/>
      </w:pPr>
      <w:rPr>
        <w:b/>
        <w:bCs/>
      </w:rPr>
      <w:tblPr/>
      <w:tcPr>
        <w:tcBorders>
          <w:top w:val="double" w:sz="6" w:space="0" w:color="41B4D2" w:themeColor="accent3"/>
          <w:left w:val="single" w:sz="8" w:space="0" w:color="41B4D2" w:themeColor="accent3"/>
          <w:bottom w:val="single" w:sz="8" w:space="0" w:color="41B4D2" w:themeColor="accent3"/>
          <w:right w:val="single" w:sz="8" w:space="0" w:color="41B4D2" w:themeColor="accent3"/>
        </w:tcBorders>
      </w:tcPr>
    </w:tblStylePr>
    <w:tblStylePr w:type="firstCol">
      <w:rPr>
        <w:b/>
        <w:bCs/>
      </w:rPr>
    </w:tblStylePr>
    <w:tblStylePr w:type="lastCol">
      <w:rPr>
        <w:b/>
        <w:bCs/>
      </w:rPr>
    </w:tblStylePr>
    <w:tblStylePr w:type="band1Vert">
      <w:tblPr/>
      <w:tcPr>
        <w:tcBorders>
          <w:top w:val="single" w:sz="8" w:space="0" w:color="41B4D2" w:themeColor="accent3"/>
          <w:left w:val="single" w:sz="8" w:space="0" w:color="41B4D2" w:themeColor="accent3"/>
          <w:bottom w:val="single" w:sz="8" w:space="0" w:color="41B4D2" w:themeColor="accent3"/>
          <w:right w:val="single" w:sz="8" w:space="0" w:color="41B4D2" w:themeColor="accent3"/>
        </w:tcBorders>
      </w:tcPr>
    </w:tblStylePr>
    <w:tblStylePr w:type="band1Horz">
      <w:tblPr/>
      <w:tcPr>
        <w:tcBorders>
          <w:top w:val="single" w:sz="8" w:space="0" w:color="41B4D2" w:themeColor="accent3"/>
          <w:left w:val="single" w:sz="8" w:space="0" w:color="41B4D2" w:themeColor="accent3"/>
          <w:bottom w:val="single" w:sz="8" w:space="0" w:color="41B4D2" w:themeColor="accent3"/>
          <w:right w:val="single" w:sz="8" w:space="0" w:color="41B4D2" w:themeColor="accent3"/>
        </w:tcBorders>
      </w:tcPr>
    </w:tblStylePr>
  </w:style>
  <w:style w:type="paragraph" w:styleId="AdresseHTML">
    <w:name w:val="HTML Address"/>
    <w:basedOn w:val="ZsysbasisWorldline"/>
    <w:next w:val="BodytextWorldline"/>
    <w:uiPriority w:val="98"/>
    <w:semiHidden/>
    <w:rsid w:val="0020607F"/>
  </w:style>
  <w:style w:type="table" w:styleId="Listeclaire-Accent2">
    <w:name w:val="Light List Accent 2"/>
    <w:basedOn w:val="TableauNormal"/>
    <w:uiPriority w:val="61"/>
    <w:semiHidden/>
    <w:rsid w:val="00E07762"/>
    <w:tblPr>
      <w:tblStyleRowBandSize w:val="1"/>
      <w:tblStyleColBandSize w:val="1"/>
      <w:tblBorders>
        <w:top w:val="single" w:sz="8" w:space="0" w:color="2D8282" w:themeColor="accent2"/>
        <w:left w:val="single" w:sz="8" w:space="0" w:color="2D8282" w:themeColor="accent2"/>
        <w:bottom w:val="single" w:sz="8" w:space="0" w:color="2D8282" w:themeColor="accent2"/>
        <w:right w:val="single" w:sz="8" w:space="0" w:color="2D8282" w:themeColor="accent2"/>
      </w:tblBorders>
    </w:tblPr>
    <w:tblStylePr w:type="firstRow">
      <w:pPr>
        <w:spacing w:before="0" w:after="0" w:line="240" w:lineRule="auto"/>
      </w:pPr>
      <w:rPr>
        <w:b/>
        <w:bCs/>
        <w:color w:val="FFFFFF" w:themeColor="background1"/>
      </w:rPr>
      <w:tblPr/>
      <w:tcPr>
        <w:shd w:val="clear" w:color="auto" w:fill="2D8282" w:themeFill="accent2"/>
      </w:tcPr>
    </w:tblStylePr>
    <w:tblStylePr w:type="lastRow">
      <w:pPr>
        <w:spacing w:before="0" w:after="0" w:line="240" w:lineRule="auto"/>
      </w:pPr>
      <w:rPr>
        <w:b/>
        <w:bCs/>
      </w:rPr>
      <w:tblPr/>
      <w:tcPr>
        <w:tcBorders>
          <w:top w:val="double" w:sz="6" w:space="0" w:color="2D8282" w:themeColor="accent2"/>
          <w:left w:val="single" w:sz="8" w:space="0" w:color="2D8282" w:themeColor="accent2"/>
          <w:bottom w:val="single" w:sz="8" w:space="0" w:color="2D8282" w:themeColor="accent2"/>
          <w:right w:val="single" w:sz="8" w:space="0" w:color="2D8282" w:themeColor="accent2"/>
        </w:tcBorders>
      </w:tcPr>
    </w:tblStylePr>
    <w:tblStylePr w:type="firstCol">
      <w:rPr>
        <w:b/>
        <w:bCs/>
      </w:rPr>
    </w:tblStylePr>
    <w:tblStylePr w:type="lastCol">
      <w:rPr>
        <w:b/>
        <w:bCs/>
      </w:rPr>
    </w:tblStylePr>
    <w:tblStylePr w:type="band1Vert">
      <w:tblPr/>
      <w:tcPr>
        <w:tcBorders>
          <w:top w:val="single" w:sz="8" w:space="0" w:color="2D8282" w:themeColor="accent2"/>
          <w:left w:val="single" w:sz="8" w:space="0" w:color="2D8282" w:themeColor="accent2"/>
          <w:bottom w:val="single" w:sz="8" w:space="0" w:color="2D8282" w:themeColor="accent2"/>
          <w:right w:val="single" w:sz="8" w:space="0" w:color="2D8282" w:themeColor="accent2"/>
        </w:tcBorders>
      </w:tcPr>
    </w:tblStylePr>
    <w:tblStylePr w:type="band1Horz">
      <w:tblPr/>
      <w:tcPr>
        <w:tcBorders>
          <w:top w:val="single" w:sz="8" w:space="0" w:color="2D8282" w:themeColor="accent2"/>
          <w:left w:val="single" w:sz="8" w:space="0" w:color="2D8282" w:themeColor="accent2"/>
          <w:bottom w:val="single" w:sz="8" w:space="0" w:color="2D8282" w:themeColor="accent2"/>
          <w:right w:val="single" w:sz="8" w:space="0" w:color="2D8282" w:themeColor="accent2"/>
        </w:tcBorders>
      </w:tcPr>
    </w:tblStylePr>
  </w:style>
  <w:style w:type="table" w:styleId="Trameclaire-Accent6">
    <w:name w:val="Light Shading Accent 6"/>
    <w:basedOn w:val="TableauNormal"/>
    <w:uiPriority w:val="60"/>
    <w:semiHidden/>
    <w:rsid w:val="00E07762"/>
    <w:rPr>
      <w:color w:val="004268" w:themeColor="accent6" w:themeShade="BF"/>
    </w:rPr>
    <w:tblPr>
      <w:tblStyleRowBandSize w:val="1"/>
      <w:tblStyleColBandSize w:val="1"/>
      <w:tblBorders>
        <w:top w:val="single" w:sz="8" w:space="0" w:color="005A8C" w:themeColor="accent6"/>
        <w:bottom w:val="single" w:sz="8" w:space="0" w:color="005A8C" w:themeColor="accent6"/>
      </w:tblBorders>
    </w:tblPr>
    <w:tblStylePr w:type="firstRow">
      <w:pPr>
        <w:spacing w:before="0" w:after="0" w:line="240" w:lineRule="auto"/>
      </w:pPr>
      <w:rPr>
        <w:b/>
        <w:bCs/>
      </w:rPr>
      <w:tblPr/>
      <w:tcPr>
        <w:tcBorders>
          <w:top w:val="single" w:sz="8" w:space="0" w:color="005A8C" w:themeColor="accent6"/>
          <w:left w:val="nil"/>
          <w:bottom w:val="single" w:sz="8" w:space="0" w:color="005A8C" w:themeColor="accent6"/>
          <w:right w:val="nil"/>
          <w:insideH w:val="nil"/>
          <w:insideV w:val="nil"/>
        </w:tcBorders>
      </w:tcPr>
    </w:tblStylePr>
    <w:tblStylePr w:type="lastRow">
      <w:pPr>
        <w:spacing w:before="0" w:after="0" w:line="240" w:lineRule="auto"/>
      </w:pPr>
      <w:rPr>
        <w:b/>
        <w:bCs/>
      </w:rPr>
      <w:tblPr/>
      <w:tcPr>
        <w:tcBorders>
          <w:top w:val="single" w:sz="8" w:space="0" w:color="005A8C" w:themeColor="accent6"/>
          <w:left w:val="nil"/>
          <w:bottom w:val="single" w:sz="8" w:space="0" w:color="005A8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DFF" w:themeFill="accent6" w:themeFillTint="3F"/>
      </w:tcPr>
    </w:tblStylePr>
    <w:tblStylePr w:type="band1Horz">
      <w:tblPr/>
      <w:tcPr>
        <w:tcBorders>
          <w:left w:val="nil"/>
          <w:right w:val="nil"/>
          <w:insideH w:val="nil"/>
          <w:insideV w:val="nil"/>
        </w:tcBorders>
        <w:shd w:val="clear" w:color="auto" w:fill="A3DDFF" w:themeFill="accent6" w:themeFillTint="3F"/>
      </w:tcPr>
    </w:tblStylePr>
  </w:style>
  <w:style w:type="table" w:styleId="Tableauclassique1">
    <w:name w:val="Table Classic 1"/>
    <w:basedOn w:val="TableauNormal"/>
    <w:semiHidden/>
    <w:rsid w:val="008D7BD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D7BD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D7BDD"/>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D7BD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D7BDD"/>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D7BD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D7BD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Rfrenceintense">
    <w:name w:val="Intense Reference"/>
    <w:basedOn w:val="Policepardfaut"/>
    <w:uiPriority w:val="98"/>
    <w:semiHidden/>
    <w:rsid w:val="00E07762"/>
    <w:rPr>
      <w:b/>
      <w:bCs/>
      <w:smallCaps/>
      <w:color w:val="2D8282" w:themeColor="accent2"/>
      <w:spacing w:val="5"/>
      <w:u w:val="single"/>
      <w:lang w:val="en-GB"/>
    </w:rPr>
  </w:style>
  <w:style w:type="paragraph" w:styleId="NormalWeb">
    <w:name w:val="Normal (Web)"/>
    <w:basedOn w:val="ZsysbasisWorldline"/>
    <w:next w:val="BodytextWorldline"/>
    <w:uiPriority w:val="98"/>
    <w:semiHidden/>
    <w:rsid w:val="0020607F"/>
  </w:style>
  <w:style w:type="paragraph" w:styleId="Titredenote">
    <w:name w:val="Note Heading"/>
    <w:basedOn w:val="ZsysbasisWorldline"/>
    <w:next w:val="BodytextWorldline"/>
    <w:uiPriority w:val="98"/>
    <w:semiHidden/>
    <w:rsid w:val="0020607F"/>
  </w:style>
  <w:style w:type="paragraph" w:styleId="Corpsdetexte">
    <w:name w:val="Body Text"/>
    <w:basedOn w:val="ZsysbasisWorldline"/>
    <w:next w:val="BodytextWorldline"/>
    <w:link w:val="CorpsdetexteCar"/>
    <w:uiPriority w:val="98"/>
    <w:rsid w:val="0020607F"/>
  </w:style>
  <w:style w:type="paragraph" w:styleId="Corpsdetexte2">
    <w:name w:val="Body Text 2"/>
    <w:basedOn w:val="ZsysbasisWorldline"/>
    <w:next w:val="BodytextWorldline"/>
    <w:uiPriority w:val="3"/>
    <w:semiHidden/>
    <w:rsid w:val="0020607F"/>
  </w:style>
  <w:style w:type="paragraph" w:styleId="Corpsdetexte3">
    <w:name w:val="Body Text 3"/>
    <w:basedOn w:val="ZsysbasisWorldline"/>
    <w:next w:val="BodytextWorldline"/>
    <w:uiPriority w:val="3"/>
    <w:semiHidden/>
    <w:rsid w:val="0020607F"/>
  </w:style>
  <w:style w:type="paragraph" w:styleId="Retrait1religne">
    <w:name w:val="Body Text First Indent"/>
    <w:basedOn w:val="ZsysbasisWorldline"/>
    <w:next w:val="BodytextWorldline"/>
    <w:uiPriority w:val="3"/>
    <w:semiHidden/>
    <w:rsid w:val="0020607F"/>
  </w:style>
  <w:style w:type="paragraph" w:styleId="Retraitcorpsdetexte">
    <w:name w:val="Body Text Indent"/>
    <w:basedOn w:val="ZsysbasisWorldline"/>
    <w:next w:val="BodytextWorldline"/>
    <w:uiPriority w:val="3"/>
    <w:semiHidden/>
    <w:rsid w:val="0020607F"/>
  </w:style>
  <w:style w:type="paragraph" w:styleId="Retraitcorpset1relig">
    <w:name w:val="Body Text First Indent 2"/>
    <w:basedOn w:val="ZsysbasisWorldline"/>
    <w:next w:val="BodytextWorldline"/>
    <w:uiPriority w:val="3"/>
    <w:semiHidden/>
    <w:rsid w:val="0020607F"/>
  </w:style>
  <w:style w:type="paragraph" w:styleId="Retraitcorpsdetexte2">
    <w:name w:val="Body Text Indent 2"/>
    <w:basedOn w:val="ZsysbasisWorldline"/>
    <w:next w:val="BodytextWorldline"/>
    <w:uiPriority w:val="3"/>
    <w:semiHidden/>
    <w:rsid w:val="0020607F"/>
  </w:style>
  <w:style w:type="paragraph" w:styleId="Retraitcorpsdetexte3">
    <w:name w:val="Body Text Indent 3"/>
    <w:basedOn w:val="ZsysbasisWorldline"/>
    <w:next w:val="BodytextWorldline"/>
    <w:uiPriority w:val="3"/>
    <w:semiHidden/>
    <w:rsid w:val="0020607F"/>
  </w:style>
  <w:style w:type="table" w:styleId="Tableauprofessionnel">
    <w:name w:val="Table Professional"/>
    <w:basedOn w:val="TableauNormal"/>
    <w:semiHidden/>
    <w:rsid w:val="008D7B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Accentuationintense">
    <w:name w:val="Intense Emphasis"/>
    <w:aliases w:val="Emphasis,Emphase"/>
    <w:basedOn w:val="Policepardfaut"/>
    <w:uiPriority w:val="1"/>
    <w:qFormat/>
    <w:rsid w:val="00E07762"/>
    <w:rPr>
      <w:b/>
      <w:bCs/>
      <w:i/>
      <w:iCs/>
      <w:color w:val="46BEAA" w:themeColor="accent1"/>
      <w:lang w:val="en-GB"/>
    </w:rPr>
  </w:style>
  <w:style w:type="paragraph" w:styleId="Retraitnormal">
    <w:name w:val="Normal Indent"/>
    <w:basedOn w:val="ZsysbasisWorldline"/>
    <w:next w:val="BodytextWorldline"/>
    <w:uiPriority w:val="98"/>
    <w:semiHidden/>
    <w:rsid w:val="0020607F"/>
  </w:style>
  <w:style w:type="table" w:styleId="Colonnesdetableau1">
    <w:name w:val="Table Columns 1"/>
    <w:basedOn w:val="TableauNormal"/>
    <w:semiHidden/>
    <w:rsid w:val="008D7BDD"/>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D7BDD"/>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D7BDD"/>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D7BD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D7BD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liste1">
    <w:name w:val="Table List 1"/>
    <w:basedOn w:val="TableauNormal"/>
    <w:semiHidden/>
    <w:rsid w:val="008D7BD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D7BD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D7B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D7BD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D7BD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D7BD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D7BD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D7BD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Grilledutableau">
    <w:name w:val="Table Grid"/>
    <w:basedOn w:val="TableauNormal"/>
    <w:rsid w:val="00922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8D7B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D7BD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D7BD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D7BD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D7BD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D7BD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D7BD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D7BD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hmedutableau">
    <w:name w:val="Table Theme"/>
    <w:basedOn w:val="TableauNormal"/>
    <w:semiHidden/>
    <w:rsid w:val="008D7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ple1">
    <w:name w:val="Table Subtle 1"/>
    <w:basedOn w:val="TableauNormal"/>
    <w:semiHidden/>
    <w:rsid w:val="008D7BD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D7BD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ppelnotedebasdep">
    <w:name w:val="footnote reference"/>
    <w:basedOn w:val="Policepardfaut"/>
    <w:uiPriority w:val="98"/>
    <w:semiHidden/>
    <w:rsid w:val="00CB7600"/>
    <w:rPr>
      <w:vertAlign w:val="superscript"/>
      <w:lang w:val="en-GB"/>
    </w:rPr>
  </w:style>
  <w:style w:type="paragraph" w:styleId="Notedebasdepage">
    <w:name w:val="footnote text"/>
    <w:basedOn w:val="ZsysbasisWorldline"/>
    <w:uiPriority w:val="98"/>
    <w:semiHidden/>
    <w:rsid w:val="00CB7600"/>
    <w:rPr>
      <w:sz w:val="15"/>
    </w:rPr>
  </w:style>
  <w:style w:type="table" w:styleId="Tableauweb1">
    <w:name w:val="Table Web 1"/>
    <w:basedOn w:val="TableauNormal"/>
    <w:semiHidden/>
    <w:rsid w:val="008D7BD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D7BD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D7BD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lev">
    <w:name w:val="Strong"/>
    <w:basedOn w:val="Policepardfaut"/>
    <w:uiPriority w:val="98"/>
    <w:rsid w:val="00451FDB"/>
    <w:rPr>
      <w:b w:val="0"/>
      <w:bCs w:val="0"/>
      <w:lang w:val="en-GB"/>
    </w:rPr>
  </w:style>
  <w:style w:type="paragraph" w:styleId="Date">
    <w:name w:val="Date"/>
    <w:basedOn w:val="ZsysbasisWorldline"/>
    <w:next w:val="BodytextWorldline"/>
    <w:uiPriority w:val="98"/>
    <w:semiHidden/>
    <w:rsid w:val="0020607F"/>
  </w:style>
  <w:style w:type="paragraph" w:styleId="Textebrut">
    <w:name w:val="Plain Text"/>
    <w:basedOn w:val="ZsysbasisWorldline"/>
    <w:next w:val="BodytextWorldline"/>
    <w:uiPriority w:val="98"/>
    <w:semiHidden/>
    <w:rsid w:val="0020607F"/>
  </w:style>
  <w:style w:type="paragraph" w:styleId="Textedebulles">
    <w:name w:val="Balloon Text"/>
    <w:basedOn w:val="ZsysbasisWorldline"/>
    <w:next w:val="BodytextWorldline"/>
    <w:uiPriority w:val="98"/>
    <w:semiHidden/>
    <w:rsid w:val="0020607F"/>
  </w:style>
  <w:style w:type="paragraph" w:styleId="Lgende">
    <w:name w:val="caption"/>
    <w:aliases w:val="Caption Worldline"/>
    <w:basedOn w:val="ZsysbasisWorldline"/>
    <w:next w:val="BodytextWorldline"/>
    <w:link w:val="LgendeCar"/>
    <w:uiPriority w:val="4"/>
    <w:rsid w:val="001D0FA3"/>
    <w:pPr>
      <w:spacing w:before="120" w:after="120" w:line="240" w:lineRule="exact"/>
    </w:pPr>
    <w:rPr>
      <w:b/>
      <w:color w:val="46BEAA" w:themeColor="accent1"/>
    </w:rPr>
  </w:style>
  <w:style w:type="paragraph" w:styleId="Tabledesrfrencesjuridiques">
    <w:name w:val="table of authorities"/>
    <w:basedOn w:val="ZsysbasisWorldline"/>
    <w:next w:val="BodytextWorldline"/>
    <w:uiPriority w:val="98"/>
    <w:semiHidden/>
    <w:rsid w:val="0020607F"/>
  </w:style>
  <w:style w:type="paragraph" w:styleId="Explorateurdedocuments">
    <w:name w:val="Document Map"/>
    <w:basedOn w:val="ZsysbasisWorldline"/>
    <w:next w:val="BodytextWorldline"/>
    <w:uiPriority w:val="98"/>
    <w:semiHidden/>
    <w:rsid w:val="0020607F"/>
  </w:style>
  <w:style w:type="table" w:styleId="Trameclaire-Accent5">
    <w:name w:val="Light Shading Accent 5"/>
    <w:basedOn w:val="TableauNormal"/>
    <w:uiPriority w:val="60"/>
    <w:semiHidden/>
    <w:rsid w:val="00E07762"/>
    <w:rPr>
      <w:color w:val="FFDC19" w:themeColor="accent5" w:themeShade="BF"/>
    </w:rPr>
    <w:tblPr>
      <w:tblStyleRowBandSize w:val="1"/>
      <w:tblStyleColBandSize w:val="1"/>
      <w:tblBorders>
        <w:top w:val="single" w:sz="8" w:space="0" w:color="FFEB78" w:themeColor="accent5"/>
        <w:bottom w:val="single" w:sz="8" w:space="0" w:color="FFEB78" w:themeColor="accent5"/>
      </w:tblBorders>
    </w:tblPr>
    <w:tblStylePr w:type="firstRow">
      <w:pPr>
        <w:spacing w:before="0" w:after="0" w:line="240" w:lineRule="auto"/>
      </w:pPr>
      <w:rPr>
        <w:b/>
        <w:bCs/>
      </w:rPr>
      <w:tblPr/>
      <w:tcPr>
        <w:tcBorders>
          <w:top w:val="single" w:sz="8" w:space="0" w:color="FFEB78" w:themeColor="accent5"/>
          <w:left w:val="nil"/>
          <w:bottom w:val="single" w:sz="8" w:space="0" w:color="FFEB78" w:themeColor="accent5"/>
          <w:right w:val="nil"/>
          <w:insideH w:val="nil"/>
          <w:insideV w:val="nil"/>
        </w:tcBorders>
      </w:tcPr>
    </w:tblStylePr>
    <w:tblStylePr w:type="lastRow">
      <w:pPr>
        <w:spacing w:before="0" w:after="0" w:line="240" w:lineRule="auto"/>
      </w:pPr>
      <w:rPr>
        <w:b/>
        <w:bCs/>
      </w:rPr>
      <w:tblPr/>
      <w:tcPr>
        <w:tcBorders>
          <w:top w:val="single" w:sz="8" w:space="0" w:color="FFEB78" w:themeColor="accent5"/>
          <w:left w:val="nil"/>
          <w:bottom w:val="single" w:sz="8" w:space="0" w:color="FFEB7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9DD" w:themeFill="accent5" w:themeFillTint="3F"/>
      </w:tcPr>
    </w:tblStylePr>
    <w:tblStylePr w:type="band1Horz">
      <w:tblPr/>
      <w:tcPr>
        <w:tcBorders>
          <w:left w:val="nil"/>
          <w:right w:val="nil"/>
          <w:insideH w:val="nil"/>
          <w:insideV w:val="nil"/>
        </w:tcBorders>
        <w:shd w:val="clear" w:color="auto" w:fill="FFF9DD" w:themeFill="accent5" w:themeFillTint="3F"/>
      </w:tcPr>
    </w:tblStylePr>
  </w:style>
  <w:style w:type="paragraph" w:styleId="Notedefin">
    <w:name w:val="endnote text"/>
    <w:basedOn w:val="ZsysbasisWorldline"/>
    <w:next w:val="BodytextWorldline"/>
    <w:uiPriority w:val="98"/>
    <w:semiHidden/>
    <w:rsid w:val="0020607F"/>
  </w:style>
  <w:style w:type="paragraph" w:styleId="Titreindex">
    <w:name w:val="index heading"/>
    <w:basedOn w:val="ZsysbasisWorldline"/>
    <w:next w:val="BodytextWorldline"/>
    <w:uiPriority w:val="98"/>
    <w:semiHidden/>
    <w:rsid w:val="0020607F"/>
  </w:style>
  <w:style w:type="paragraph" w:styleId="TitreTR">
    <w:name w:val="toa heading"/>
    <w:basedOn w:val="ZsysbasisWorldline"/>
    <w:next w:val="BodytextWorldline"/>
    <w:uiPriority w:val="98"/>
    <w:semiHidden/>
    <w:rsid w:val="0020607F"/>
  </w:style>
  <w:style w:type="paragraph" w:styleId="Tabledesillustrations">
    <w:name w:val="table of figures"/>
    <w:basedOn w:val="ZsysbasisWorldline"/>
    <w:next w:val="BodytextWorldline"/>
    <w:uiPriority w:val="99"/>
    <w:rsid w:val="0020607F"/>
  </w:style>
  <w:style w:type="paragraph" w:styleId="Textedemacro">
    <w:name w:val="macro"/>
    <w:basedOn w:val="ZsysbasisWorldline"/>
    <w:next w:val="BodytextWorldline"/>
    <w:uiPriority w:val="98"/>
    <w:semiHidden/>
    <w:rsid w:val="0020607F"/>
  </w:style>
  <w:style w:type="paragraph" w:styleId="Commentaire">
    <w:name w:val="annotation text"/>
    <w:basedOn w:val="ZsysbasisWorldline"/>
    <w:next w:val="BodytextWorldline"/>
    <w:link w:val="CommentaireCar"/>
    <w:uiPriority w:val="98"/>
    <w:rsid w:val="0020607F"/>
  </w:style>
  <w:style w:type="paragraph" w:styleId="Objetducommentaire">
    <w:name w:val="annotation subject"/>
    <w:basedOn w:val="ZsysbasisWorldline"/>
    <w:next w:val="BodytextWorldline"/>
    <w:uiPriority w:val="98"/>
    <w:semiHidden/>
    <w:rsid w:val="0020607F"/>
  </w:style>
  <w:style w:type="character" w:styleId="Marquedecommentaire">
    <w:name w:val="annotation reference"/>
    <w:basedOn w:val="Policepardfaut"/>
    <w:uiPriority w:val="98"/>
    <w:rsid w:val="0020607F"/>
    <w:rPr>
      <w:sz w:val="18"/>
      <w:szCs w:val="18"/>
      <w:lang w:val="en-GB"/>
    </w:rPr>
  </w:style>
  <w:style w:type="paragraph" w:customStyle="1" w:styleId="Bulletedlist1stlevelWorldline">
    <w:name w:val="Bulleted list 1st level Worldline"/>
    <w:basedOn w:val="ZsysbasisWorldline"/>
    <w:uiPriority w:val="4"/>
    <w:rsid w:val="0037654E"/>
    <w:pPr>
      <w:numPr>
        <w:numId w:val="23"/>
      </w:numPr>
    </w:pPr>
    <w:rPr>
      <w:szCs w:val="18"/>
    </w:rPr>
  </w:style>
  <w:style w:type="paragraph" w:customStyle="1" w:styleId="Bulletedlist2ndlevelWorldline">
    <w:name w:val="Bulleted list 2nd level Worldline"/>
    <w:basedOn w:val="ZsysbasisWorldline"/>
    <w:uiPriority w:val="4"/>
    <w:rsid w:val="00B42A0A"/>
    <w:pPr>
      <w:numPr>
        <w:ilvl w:val="1"/>
        <w:numId w:val="23"/>
      </w:numPr>
    </w:pPr>
    <w:rPr>
      <w:szCs w:val="18"/>
    </w:rPr>
  </w:style>
  <w:style w:type="paragraph" w:customStyle="1" w:styleId="Bulletedlist3rdlevelWorldline">
    <w:name w:val="Bulleted list 3rd level Worldline"/>
    <w:basedOn w:val="ZsysbasisWorldline"/>
    <w:uiPriority w:val="4"/>
    <w:rsid w:val="00915C43"/>
    <w:pPr>
      <w:numPr>
        <w:ilvl w:val="2"/>
        <w:numId w:val="23"/>
      </w:numPr>
    </w:pPr>
    <w:rPr>
      <w:szCs w:val="18"/>
    </w:rPr>
  </w:style>
  <w:style w:type="numbering" w:customStyle="1" w:styleId="BulletedlistWorldline">
    <w:name w:val="Bulleted list Worldline"/>
    <w:uiPriority w:val="4"/>
    <w:semiHidden/>
    <w:rsid w:val="00AF7151"/>
    <w:pPr>
      <w:numPr>
        <w:numId w:val="19"/>
      </w:numPr>
    </w:pPr>
  </w:style>
  <w:style w:type="paragraph" w:customStyle="1" w:styleId="Lowercaseletterlist1stlevelWorldline">
    <w:name w:val="Lowercase letter list 1st level Worldline"/>
    <w:basedOn w:val="ZsysbasisWorldline"/>
    <w:uiPriority w:val="4"/>
    <w:qFormat/>
    <w:rsid w:val="00F00265"/>
    <w:pPr>
      <w:numPr>
        <w:ilvl w:val="1"/>
        <w:numId w:val="28"/>
      </w:numPr>
    </w:pPr>
  </w:style>
  <w:style w:type="paragraph" w:customStyle="1" w:styleId="Lowercaseletterlist2ndlevelWorldline">
    <w:name w:val="Lowercase letter list 2nd level Worldline"/>
    <w:basedOn w:val="ZsysbasisWorldline"/>
    <w:uiPriority w:val="4"/>
    <w:qFormat/>
    <w:rsid w:val="00F00265"/>
    <w:pPr>
      <w:numPr>
        <w:ilvl w:val="2"/>
        <w:numId w:val="28"/>
      </w:numPr>
    </w:pPr>
  </w:style>
  <w:style w:type="paragraph" w:customStyle="1" w:styleId="Lowercaseletterlist3rdlevelWorldline">
    <w:name w:val="Lowercase letter list 3rd level Worldline"/>
    <w:basedOn w:val="ZsysbasisWorldline"/>
    <w:uiPriority w:val="4"/>
    <w:qFormat/>
    <w:rsid w:val="00F00265"/>
    <w:pPr>
      <w:numPr>
        <w:ilvl w:val="3"/>
        <w:numId w:val="28"/>
      </w:numPr>
    </w:pPr>
  </w:style>
  <w:style w:type="paragraph" w:customStyle="1" w:styleId="Numberedlist1stlevelWorldline">
    <w:name w:val="Numbered list 1st level Worldline"/>
    <w:basedOn w:val="ZsysbasisWorldline"/>
    <w:uiPriority w:val="4"/>
    <w:qFormat/>
    <w:rsid w:val="00F00265"/>
    <w:pPr>
      <w:numPr>
        <w:ilvl w:val="1"/>
        <w:numId w:val="29"/>
      </w:numPr>
    </w:pPr>
  </w:style>
  <w:style w:type="paragraph" w:customStyle="1" w:styleId="Numberedlist2ndlevelWorldline">
    <w:name w:val="Numbered list 2nd level Worldline"/>
    <w:basedOn w:val="ZsysbasisWorldline"/>
    <w:uiPriority w:val="4"/>
    <w:qFormat/>
    <w:rsid w:val="00F00265"/>
    <w:pPr>
      <w:numPr>
        <w:ilvl w:val="2"/>
        <w:numId w:val="29"/>
      </w:numPr>
    </w:pPr>
  </w:style>
  <w:style w:type="paragraph" w:customStyle="1" w:styleId="Numberedlist3rdlevelWorldline">
    <w:name w:val="Numbered list 3rd level Worldline"/>
    <w:basedOn w:val="ZsysbasisWorldline"/>
    <w:uiPriority w:val="4"/>
    <w:qFormat/>
    <w:rsid w:val="00F00265"/>
    <w:pPr>
      <w:numPr>
        <w:ilvl w:val="3"/>
        <w:numId w:val="29"/>
      </w:numPr>
    </w:pPr>
  </w:style>
  <w:style w:type="paragraph" w:customStyle="1" w:styleId="List1stlevelWorldline">
    <w:name w:val="List 1st level Worldline"/>
    <w:basedOn w:val="ZsysbasisWorldline"/>
    <w:uiPriority w:val="4"/>
    <w:qFormat/>
    <w:rsid w:val="003050AB"/>
    <w:pPr>
      <w:numPr>
        <w:numId w:val="24"/>
      </w:numPr>
    </w:pPr>
    <w:rPr>
      <w:szCs w:val="18"/>
    </w:rPr>
  </w:style>
  <w:style w:type="paragraph" w:customStyle="1" w:styleId="List2ndlevelWorldline">
    <w:name w:val="List 2nd level Worldline"/>
    <w:basedOn w:val="ZsysbasisWorldline"/>
    <w:uiPriority w:val="4"/>
    <w:qFormat/>
    <w:rsid w:val="008516EE"/>
    <w:pPr>
      <w:numPr>
        <w:ilvl w:val="1"/>
        <w:numId w:val="24"/>
      </w:numPr>
    </w:pPr>
    <w:rPr>
      <w:szCs w:val="18"/>
    </w:rPr>
  </w:style>
  <w:style w:type="paragraph" w:customStyle="1" w:styleId="List3rdlevelWorldline">
    <w:name w:val="List 3rd level Worldline"/>
    <w:basedOn w:val="ZsysbasisWorldline"/>
    <w:uiPriority w:val="4"/>
    <w:qFormat/>
    <w:rsid w:val="00F2463C"/>
    <w:pPr>
      <w:numPr>
        <w:ilvl w:val="2"/>
        <w:numId w:val="24"/>
      </w:numPr>
    </w:pPr>
    <w:rPr>
      <w:szCs w:val="18"/>
    </w:rPr>
  </w:style>
  <w:style w:type="numbering" w:customStyle="1" w:styleId="ListWorldline">
    <w:name w:val="List Worldline"/>
    <w:uiPriority w:val="4"/>
    <w:semiHidden/>
    <w:rsid w:val="00434FE1"/>
    <w:pPr>
      <w:numPr>
        <w:numId w:val="20"/>
      </w:numPr>
    </w:pPr>
  </w:style>
  <w:style w:type="paragraph" w:customStyle="1" w:styleId="Dashedlist1stlevelWorldline">
    <w:name w:val="Dashed list 1st level Worldline"/>
    <w:basedOn w:val="ZsysbasisWorldline"/>
    <w:uiPriority w:val="4"/>
    <w:rsid w:val="00F00265"/>
    <w:pPr>
      <w:numPr>
        <w:numId w:val="16"/>
      </w:numPr>
    </w:pPr>
  </w:style>
  <w:style w:type="paragraph" w:customStyle="1" w:styleId="Dashedlist2ndlevelWorldline">
    <w:name w:val="Dashed list 2nd level Worldline"/>
    <w:basedOn w:val="ZsysbasisWorldline"/>
    <w:uiPriority w:val="4"/>
    <w:rsid w:val="00F00265"/>
    <w:pPr>
      <w:numPr>
        <w:ilvl w:val="1"/>
        <w:numId w:val="16"/>
      </w:numPr>
    </w:pPr>
  </w:style>
  <w:style w:type="paragraph" w:customStyle="1" w:styleId="Dashedlist3rdlevelWorldline">
    <w:name w:val="Dashed list 3rd level Worldline"/>
    <w:basedOn w:val="ZsysbasisWorldline"/>
    <w:uiPriority w:val="4"/>
    <w:rsid w:val="00F00265"/>
    <w:pPr>
      <w:numPr>
        <w:ilvl w:val="2"/>
        <w:numId w:val="16"/>
      </w:numPr>
    </w:pPr>
  </w:style>
  <w:style w:type="numbering" w:customStyle="1" w:styleId="DashedlistWorldline">
    <w:name w:val="Dashed list Worldline"/>
    <w:uiPriority w:val="4"/>
    <w:semiHidden/>
    <w:rsid w:val="00F00265"/>
    <w:pPr>
      <w:numPr>
        <w:numId w:val="1"/>
      </w:numPr>
    </w:pPr>
  </w:style>
  <w:style w:type="character" w:styleId="Titredulivre">
    <w:name w:val="Book Title"/>
    <w:basedOn w:val="Policepardfaut"/>
    <w:uiPriority w:val="98"/>
    <w:semiHidden/>
    <w:rsid w:val="00E07762"/>
    <w:rPr>
      <w:b/>
      <w:bCs/>
      <w:smallCaps/>
      <w:spacing w:val="5"/>
      <w:lang w:val="en-GB"/>
    </w:rPr>
  </w:style>
  <w:style w:type="character" w:styleId="Textedelespacerserv">
    <w:name w:val="Placeholder Text"/>
    <w:basedOn w:val="zsysVeldMarkering"/>
    <w:uiPriority w:val="98"/>
    <w:semiHidden/>
    <w:rsid w:val="00C632E3"/>
    <w:rPr>
      <w:color w:val="auto"/>
      <w:bdr w:val="none" w:sz="0" w:space="0" w:color="auto"/>
      <w:shd w:val="clear" w:color="auto" w:fill="FFFF00"/>
      <w:lang w:val="en-GB"/>
    </w:rPr>
  </w:style>
  <w:style w:type="character" w:styleId="Rfrencelgre">
    <w:name w:val="Subtle Reference"/>
    <w:basedOn w:val="Policepardfaut"/>
    <w:uiPriority w:val="98"/>
    <w:semiHidden/>
    <w:rsid w:val="00E07762"/>
    <w:rPr>
      <w:smallCaps/>
      <w:color w:val="2D8282" w:themeColor="accent2"/>
      <w:u w:val="single"/>
      <w:lang w:val="en-GB"/>
    </w:rPr>
  </w:style>
  <w:style w:type="character" w:styleId="Accentuationlgre">
    <w:name w:val="Subtle Emphasis"/>
    <w:basedOn w:val="Policepardfaut"/>
    <w:uiPriority w:val="98"/>
    <w:semiHidden/>
    <w:rsid w:val="00E07762"/>
    <w:rPr>
      <w:i/>
      <w:iCs/>
      <w:color w:val="808080" w:themeColor="text1" w:themeTint="7F"/>
      <w:lang w:val="en-GB"/>
    </w:rPr>
  </w:style>
  <w:style w:type="table" w:styleId="Trameclaire-Accent4">
    <w:name w:val="Light Shading Accent 4"/>
    <w:basedOn w:val="TableauNormal"/>
    <w:uiPriority w:val="60"/>
    <w:semiHidden/>
    <w:rsid w:val="00E07762"/>
    <w:rPr>
      <w:color w:val="E53343" w:themeColor="accent4" w:themeShade="BF"/>
    </w:rPr>
    <w:tblPr>
      <w:tblStyleRowBandSize w:val="1"/>
      <w:tblStyleColBandSize w:val="1"/>
      <w:tblBorders>
        <w:top w:val="single" w:sz="8" w:space="0" w:color="F08791" w:themeColor="accent4"/>
        <w:bottom w:val="single" w:sz="8" w:space="0" w:color="F08791" w:themeColor="accent4"/>
      </w:tblBorders>
    </w:tblPr>
    <w:tblStylePr w:type="firstRow">
      <w:pPr>
        <w:spacing w:before="0" w:after="0" w:line="240" w:lineRule="auto"/>
      </w:pPr>
      <w:rPr>
        <w:b/>
        <w:bCs/>
      </w:rPr>
      <w:tblPr/>
      <w:tcPr>
        <w:tcBorders>
          <w:top w:val="single" w:sz="8" w:space="0" w:color="F08791" w:themeColor="accent4"/>
          <w:left w:val="nil"/>
          <w:bottom w:val="single" w:sz="8" w:space="0" w:color="F08791" w:themeColor="accent4"/>
          <w:right w:val="nil"/>
          <w:insideH w:val="nil"/>
          <w:insideV w:val="nil"/>
        </w:tcBorders>
      </w:tcPr>
    </w:tblStylePr>
    <w:tblStylePr w:type="lastRow">
      <w:pPr>
        <w:spacing w:before="0" w:after="0" w:line="240" w:lineRule="auto"/>
      </w:pPr>
      <w:rPr>
        <w:b/>
        <w:bCs/>
      </w:rPr>
      <w:tblPr/>
      <w:tcPr>
        <w:tcBorders>
          <w:top w:val="single" w:sz="8" w:space="0" w:color="F08791" w:themeColor="accent4"/>
          <w:left w:val="nil"/>
          <w:bottom w:val="single" w:sz="8" w:space="0" w:color="F08791"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1E3" w:themeFill="accent4" w:themeFillTint="3F"/>
      </w:tcPr>
    </w:tblStylePr>
    <w:tblStylePr w:type="band1Horz">
      <w:tblPr/>
      <w:tcPr>
        <w:tcBorders>
          <w:left w:val="nil"/>
          <w:right w:val="nil"/>
          <w:insideH w:val="nil"/>
          <w:insideV w:val="nil"/>
        </w:tcBorders>
        <w:shd w:val="clear" w:color="auto" w:fill="FBE1E3" w:themeFill="accent4" w:themeFillTint="3F"/>
      </w:tcPr>
    </w:tblStylePr>
  </w:style>
  <w:style w:type="table" w:styleId="Trameclaire-Accent3">
    <w:name w:val="Light Shading Accent 3"/>
    <w:basedOn w:val="TableauNormal"/>
    <w:uiPriority w:val="60"/>
    <w:semiHidden/>
    <w:rsid w:val="00E07762"/>
    <w:rPr>
      <w:color w:val="278BA6" w:themeColor="accent3" w:themeShade="BF"/>
    </w:rPr>
    <w:tblPr>
      <w:tblStyleRowBandSize w:val="1"/>
      <w:tblStyleColBandSize w:val="1"/>
      <w:tblBorders>
        <w:top w:val="single" w:sz="8" w:space="0" w:color="41B4D2" w:themeColor="accent3"/>
        <w:bottom w:val="single" w:sz="8" w:space="0" w:color="41B4D2" w:themeColor="accent3"/>
      </w:tblBorders>
    </w:tblPr>
    <w:tblStylePr w:type="firstRow">
      <w:pPr>
        <w:spacing w:before="0" w:after="0" w:line="240" w:lineRule="auto"/>
      </w:pPr>
      <w:rPr>
        <w:b/>
        <w:bCs/>
      </w:rPr>
      <w:tblPr/>
      <w:tcPr>
        <w:tcBorders>
          <w:top w:val="single" w:sz="8" w:space="0" w:color="41B4D2" w:themeColor="accent3"/>
          <w:left w:val="nil"/>
          <w:bottom w:val="single" w:sz="8" w:space="0" w:color="41B4D2" w:themeColor="accent3"/>
          <w:right w:val="nil"/>
          <w:insideH w:val="nil"/>
          <w:insideV w:val="nil"/>
        </w:tcBorders>
      </w:tcPr>
    </w:tblStylePr>
    <w:tblStylePr w:type="lastRow">
      <w:pPr>
        <w:spacing w:before="0" w:after="0" w:line="240" w:lineRule="auto"/>
      </w:pPr>
      <w:rPr>
        <w:b/>
        <w:bCs/>
      </w:rPr>
      <w:tblPr/>
      <w:tcPr>
        <w:tcBorders>
          <w:top w:val="single" w:sz="8" w:space="0" w:color="41B4D2" w:themeColor="accent3"/>
          <w:left w:val="nil"/>
          <w:bottom w:val="single" w:sz="8" w:space="0" w:color="41B4D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CF3" w:themeFill="accent3" w:themeFillTint="3F"/>
      </w:tcPr>
    </w:tblStylePr>
    <w:tblStylePr w:type="band1Horz">
      <w:tblPr/>
      <w:tcPr>
        <w:tcBorders>
          <w:left w:val="nil"/>
          <w:right w:val="nil"/>
          <w:insideH w:val="nil"/>
          <w:insideV w:val="nil"/>
        </w:tcBorders>
        <w:shd w:val="clear" w:color="auto" w:fill="CFECF3" w:themeFill="accent3" w:themeFillTint="3F"/>
      </w:tcPr>
    </w:tblStylePr>
  </w:style>
  <w:style w:type="table" w:styleId="Trameclaire-Accent2">
    <w:name w:val="Light Shading Accent 2"/>
    <w:basedOn w:val="TableauNormal"/>
    <w:uiPriority w:val="60"/>
    <w:semiHidden/>
    <w:rsid w:val="00E07762"/>
    <w:rPr>
      <w:color w:val="216161" w:themeColor="accent2" w:themeShade="BF"/>
    </w:rPr>
    <w:tblPr>
      <w:tblStyleRowBandSize w:val="1"/>
      <w:tblStyleColBandSize w:val="1"/>
      <w:tblBorders>
        <w:top w:val="single" w:sz="8" w:space="0" w:color="2D8282" w:themeColor="accent2"/>
        <w:bottom w:val="single" w:sz="8" w:space="0" w:color="2D8282" w:themeColor="accent2"/>
      </w:tblBorders>
    </w:tblPr>
    <w:tblStylePr w:type="firstRow">
      <w:pPr>
        <w:spacing w:before="0" w:after="0" w:line="240" w:lineRule="auto"/>
      </w:pPr>
      <w:rPr>
        <w:b/>
        <w:bCs/>
      </w:rPr>
      <w:tblPr/>
      <w:tcPr>
        <w:tcBorders>
          <w:top w:val="single" w:sz="8" w:space="0" w:color="2D8282" w:themeColor="accent2"/>
          <w:left w:val="nil"/>
          <w:bottom w:val="single" w:sz="8" w:space="0" w:color="2D8282" w:themeColor="accent2"/>
          <w:right w:val="nil"/>
          <w:insideH w:val="nil"/>
          <w:insideV w:val="nil"/>
        </w:tcBorders>
      </w:tcPr>
    </w:tblStylePr>
    <w:tblStylePr w:type="lastRow">
      <w:pPr>
        <w:spacing w:before="0" w:after="0" w:line="240" w:lineRule="auto"/>
      </w:pPr>
      <w:rPr>
        <w:b/>
        <w:bCs/>
      </w:rPr>
      <w:tblPr/>
      <w:tcPr>
        <w:tcBorders>
          <w:top w:val="single" w:sz="8" w:space="0" w:color="2D8282" w:themeColor="accent2"/>
          <w:left w:val="nil"/>
          <w:bottom w:val="single" w:sz="8" w:space="0" w:color="2D828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E9E9" w:themeFill="accent2" w:themeFillTint="3F"/>
      </w:tcPr>
    </w:tblStylePr>
    <w:tblStylePr w:type="band1Horz">
      <w:tblPr/>
      <w:tcPr>
        <w:tcBorders>
          <w:left w:val="nil"/>
          <w:right w:val="nil"/>
          <w:insideH w:val="nil"/>
          <w:insideV w:val="nil"/>
        </w:tcBorders>
        <w:shd w:val="clear" w:color="auto" w:fill="C1E9E9" w:themeFill="accent2" w:themeFillTint="3F"/>
      </w:tcPr>
    </w:tblStylePr>
  </w:style>
  <w:style w:type="table" w:styleId="Grilleclaire-Accent6">
    <w:name w:val="Light Grid Accent 6"/>
    <w:basedOn w:val="TableauNormal"/>
    <w:uiPriority w:val="62"/>
    <w:semiHidden/>
    <w:rsid w:val="00E07762"/>
    <w:tblPr>
      <w:tblStyleRowBandSize w:val="1"/>
      <w:tblStyleColBandSize w:val="1"/>
      <w:tblBorders>
        <w:top w:val="single" w:sz="8" w:space="0" w:color="005A8C" w:themeColor="accent6"/>
        <w:left w:val="single" w:sz="8" w:space="0" w:color="005A8C" w:themeColor="accent6"/>
        <w:bottom w:val="single" w:sz="8" w:space="0" w:color="005A8C" w:themeColor="accent6"/>
        <w:right w:val="single" w:sz="8" w:space="0" w:color="005A8C" w:themeColor="accent6"/>
        <w:insideH w:val="single" w:sz="8" w:space="0" w:color="005A8C" w:themeColor="accent6"/>
        <w:insideV w:val="single" w:sz="8" w:space="0" w:color="005A8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A8C" w:themeColor="accent6"/>
          <w:left w:val="single" w:sz="8" w:space="0" w:color="005A8C" w:themeColor="accent6"/>
          <w:bottom w:val="single" w:sz="18" w:space="0" w:color="005A8C" w:themeColor="accent6"/>
          <w:right w:val="single" w:sz="8" w:space="0" w:color="005A8C" w:themeColor="accent6"/>
          <w:insideH w:val="nil"/>
          <w:insideV w:val="single" w:sz="8" w:space="0" w:color="005A8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A8C" w:themeColor="accent6"/>
          <w:left w:val="single" w:sz="8" w:space="0" w:color="005A8C" w:themeColor="accent6"/>
          <w:bottom w:val="single" w:sz="8" w:space="0" w:color="005A8C" w:themeColor="accent6"/>
          <w:right w:val="single" w:sz="8" w:space="0" w:color="005A8C" w:themeColor="accent6"/>
          <w:insideH w:val="nil"/>
          <w:insideV w:val="single" w:sz="8" w:space="0" w:color="005A8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A8C" w:themeColor="accent6"/>
          <w:left w:val="single" w:sz="8" w:space="0" w:color="005A8C" w:themeColor="accent6"/>
          <w:bottom w:val="single" w:sz="8" w:space="0" w:color="005A8C" w:themeColor="accent6"/>
          <w:right w:val="single" w:sz="8" w:space="0" w:color="005A8C" w:themeColor="accent6"/>
        </w:tcBorders>
      </w:tcPr>
    </w:tblStylePr>
    <w:tblStylePr w:type="band1Vert">
      <w:tblPr/>
      <w:tcPr>
        <w:tcBorders>
          <w:top w:val="single" w:sz="8" w:space="0" w:color="005A8C" w:themeColor="accent6"/>
          <w:left w:val="single" w:sz="8" w:space="0" w:color="005A8C" w:themeColor="accent6"/>
          <w:bottom w:val="single" w:sz="8" w:space="0" w:color="005A8C" w:themeColor="accent6"/>
          <w:right w:val="single" w:sz="8" w:space="0" w:color="005A8C" w:themeColor="accent6"/>
        </w:tcBorders>
        <w:shd w:val="clear" w:color="auto" w:fill="A3DDFF" w:themeFill="accent6" w:themeFillTint="3F"/>
      </w:tcPr>
    </w:tblStylePr>
    <w:tblStylePr w:type="band1Horz">
      <w:tblPr/>
      <w:tcPr>
        <w:tcBorders>
          <w:top w:val="single" w:sz="8" w:space="0" w:color="005A8C" w:themeColor="accent6"/>
          <w:left w:val="single" w:sz="8" w:space="0" w:color="005A8C" w:themeColor="accent6"/>
          <w:bottom w:val="single" w:sz="8" w:space="0" w:color="005A8C" w:themeColor="accent6"/>
          <w:right w:val="single" w:sz="8" w:space="0" w:color="005A8C" w:themeColor="accent6"/>
          <w:insideV w:val="single" w:sz="8" w:space="0" w:color="005A8C" w:themeColor="accent6"/>
        </w:tcBorders>
        <w:shd w:val="clear" w:color="auto" w:fill="A3DDFF" w:themeFill="accent6" w:themeFillTint="3F"/>
      </w:tcPr>
    </w:tblStylePr>
    <w:tblStylePr w:type="band2Horz">
      <w:tblPr/>
      <w:tcPr>
        <w:tcBorders>
          <w:top w:val="single" w:sz="8" w:space="0" w:color="005A8C" w:themeColor="accent6"/>
          <w:left w:val="single" w:sz="8" w:space="0" w:color="005A8C" w:themeColor="accent6"/>
          <w:bottom w:val="single" w:sz="8" w:space="0" w:color="005A8C" w:themeColor="accent6"/>
          <w:right w:val="single" w:sz="8" w:space="0" w:color="005A8C" w:themeColor="accent6"/>
          <w:insideV w:val="single" w:sz="8" w:space="0" w:color="005A8C" w:themeColor="accent6"/>
        </w:tcBorders>
      </w:tcPr>
    </w:tblStylePr>
  </w:style>
  <w:style w:type="table" w:styleId="Grilleclaire-Accent5">
    <w:name w:val="Light Grid Accent 5"/>
    <w:basedOn w:val="TableauNormal"/>
    <w:uiPriority w:val="62"/>
    <w:semiHidden/>
    <w:rsid w:val="00E07762"/>
    <w:tblPr>
      <w:tblStyleRowBandSize w:val="1"/>
      <w:tblStyleColBandSize w:val="1"/>
      <w:tblBorders>
        <w:top w:val="single" w:sz="8" w:space="0" w:color="FFEB78" w:themeColor="accent5"/>
        <w:left w:val="single" w:sz="8" w:space="0" w:color="FFEB78" w:themeColor="accent5"/>
        <w:bottom w:val="single" w:sz="8" w:space="0" w:color="FFEB78" w:themeColor="accent5"/>
        <w:right w:val="single" w:sz="8" w:space="0" w:color="FFEB78" w:themeColor="accent5"/>
        <w:insideH w:val="single" w:sz="8" w:space="0" w:color="FFEB78" w:themeColor="accent5"/>
        <w:insideV w:val="single" w:sz="8" w:space="0" w:color="FFEB7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EB78" w:themeColor="accent5"/>
          <w:left w:val="single" w:sz="8" w:space="0" w:color="FFEB78" w:themeColor="accent5"/>
          <w:bottom w:val="single" w:sz="18" w:space="0" w:color="FFEB78" w:themeColor="accent5"/>
          <w:right w:val="single" w:sz="8" w:space="0" w:color="FFEB78" w:themeColor="accent5"/>
          <w:insideH w:val="nil"/>
          <w:insideV w:val="single" w:sz="8" w:space="0" w:color="FFEB7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EB78" w:themeColor="accent5"/>
          <w:left w:val="single" w:sz="8" w:space="0" w:color="FFEB78" w:themeColor="accent5"/>
          <w:bottom w:val="single" w:sz="8" w:space="0" w:color="FFEB78" w:themeColor="accent5"/>
          <w:right w:val="single" w:sz="8" w:space="0" w:color="FFEB78" w:themeColor="accent5"/>
          <w:insideH w:val="nil"/>
          <w:insideV w:val="single" w:sz="8" w:space="0" w:color="FFEB7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EB78" w:themeColor="accent5"/>
          <w:left w:val="single" w:sz="8" w:space="0" w:color="FFEB78" w:themeColor="accent5"/>
          <w:bottom w:val="single" w:sz="8" w:space="0" w:color="FFEB78" w:themeColor="accent5"/>
          <w:right w:val="single" w:sz="8" w:space="0" w:color="FFEB78" w:themeColor="accent5"/>
        </w:tcBorders>
      </w:tcPr>
    </w:tblStylePr>
    <w:tblStylePr w:type="band1Vert">
      <w:tblPr/>
      <w:tcPr>
        <w:tcBorders>
          <w:top w:val="single" w:sz="8" w:space="0" w:color="FFEB78" w:themeColor="accent5"/>
          <w:left w:val="single" w:sz="8" w:space="0" w:color="FFEB78" w:themeColor="accent5"/>
          <w:bottom w:val="single" w:sz="8" w:space="0" w:color="FFEB78" w:themeColor="accent5"/>
          <w:right w:val="single" w:sz="8" w:space="0" w:color="FFEB78" w:themeColor="accent5"/>
        </w:tcBorders>
        <w:shd w:val="clear" w:color="auto" w:fill="FFF9DD" w:themeFill="accent5" w:themeFillTint="3F"/>
      </w:tcPr>
    </w:tblStylePr>
    <w:tblStylePr w:type="band1Horz">
      <w:tblPr/>
      <w:tcPr>
        <w:tcBorders>
          <w:top w:val="single" w:sz="8" w:space="0" w:color="FFEB78" w:themeColor="accent5"/>
          <w:left w:val="single" w:sz="8" w:space="0" w:color="FFEB78" w:themeColor="accent5"/>
          <w:bottom w:val="single" w:sz="8" w:space="0" w:color="FFEB78" w:themeColor="accent5"/>
          <w:right w:val="single" w:sz="8" w:space="0" w:color="FFEB78" w:themeColor="accent5"/>
          <w:insideV w:val="single" w:sz="8" w:space="0" w:color="FFEB78" w:themeColor="accent5"/>
        </w:tcBorders>
        <w:shd w:val="clear" w:color="auto" w:fill="FFF9DD" w:themeFill="accent5" w:themeFillTint="3F"/>
      </w:tcPr>
    </w:tblStylePr>
    <w:tblStylePr w:type="band2Horz">
      <w:tblPr/>
      <w:tcPr>
        <w:tcBorders>
          <w:top w:val="single" w:sz="8" w:space="0" w:color="FFEB78" w:themeColor="accent5"/>
          <w:left w:val="single" w:sz="8" w:space="0" w:color="FFEB78" w:themeColor="accent5"/>
          <w:bottom w:val="single" w:sz="8" w:space="0" w:color="FFEB78" w:themeColor="accent5"/>
          <w:right w:val="single" w:sz="8" w:space="0" w:color="FFEB78" w:themeColor="accent5"/>
          <w:insideV w:val="single" w:sz="8" w:space="0" w:color="FFEB78" w:themeColor="accent5"/>
        </w:tcBorders>
      </w:tcPr>
    </w:tblStylePr>
  </w:style>
  <w:style w:type="table" w:styleId="Grilleclaire-Accent4">
    <w:name w:val="Light Grid Accent 4"/>
    <w:basedOn w:val="TableauNormal"/>
    <w:uiPriority w:val="62"/>
    <w:semiHidden/>
    <w:rsid w:val="00E07762"/>
    <w:tblPr>
      <w:tblStyleRowBandSize w:val="1"/>
      <w:tblStyleColBandSize w:val="1"/>
      <w:tblBorders>
        <w:top w:val="single" w:sz="8" w:space="0" w:color="F08791" w:themeColor="accent4"/>
        <w:left w:val="single" w:sz="8" w:space="0" w:color="F08791" w:themeColor="accent4"/>
        <w:bottom w:val="single" w:sz="8" w:space="0" w:color="F08791" w:themeColor="accent4"/>
        <w:right w:val="single" w:sz="8" w:space="0" w:color="F08791" w:themeColor="accent4"/>
        <w:insideH w:val="single" w:sz="8" w:space="0" w:color="F08791" w:themeColor="accent4"/>
        <w:insideV w:val="single" w:sz="8" w:space="0" w:color="F08791"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8791" w:themeColor="accent4"/>
          <w:left w:val="single" w:sz="8" w:space="0" w:color="F08791" w:themeColor="accent4"/>
          <w:bottom w:val="single" w:sz="18" w:space="0" w:color="F08791" w:themeColor="accent4"/>
          <w:right w:val="single" w:sz="8" w:space="0" w:color="F08791" w:themeColor="accent4"/>
          <w:insideH w:val="nil"/>
          <w:insideV w:val="single" w:sz="8" w:space="0" w:color="F08791"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8791" w:themeColor="accent4"/>
          <w:left w:val="single" w:sz="8" w:space="0" w:color="F08791" w:themeColor="accent4"/>
          <w:bottom w:val="single" w:sz="8" w:space="0" w:color="F08791" w:themeColor="accent4"/>
          <w:right w:val="single" w:sz="8" w:space="0" w:color="F08791" w:themeColor="accent4"/>
          <w:insideH w:val="nil"/>
          <w:insideV w:val="single" w:sz="8" w:space="0" w:color="F0879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8791" w:themeColor="accent4"/>
          <w:left w:val="single" w:sz="8" w:space="0" w:color="F08791" w:themeColor="accent4"/>
          <w:bottom w:val="single" w:sz="8" w:space="0" w:color="F08791" w:themeColor="accent4"/>
          <w:right w:val="single" w:sz="8" w:space="0" w:color="F08791" w:themeColor="accent4"/>
        </w:tcBorders>
      </w:tcPr>
    </w:tblStylePr>
    <w:tblStylePr w:type="band1Vert">
      <w:tblPr/>
      <w:tcPr>
        <w:tcBorders>
          <w:top w:val="single" w:sz="8" w:space="0" w:color="F08791" w:themeColor="accent4"/>
          <w:left w:val="single" w:sz="8" w:space="0" w:color="F08791" w:themeColor="accent4"/>
          <w:bottom w:val="single" w:sz="8" w:space="0" w:color="F08791" w:themeColor="accent4"/>
          <w:right w:val="single" w:sz="8" w:space="0" w:color="F08791" w:themeColor="accent4"/>
        </w:tcBorders>
        <w:shd w:val="clear" w:color="auto" w:fill="FBE1E3" w:themeFill="accent4" w:themeFillTint="3F"/>
      </w:tcPr>
    </w:tblStylePr>
    <w:tblStylePr w:type="band1Horz">
      <w:tblPr/>
      <w:tcPr>
        <w:tcBorders>
          <w:top w:val="single" w:sz="8" w:space="0" w:color="F08791" w:themeColor="accent4"/>
          <w:left w:val="single" w:sz="8" w:space="0" w:color="F08791" w:themeColor="accent4"/>
          <w:bottom w:val="single" w:sz="8" w:space="0" w:color="F08791" w:themeColor="accent4"/>
          <w:right w:val="single" w:sz="8" w:space="0" w:color="F08791" w:themeColor="accent4"/>
          <w:insideV w:val="single" w:sz="8" w:space="0" w:color="F08791" w:themeColor="accent4"/>
        </w:tcBorders>
        <w:shd w:val="clear" w:color="auto" w:fill="FBE1E3" w:themeFill="accent4" w:themeFillTint="3F"/>
      </w:tcPr>
    </w:tblStylePr>
    <w:tblStylePr w:type="band2Horz">
      <w:tblPr/>
      <w:tcPr>
        <w:tcBorders>
          <w:top w:val="single" w:sz="8" w:space="0" w:color="F08791" w:themeColor="accent4"/>
          <w:left w:val="single" w:sz="8" w:space="0" w:color="F08791" w:themeColor="accent4"/>
          <w:bottom w:val="single" w:sz="8" w:space="0" w:color="F08791" w:themeColor="accent4"/>
          <w:right w:val="single" w:sz="8" w:space="0" w:color="F08791" w:themeColor="accent4"/>
          <w:insideV w:val="single" w:sz="8" w:space="0" w:color="F08791" w:themeColor="accent4"/>
        </w:tcBorders>
      </w:tcPr>
    </w:tblStylePr>
  </w:style>
  <w:style w:type="table" w:styleId="Grilleclaire-Accent3">
    <w:name w:val="Light Grid Accent 3"/>
    <w:basedOn w:val="TableauNormal"/>
    <w:uiPriority w:val="62"/>
    <w:semiHidden/>
    <w:rsid w:val="00E07762"/>
    <w:tblPr>
      <w:tblStyleRowBandSize w:val="1"/>
      <w:tblStyleColBandSize w:val="1"/>
      <w:tblBorders>
        <w:top w:val="single" w:sz="8" w:space="0" w:color="41B4D2" w:themeColor="accent3"/>
        <w:left w:val="single" w:sz="8" w:space="0" w:color="41B4D2" w:themeColor="accent3"/>
        <w:bottom w:val="single" w:sz="8" w:space="0" w:color="41B4D2" w:themeColor="accent3"/>
        <w:right w:val="single" w:sz="8" w:space="0" w:color="41B4D2" w:themeColor="accent3"/>
        <w:insideH w:val="single" w:sz="8" w:space="0" w:color="41B4D2" w:themeColor="accent3"/>
        <w:insideV w:val="single" w:sz="8" w:space="0" w:color="41B4D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B4D2" w:themeColor="accent3"/>
          <w:left w:val="single" w:sz="8" w:space="0" w:color="41B4D2" w:themeColor="accent3"/>
          <w:bottom w:val="single" w:sz="18" w:space="0" w:color="41B4D2" w:themeColor="accent3"/>
          <w:right w:val="single" w:sz="8" w:space="0" w:color="41B4D2" w:themeColor="accent3"/>
          <w:insideH w:val="nil"/>
          <w:insideV w:val="single" w:sz="8" w:space="0" w:color="41B4D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B4D2" w:themeColor="accent3"/>
          <w:left w:val="single" w:sz="8" w:space="0" w:color="41B4D2" w:themeColor="accent3"/>
          <w:bottom w:val="single" w:sz="8" w:space="0" w:color="41B4D2" w:themeColor="accent3"/>
          <w:right w:val="single" w:sz="8" w:space="0" w:color="41B4D2" w:themeColor="accent3"/>
          <w:insideH w:val="nil"/>
          <w:insideV w:val="single" w:sz="8" w:space="0" w:color="41B4D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B4D2" w:themeColor="accent3"/>
          <w:left w:val="single" w:sz="8" w:space="0" w:color="41B4D2" w:themeColor="accent3"/>
          <w:bottom w:val="single" w:sz="8" w:space="0" w:color="41B4D2" w:themeColor="accent3"/>
          <w:right w:val="single" w:sz="8" w:space="0" w:color="41B4D2" w:themeColor="accent3"/>
        </w:tcBorders>
      </w:tcPr>
    </w:tblStylePr>
    <w:tblStylePr w:type="band1Vert">
      <w:tblPr/>
      <w:tcPr>
        <w:tcBorders>
          <w:top w:val="single" w:sz="8" w:space="0" w:color="41B4D2" w:themeColor="accent3"/>
          <w:left w:val="single" w:sz="8" w:space="0" w:color="41B4D2" w:themeColor="accent3"/>
          <w:bottom w:val="single" w:sz="8" w:space="0" w:color="41B4D2" w:themeColor="accent3"/>
          <w:right w:val="single" w:sz="8" w:space="0" w:color="41B4D2" w:themeColor="accent3"/>
        </w:tcBorders>
        <w:shd w:val="clear" w:color="auto" w:fill="CFECF3" w:themeFill="accent3" w:themeFillTint="3F"/>
      </w:tcPr>
    </w:tblStylePr>
    <w:tblStylePr w:type="band1Horz">
      <w:tblPr/>
      <w:tcPr>
        <w:tcBorders>
          <w:top w:val="single" w:sz="8" w:space="0" w:color="41B4D2" w:themeColor="accent3"/>
          <w:left w:val="single" w:sz="8" w:space="0" w:color="41B4D2" w:themeColor="accent3"/>
          <w:bottom w:val="single" w:sz="8" w:space="0" w:color="41B4D2" w:themeColor="accent3"/>
          <w:right w:val="single" w:sz="8" w:space="0" w:color="41B4D2" w:themeColor="accent3"/>
          <w:insideV w:val="single" w:sz="8" w:space="0" w:color="41B4D2" w:themeColor="accent3"/>
        </w:tcBorders>
        <w:shd w:val="clear" w:color="auto" w:fill="CFECF3" w:themeFill="accent3" w:themeFillTint="3F"/>
      </w:tcPr>
    </w:tblStylePr>
    <w:tblStylePr w:type="band2Horz">
      <w:tblPr/>
      <w:tcPr>
        <w:tcBorders>
          <w:top w:val="single" w:sz="8" w:space="0" w:color="41B4D2" w:themeColor="accent3"/>
          <w:left w:val="single" w:sz="8" w:space="0" w:color="41B4D2" w:themeColor="accent3"/>
          <w:bottom w:val="single" w:sz="8" w:space="0" w:color="41B4D2" w:themeColor="accent3"/>
          <w:right w:val="single" w:sz="8" w:space="0" w:color="41B4D2" w:themeColor="accent3"/>
          <w:insideV w:val="single" w:sz="8" w:space="0" w:color="41B4D2" w:themeColor="accent3"/>
        </w:tcBorders>
      </w:tcPr>
    </w:tblStylePr>
  </w:style>
  <w:style w:type="table" w:styleId="Grilleclaire-Accent2">
    <w:name w:val="Light Grid Accent 2"/>
    <w:basedOn w:val="TableauNormal"/>
    <w:uiPriority w:val="62"/>
    <w:semiHidden/>
    <w:rsid w:val="00E07762"/>
    <w:tblPr>
      <w:tblStyleRowBandSize w:val="1"/>
      <w:tblStyleColBandSize w:val="1"/>
      <w:tblBorders>
        <w:top w:val="single" w:sz="8" w:space="0" w:color="2D8282" w:themeColor="accent2"/>
        <w:left w:val="single" w:sz="8" w:space="0" w:color="2D8282" w:themeColor="accent2"/>
        <w:bottom w:val="single" w:sz="8" w:space="0" w:color="2D8282" w:themeColor="accent2"/>
        <w:right w:val="single" w:sz="8" w:space="0" w:color="2D8282" w:themeColor="accent2"/>
        <w:insideH w:val="single" w:sz="8" w:space="0" w:color="2D8282" w:themeColor="accent2"/>
        <w:insideV w:val="single" w:sz="8" w:space="0" w:color="2D828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D8282" w:themeColor="accent2"/>
          <w:left w:val="single" w:sz="8" w:space="0" w:color="2D8282" w:themeColor="accent2"/>
          <w:bottom w:val="single" w:sz="18" w:space="0" w:color="2D8282" w:themeColor="accent2"/>
          <w:right w:val="single" w:sz="8" w:space="0" w:color="2D8282" w:themeColor="accent2"/>
          <w:insideH w:val="nil"/>
          <w:insideV w:val="single" w:sz="8" w:space="0" w:color="2D828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D8282" w:themeColor="accent2"/>
          <w:left w:val="single" w:sz="8" w:space="0" w:color="2D8282" w:themeColor="accent2"/>
          <w:bottom w:val="single" w:sz="8" w:space="0" w:color="2D8282" w:themeColor="accent2"/>
          <w:right w:val="single" w:sz="8" w:space="0" w:color="2D8282" w:themeColor="accent2"/>
          <w:insideH w:val="nil"/>
          <w:insideV w:val="single" w:sz="8" w:space="0" w:color="2D828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D8282" w:themeColor="accent2"/>
          <w:left w:val="single" w:sz="8" w:space="0" w:color="2D8282" w:themeColor="accent2"/>
          <w:bottom w:val="single" w:sz="8" w:space="0" w:color="2D8282" w:themeColor="accent2"/>
          <w:right w:val="single" w:sz="8" w:space="0" w:color="2D8282" w:themeColor="accent2"/>
        </w:tcBorders>
      </w:tcPr>
    </w:tblStylePr>
    <w:tblStylePr w:type="band1Vert">
      <w:tblPr/>
      <w:tcPr>
        <w:tcBorders>
          <w:top w:val="single" w:sz="8" w:space="0" w:color="2D8282" w:themeColor="accent2"/>
          <w:left w:val="single" w:sz="8" w:space="0" w:color="2D8282" w:themeColor="accent2"/>
          <w:bottom w:val="single" w:sz="8" w:space="0" w:color="2D8282" w:themeColor="accent2"/>
          <w:right w:val="single" w:sz="8" w:space="0" w:color="2D8282" w:themeColor="accent2"/>
        </w:tcBorders>
        <w:shd w:val="clear" w:color="auto" w:fill="C1E9E9" w:themeFill="accent2" w:themeFillTint="3F"/>
      </w:tcPr>
    </w:tblStylePr>
    <w:tblStylePr w:type="band1Horz">
      <w:tblPr/>
      <w:tcPr>
        <w:tcBorders>
          <w:top w:val="single" w:sz="8" w:space="0" w:color="2D8282" w:themeColor="accent2"/>
          <w:left w:val="single" w:sz="8" w:space="0" w:color="2D8282" w:themeColor="accent2"/>
          <w:bottom w:val="single" w:sz="8" w:space="0" w:color="2D8282" w:themeColor="accent2"/>
          <w:right w:val="single" w:sz="8" w:space="0" w:color="2D8282" w:themeColor="accent2"/>
          <w:insideV w:val="single" w:sz="8" w:space="0" w:color="2D8282" w:themeColor="accent2"/>
        </w:tcBorders>
        <w:shd w:val="clear" w:color="auto" w:fill="C1E9E9" w:themeFill="accent2" w:themeFillTint="3F"/>
      </w:tcPr>
    </w:tblStylePr>
    <w:tblStylePr w:type="band2Horz">
      <w:tblPr/>
      <w:tcPr>
        <w:tcBorders>
          <w:top w:val="single" w:sz="8" w:space="0" w:color="2D8282" w:themeColor="accent2"/>
          <w:left w:val="single" w:sz="8" w:space="0" w:color="2D8282" w:themeColor="accent2"/>
          <w:bottom w:val="single" w:sz="8" w:space="0" w:color="2D8282" w:themeColor="accent2"/>
          <w:right w:val="single" w:sz="8" w:space="0" w:color="2D8282" w:themeColor="accent2"/>
          <w:insideV w:val="single" w:sz="8" w:space="0" w:color="2D8282" w:themeColor="accent2"/>
        </w:tcBorders>
      </w:tcPr>
    </w:tblStylePr>
  </w:style>
  <w:style w:type="table" w:styleId="Listecouleur-Accent6">
    <w:name w:val="Colorful List Accent 6"/>
    <w:basedOn w:val="TableauNormal"/>
    <w:uiPriority w:val="72"/>
    <w:semiHidden/>
    <w:rsid w:val="00E07762"/>
    <w:tblPr>
      <w:tblStyleRowBandSize w:val="1"/>
      <w:tblStyleColBandSize w:val="1"/>
    </w:tblPr>
    <w:tcPr>
      <w:shd w:val="clear" w:color="auto" w:fill="DAF1FF" w:themeFill="accent6" w:themeFillTint="19"/>
    </w:tcPr>
    <w:tblStylePr w:type="firstRow">
      <w:rPr>
        <w:b/>
        <w:bCs/>
        <w:color w:val="FFFFFF" w:themeColor="background1"/>
      </w:rPr>
      <w:tblPr/>
      <w:tcPr>
        <w:tcBorders>
          <w:bottom w:val="single" w:sz="12" w:space="0" w:color="FFFFFF" w:themeColor="background1"/>
        </w:tcBorders>
        <w:shd w:val="clear" w:color="auto" w:fill="FFDF2D" w:themeFill="accent5" w:themeFillShade="CC"/>
      </w:tcPr>
    </w:tblStylePr>
    <w:tblStylePr w:type="lastRow">
      <w:rPr>
        <w:b/>
        <w:bCs/>
        <w:color w:val="FFDF2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3DDFF" w:themeFill="accent6" w:themeFillTint="3F"/>
      </w:tcPr>
    </w:tblStylePr>
    <w:tblStylePr w:type="band1Horz">
      <w:tblPr/>
      <w:tcPr>
        <w:shd w:val="clear" w:color="auto" w:fill="B5E4FF" w:themeFill="accent6" w:themeFillTint="33"/>
      </w:tcPr>
    </w:tblStylePr>
  </w:style>
  <w:style w:type="table" w:styleId="Listecouleur-Accent5">
    <w:name w:val="Colorful List Accent 5"/>
    <w:basedOn w:val="TableauNormal"/>
    <w:uiPriority w:val="72"/>
    <w:semiHidden/>
    <w:rsid w:val="00E07762"/>
    <w:tblPr>
      <w:tblStyleRowBandSize w:val="1"/>
      <w:tblStyleColBandSize w:val="1"/>
    </w:tblPr>
    <w:tcPr>
      <w:shd w:val="clear" w:color="auto" w:fill="FFFDF1" w:themeFill="accent5" w:themeFillTint="19"/>
    </w:tcPr>
    <w:tblStylePr w:type="firstRow">
      <w:rPr>
        <w:b/>
        <w:bCs/>
        <w:color w:val="FFFFFF" w:themeColor="background1"/>
      </w:rPr>
      <w:tblPr/>
      <w:tcPr>
        <w:tcBorders>
          <w:bottom w:val="single" w:sz="12" w:space="0" w:color="FFFFFF" w:themeColor="background1"/>
        </w:tcBorders>
        <w:shd w:val="clear" w:color="auto" w:fill="004770" w:themeFill="accent6" w:themeFillShade="CC"/>
      </w:tcPr>
    </w:tblStylePr>
    <w:tblStylePr w:type="lastRow">
      <w:rPr>
        <w:b/>
        <w:bCs/>
        <w:color w:val="00477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9DD" w:themeFill="accent5" w:themeFillTint="3F"/>
      </w:tcPr>
    </w:tblStylePr>
    <w:tblStylePr w:type="band1Horz">
      <w:tblPr/>
      <w:tcPr>
        <w:shd w:val="clear" w:color="auto" w:fill="FFFAE4" w:themeFill="accent5" w:themeFillTint="33"/>
      </w:tcPr>
    </w:tblStylePr>
  </w:style>
  <w:style w:type="table" w:styleId="Listecouleur-Accent4">
    <w:name w:val="Colorful List Accent 4"/>
    <w:basedOn w:val="TableauNormal"/>
    <w:uiPriority w:val="72"/>
    <w:semiHidden/>
    <w:rsid w:val="00E07762"/>
    <w:tblPr>
      <w:tblStyleRowBandSize w:val="1"/>
      <w:tblStyleColBandSize w:val="1"/>
    </w:tblPr>
    <w:tcPr>
      <w:shd w:val="clear" w:color="auto" w:fill="FDF3F4" w:themeFill="accent4" w:themeFillTint="19"/>
    </w:tcPr>
    <w:tblStylePr w:type="firstRow">
      <w:rPr>
        <w:b/>
        <w:bCs/>
        <w:color w:val="FFFFFF" w:themeColor="background1"/>
      </w:rPr>
      <w:tblPr/>
      <w:tcPr>
        <w:tcBorders>
          <w:bottom w:val="single" w:sz="12" w:space="0" w:color="FFFFFF" w:themeColor="background1"/>
        </w:tcBorders>
        <w:shd w:val="clear" w:color="auto" w:fill="2A95B1" w:themeFill="accent3" w:themeFillShade="CC"/>
      </w:tcPr>
    </w:tblStylePr>
    <w:tblStylePr w:type="lastRow">
      <w:rPr>
        <w:b/>
        <w:bCs/>
        <w:color w:val="2A95B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1E3" w:themeFill="accent4" w:themeFillTint="3F"/>
      </w:tcPr>
    </w:tblStylePr>
    <w:tblStylePr w:type="band1Horz">
      <w:tblPr/>
      <w:tcPr>
        <w:shd w:val="clear" w:color="auto" w:fill="FCE7E8" w:themeFill="accent4" w:themeFillTint="33"/>
      </w:tcPr>
    </w:tblStylePr>
  </w:style>
  <w:style w:type="table" w:styleId="Listecouleur-Accent3">
    <w:name w:val="Colorful List Accent 3"/>
    <w:basedOn w:val="TableauNormal"/>
    <w:uiPriority w:val="72"/>
    <w:semiHidden/>
    <w:rsid w:val="00E07762"/>
    <w:tblPr>
      <w:tblStyleRowBandSize w:val="1"/>
      <w:tblStyleColBandSize w:val="1"/>
    </w:tblPr>
    <w:tcPr>
      <w:shd w:val="clear" w:color="auto" w:fill="ECF7FA" w:themeFill="accent3" w:themeFillTint="19"/>
    </w:tcPr>
    <w:tblStylePr w:type="firstRow">
      <w:rPr>
        <w:b/>
        <w:bCs/>
        <w:color w:val="FFFFFF" w:themeColor="background1"/>
      </w:rPr>
      <w:tblPr/>
      <w:tcPr>
        <w:tcBorders>
          <w:bottom w:val="single" w:sz="12" w:space="0" w:color="FFFFFF" w:themeColor="background1"/>
        </w:tcBorders>
        <w:shd w:val="clear" w:color="auto" w:fill="E74453" w:themeFill="accent4" w:themeFillShade="CC"/>
      </w:tcPr>
    </w:tblStylePr>
    <w:tblStylePr w:type="lastRow">
      <w:rPr>
        <w:b/>
        <w:bCs/>
        <w:color w:val="E7445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ECF3" w:themeFill="accent3" w:themeFillTint="3F"/>
      </w:tcPr>
    </w:tblStylePr>
    <w:tblStylePr w:type="band1Horz">
      <w:tblPr/>
      <w:tcPr>
        <w:shd w:val="clear" w:color="auto" w:fill="D9EFF6" w:themeFill="accent3" w:themeFillTint="33"/>
      </w:tcPr>
    </w:tblStylePr>
  </w:style>
  <w:style w:type="table" w:styleId="Listecouleur-Accent2">
    <w:name w:val="Colorful List Accent 2"/>
    <w:basedOn w:val="TableauNormal"/>
    <w:uiPriority w:val="72"/>
    <w:semiHidden/>
    <w:rsid w:val="00E07762"/>
    <w:tblPr>
      <w:tblStyleRowBandSize w:val="1"/>
      <w:tblStyleColBandSize w:val="1"/>
    </w:tblPr>
    <w:tcPr>
      <w:shd w:val="clear" w:color="auto" w:fill="E6F6F6" w:themeFill="accent2" w:themeFillTint="19"/>
    </w:tcPr>
    <w:tblStylePr w:type="firstRow">
      <w:rPr>
        <w:b/>
        <w:bCs/>
        <w:color w:val="FFFFFF" w:themeColor="background1"/>
      </w:rPr>
      <w:tblPr/>
      <w:tcPr>
        <w:tcBorders>
          <w:bottom w:val="single" w:sz="12" w:space="0" w:color="FFFFFF" w:themeColor="background1"/>
        </w:tcBorders>
        <w:shd w:val="clear" w:color="auto" w:fill="246767" w:themeFill="accent2" w:themeFillShade="CC"/>
      </w:tcPr>
    </w:tblStylePr>
    <w:tblStylePr w:type="lastRow">
      <w:rPr>
        <w:b/>
        <w:bCs/>
        <w:color w:val="24676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1E9E9" w:themeFill="accent2" w:themeFillTint="3F"/>
      </w:tcPr>
    </w:tblStylePr>
    <w:tblStylePr w:type="band1Horz">
      <w:tblPr/>
      <w:tcPr>
        <w:shd w:val="clear" w:color="auto" w:fill="CDEDED" w:themeFill="accent2" w:themeFillTint="33"/>
      </w:tcPr>
    </w:tblStylePr>
  </w:style>
  <w:style w:type="table" w:styleId="Listecouleur-Accent1">
    <w:name w:val="Colorful List Accent 1"/>
    <w:basedOn w:val="TableauNormal"/>
    <w:uiPriority w:val="72"/>
    <w:semiHidden/>
    <w:rsid w:val="00E07762"/>
    <w:tblPr>
      <w:tblStyleRowBandSize w:val="1"/>
      <w:tblStyleColBandSize w:val="1"/>
    </w:tblPr>
    <w:tcPr>
      <w:shd w:val="clear" w:color="auto" w:fill="ECF8F6" w:themeFill="accent1" w:themeFillTint="19"/>
    </w:tcPr>
    <w:tblStylePr w:type="firstRow">
      <w:rPr>
        <w:b/>
        <w:bCs/>
        <w:color w:val="FFFFFF" w:themeColor="background1"/>
      </w:rPr>
      <w:tblPr/>
      <w:tcPr>
        <w:tcBorders>
          <w:bottom w:val="single" w:sz="12" w:space="0" w:color="FFFFFF" w:themeColor="background1"/>
        </w:tcBorders>
        <w:shd w:val="clear" w:color="auto" w:fill="246767" w:themeFill="accent2" w:themeFillShade="CC"/>
      </w:tcPr>
    </w:tblStylePr>
    <w:tblStylePr w:type="lastRow">
      <w:rPr>
        <w:b/>
        <w:bCs/>
        <w:color w:val="24676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FE9" w:themeFill="accent1" w:themeFillTint="3F"/>
      </w:tcPr>
    </w:tblStylePr>
    <w:tblStylePr w:type="band1Horz">
      <w:tblPr/>
      <w:tcPr>
        <w:shd w:val="clear" w:color="auto" w:fill="DAF2ED" w:themeFill="accent1" w:themeFillTint="33"/>
      </w:tcPr>
    </w:tblStylePr>
  </w:style>
  <w:style w:type="table" w:styleId="Tramecouleur-Accent6">
    <w:name w:val="Colorful Shading Accent 6"/>
    <w:basedOn w:val="TableauNormal"/>
    <w:uiPriority w:val="71"/>
    <w:semiHidden/>
    <w:rsid w:val="00E07762"/>
    <w:tblPr>
      <w:tblStyleRowBandSize w:val="1"/>
      <w:tblStyleColBandSize w:val="1"/>
      <w:tblBorders>
        <w:top w:val="single" w:sz="24" w:space="0" w:color="FFEB78" w:themeColor="accent5"/>
        <w:left w:val="single" w:sz="4" w:space="0" w:color="005A8C" w:themeColor="accent6"/>
        <w:bottom w:val="single" w:sz="4" w:space="0" w:color="005A8C" w:themeColor="accent6"/>
        <w:right w:val="single" w:sz="4" w:space="0" w:color="005A8C" w:themeColor="accent6"/>
        <w:insideH w:val="single" w:sz="4" w:space="0" w:color="FFFFFF" w:themeColor="background1"/>
        <w:insideV w:val="single" w:sz="4" w:space="0" w:color="FFFFFF" w:themeColor="background1"/>
      </w:tblBorders>
    </w:tblPr>
    <w:tcPr>
      <w:shd w:val="clear" w:color="auto" w:fill="DAF1FF" w:themeFill="accent6" w:themeFillTint="19"/>
    </w:tcPr>
    <w:tblStylePr w:type="firstRow">
      <w:rPr>
        <w:b/>
        <w:bCs/>
      </w:rPr>
      <w:tblPr/>
      <w:tcPr>
        <w:tcBorders>
          <w:top w:val="nil"/>
          <w:left w:val="nil"/>
          <w:bottom w:val="single" w:sz="24" w:space="0" w:color="FFEB7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554" w:themeFill="accent6" w:themeFillShade="99"/>
      </w:tcPr>
    </w:tblStylePr>
    <w:tblStylePr w:type="firstCol">
      <w:rPr>
        <w:color w:val="FFFFFF" w:themeColor="background1"/>
      </w:rPr>
      <w:tblPr/>
      <w:tcPr>
        <w:tcBorders>
          <w:top w:val="nil"/>
          <w:left w:val="nil"/>
          <w:bottom w:val="nil"/>
          <w:right w:val="nil"/>
          <w:insideH w:val="single" w:sz="4" w:space="0" w:color="003554" w:themeColor="accent6" w:themeShade="99"/>
          <w:insideV w:val="nil"/>
        </w:tcBorders>
        <w:shd w:val="clear" w:color="auto" w:fill="00355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3554" w:themeFill="accent6" w:themeFillShade="99"/>
      </w:tcPr>
    </w:tblStylePr>
    <w:tblStylePr w:type="band1Vert">
      <w:tblPr/>
      <w:tcPr>
        <w:shd w:val="clear" w:color="auto" w:fill="6BC9FF" w:themeFill="accent6" w:themeFillTint="66"/>
      </w:tcPr>
    </w:tblStylePr>
    <w:tblStylePr w:type="band1Horz">
      <w:tblPr/>
      <w:tcPr>
        <w:shd w:val="clear" w:color="auto" w:fill="46BCFF" w:themeFill="accent6"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semiHidden/>
    <w:rsid w:val="00E07762"/>
    <w:tblPr>
      <w:tblStyleRowBandSize w:val="1"/>
      <w:tblStyleColBandSize w:val="1"/>
      <w:tblBorders>
        <w:top w:val="single" w:sz="24" w:space="0" w:color="005A8C" w:themeColor="accent6"/>
        <w:left w:val="single" w:sz="4" w:space="0" w:color="FFEB78" w:themeColor="accent5"/>
        <w:bottom w:val="single" w:sz="4" w:space="0" w:color="FFEB78" w:themeColor="accent5"/>
        <w:right w:val="single" w:sz="4" w:space="0" w:color="FFEB78" w:themeColor="accent5"/>
        <w:insideH w:val="single" w:sz="4" w:space="0" w:color="FFFFFF" w:themeColor="background1"/>
        <w:insideV w:val="single" w:sz="4" w:space="0" w:color="FFFFFF" w:themeColor="background1"/>
      </w:tblBorders>
    </w:tblPr>
    <w:tcPr>
      <w:shd w:val="clear" w:color="auto" w:fill="FFFDF1" w:themeFill="accent5" w:themeFillTint="19"/>
    </w:tcPr>
    <w:tblStylePr w:type="firstRow">
      <w:rPr>
        <w:b/>
        <w:bCs/>
      </w:rPr>
      <w:tblPr/>
      <w:tcPr>
        <w:tcBorders>
          <w:top w:val="nil"/>
          <w:left w:val="nil"/>
          <w:bottom w:val="single" w:sz="24" w:space="0" w:color="005A8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E1BF00" w:themeFill="accent5" w:themeFillShade="99"/>
      </w:tcPr>
    </w:tblStylePr>
    <w:tblStylePr w:type="firstCol">
      <w:rPr>
        <w:color w:val="FFFFFF" w:themeColor="background1"/>
      </w:rPr>
      <w:tblPr/>
      <w:tcPr>
        <w:tcBorders>
          <w:top w:val="nil"/>
          <w:left w:val="nil"/>
          <w:bottom w:val="nil"/>
          <w:right w:val="nil"/>
          <w:insideH w:val="single" w:sz="4" w:space="0" w:color="E1BF00" w:themeColor="accent5" w:themeShade="99"/>
          <w:insideV w:val="nil"/>
        </w:tcBorders>
        <w:shd w:val="clear" w:color="auto" w:fill="E1BF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E1BF00" w:themeFill="accent5" w:themeFillShade="99"/>
      </w:tcPr>
    </w:tblStylePr>
    <w:tblStylePr w:type="band1Vert">
      <w:tblPr/>
      <w:tcPr>
        <w:shd w:val="clear" w:color="auto" w:fill="FFF6C9" w:themeFill="accent5" w:themeFillTint="66"/>
      </w:tcPr>
    </w:tblStylePr>
    <w:tblStylePr w:type="band1Horz">
      <w:tblPr/>
      <w:tcPr>
        <w:shd w:val="clear" w:color="auto" w:fill="FFF4BB" w:themeFill="accent5" w:themeFillTint="7F"/>
      </w:tcPr>
    </w:tblStylePr>
    <w:tblStylePr w:type="neCell">
      <w:rPr>
        <w:color w:val="000000" w:themeColor="text1"/>
      </w:rPr>
    </w:tblStylePr>
    <w:tblStylePr w:type="nwCell">
      <w:rPr>
        <w:color w:val="000000" w:themeColor="text1"/>
      </w:rPr>
    </w:tblStylePr>
  </w:style>
  <w:style w:type="table" w:styleId="Tramecouleur-Accent4">
    <w:name w:val="Colorful Shading Accent 4"/>
    <w:basedOn w:val="TableauNormal"/>
    <w:uiPriority w:val="71"/>
    <w:semiHidden/>
    <w:rsid w:val="00E07762"/>
    <w:tblPr>
      <w:tblStyleRowBandSize w:val="1"/>
      <w:tblStyleColBandSize w:val="1"/>
      <w:tblBorders>
        <w:top w:val="single" w:sz="24" w:space="0" w:color="41B4D2" w:themeColor="accent3"/>
        <w:left w:val="single" w:sz="4" w:space="0" w:color="F08791" w:themeColor="accent4"/>
        <w:bottom w:val="single" w:sz="4" w:space="0" w:color="F08791" w:themeColor="accent4"/>
        <w:right w:val="single" w:sz="4" w:space="0" w:color="F08791" w:themeColor="accent4"/>
        <w:insideH w:val="single" w:sz="4" w:space="0" w:color="FFFFFF" w:themeColor="background1"/>
        <w:insideV w:val="single" w:sz="4" w:space="0" w:color="FFFFFF" w:themeColor="background1"/>
      </w:tblBorders>
    </w:tblPr>
    <w:tcPr>
      <w:shd w:val="clear" w:color="auto" w:fill="FDF3F4" w:themeFill="accent4" w:themeFillTint="19"/>
    </w:tcPr>
    <w:tblStylePr w:type="firstRow">
      <w:rPr>
        <w:b/>
        <w:bCs/>
      </w:rPr>
      <w:tblPr/>
      <w:tcPr>
        <w:tcBorders>
          <w:top w:val="nil"/>
          <w:left w:val="nil"/>
          <w:bottom w:val="single" w:sz="24" w:space="0" w:color="41B4D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81929" w:themeFill="accent4" w:themeFillShade="99"/>
      </w:tcPr>
    </w:tblStylePr>
    <w:tblStylePr w:type="firstCol">
      <w:rPr>
        <w:color w:val="FFFFFF" w:themeColor="background1"/>
      </w:rPr>
      <w:tblPr/>
      <w:tcPr>
        <w:tcBorders>
          <w:top w:val="nil"/>
          <w:left w:val="nil"/>
          <w:bottom w:val="nil"/>
          <w:right w:val="nil"/>
          <w:insideH w:val="single" w:sz="4" w:space="0" w:color="C81929" w:themeColor="accent4" w:themeShade="99"/>
          <w:insideV w:val="nil"/>
        </w:tcBorders>
        <w:shd w:val="clear" w:color="auto" w:fill="C8192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C81929" w:themeFill="accent4" w:themeFillShade="99"/>
      </w:tcPr>
    </w:tblStylePr>
    <w:tblStylePr w:type="band1Vert">
      <w:tblPr/>
      <w:tcPr>
        <w:shd w:val="clear" w:color="auto" w:fill="F9CFD2" w:themeFill="accent4" w:themeFillTint="66"/>
      </w:tcPr>
    </w:tblStylePr>
    <w:tblStylePr w:type="band1Horz">
      <w:tblPr/>
      <w:tcPr>
        <w:shd w:val="clear" w:color="auto" w:fill="F7C3C7" w:themeFill="accent4"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semiHidden/>
    <w:rsid w:val="00E07762"/>
    <w:tblPr>
      <w:tblStyleRowBandSize w:val="1"/>
      <w:tblStyleColBandSize w:val="1"/>
      <w:tblBorders>
        <w:top w:val="single" w:sz="24" w:space="0" w:color="F08791" w:themeColor="accent4"/>
        <w:left w:val="single" w:sz="4" w:space="0" w:color="41B4D2" w:themeColor="accent3"/>
        <w:bottom w:val="single" w:sz="4" w:space="0" w:color="41B4D2" w:themeColor="accent3"/>
        <w:right w:val="single" w:sz="4" w:space="0" w:color="41B4D2" w:themeColor="accent3"/>
        <w:insideH w:val="single" w:sz="4" w:space="0" w:color="FFFFFF" w:themeColor="background1"/>
        <w:insideV w:val="single" w:sz="4" w:space="0" w:color="FFFFFF" w:themeColor="background1"/>
      </w:tblBorders>
    </w:tblPr>
    <w:tcPr>
      <w:shd w:val="clear" w:color="auto" w:fill="ECF7FA" w:themeFill="accent3" w:themeFillTint="19"/>
    </w:tcPr>
    <w:tblStylePr w:type="firstRow">
      <w:rPr>
        <w:b/>
        <w:bCs/>
      </w:rPr>
      <w:tblPr/>
      <w:tcPr>
        <w:tcBorders>
          <w:top w:val="nil"/>
          <w:left w:val="nil"/>
          <w:bottom w:val="single" w:sz="24" w:space="0" w:color="F08791"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7085" w:themeFill="accent3" w:themeFillShade="99"/>
      </w:tcPr>
    </w:tblStylePr>
    <w:tblStylePr w:type="firstCol">
      <w:rPr>
        <w:color w:val="FFFFFF" w:themeColor="background1"/>
      </w:rPr>
      <w:tblPr/>
      <w:tcPr>
        <w:tcBorders>
          <w:top w:val="nil"/>
          <w:left w:val="nil"/>
          <w:bottom w:val="nil"/>
          <w:right w:val="nil"/>
          <w:insideH w:val="single" w:sz="4" w:space="0" w:color="1F7085" w:themeColor="accent3" w:themeShade="99"/>
          <w:insideV w:val="nil"/>
        </w:tcBorders>
        <w:shd w:val="clear" w:color="auto" w:fill="1F708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F7085" w:themeFill="accent3" w:themeFillShade="99"/>
      </w:tcPr>
    </w:tblStylePr>
    <w:tblStylePr w:type="band1Vert">
      <w:tblPr/>
      <w:tcPr>
        <w:shd w:val="clear" w:color="auto" w:fill="B3E0ED" w:themeFill="accent3" w:themeFillTint="66"/>
      </w:tcPr>
    </w:tblStylePr>
    <w:tblStylePr w:type="band1Horz">
      <w:tblPr/>
      <w:tcPr>
        <w:shd w:val="clear" w:color="auto" w:fill="A0D9E8" w:themeFill="accent3" w:themeFillTint="7F"/>
      </w:tcPr>
    </w:tblStylePr>
  </w:style>
  <w:style w:type="table" w:styleId="Tramecouleur-Accent2">
    <w:name w:val="Colorful Shading Accent 2"/>
    <w:basedOn w:val="TableauNormal"/>
    <w:uiPriority w:val="71"/>
    <w:semiHidden/>
    <w:rsid w:val="00E07762"/>
    <w:tblPr>
      <w:tblStyleRowBandSize w:val="1"/>
      <w:tblStyleColBandSize w:val="1"/>
      <w:tblBorders>
        <w:top w:val="single" w:sz="24" w:space="0" w:color="2D8282" w:themeColor="accent2"/>
        <w:left w:val="single" w:sz="4" w:space="0" w:color="2D8282" w:themeColor="accent2"/>
        <w:bottom w:val="single" w:sz="4" w:space="0" w:color="2D8282" w:themeColor="accent2"/>
        <w:right w:val="single" w:sz="4" w:space="0" w:color="2D8282" w:themeColor="accent2"/>
        <w:insideH w:val="single" w:sz="4" w:space="0" w:color="FFFFFF" w:themeColor="background1"/>
        <w:insideV w:val="single" w:sz="4" w:space="0" w:color="FFFFFF" w:themeColor="background1"/>
      </w:tblBorders>
    </w:tblPr>
    <w:tcPr>
      <w:shd w:val="clear" w:color="auto" w:fill="E6F6F6" w:themeFill="accent2" w:themeFillTint="19"/>
    </w:tcPr>
    <w:tblStylePr w:type="firstRow">
      <w:rPr>
        <w:b/>
        <w:bCs/>
      </w:rPr>
      <w:tblPr/>
      <w:tcPr>
        <w:tcBorders>
          <w:top w:val="nil"/>
          <w:left w:val="nil"/>
          <w:bottom w:val="single" w:sz="24" w:space="0" w:color="2D828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B4D4D" w:themeFill="accent2" w:themeFillShade="99"/>
      </w:tcPr>
    </w:tblStylePr>
    <w:tblStylePr w:type="firstCol">
      <w:rPr>
        <w:color w:val="FFFFFF" w:themeColor="background1"/>
      </w:rPr>
      <w:tblPr/>
      <w:tcPr>
        <w:tcBorders>
          <w:top w:val="nil"/>
          <w:left w:val="nil"/>
          <w:bottom w:val="nil"/>
          <w:right w:val="nil"/>
          <w:insideH w:val="single" w:sz="4" w:space="0" w:color="1B4D4D" w:themeColor="accent2" w:themeShade="99"/>
          <w:insideV w:val="nil"/>
        </w:tcBorders>
        <w:shd w:val="clear" w:color="auto" w:fill="1B4D4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B4D4D" w:themeFill="accent2" w:themeFillShade="99"/>
      </w:tcPr>
    </w:tblStylePr>
    <w:tblStylePr w:type="band1Vert">
      <w:tblPr/>
      <w:tcPr>
        <w:shd w:val="clear" w:color="auto" w:fill="9BDCDC" w:themeFill="accent2" w:themeFillTint="66"/>
      </w:tcPr>
    </w:tblStylePr>
    <w:tblStylePr w:type="band1Horz">
      <w:tblPr/>
      <w:tcPr>
        <w:shd w:val="clear" w:color="auto" w:fill="82D4D4" w:themeFill="accent2"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semiHidden/>
    <w:rsid w:val="00E07762"/>
    <w:tblPr>
      <w:tblStyleRowBandSize w:val="1"/>
      <w:tblStyleColBandSize w:val="1"/>
      <w:tblBorders>
        <w:top w:val="single" w:sz="24" w:space="0" w:color="2D8282" w:themeColor="accent2"/>
        <w:left w:val="single" w:sz="4" w:space="0" w:color="46BEAA" w:themeColor="accent1"/>
        <w:bottom w:val="single" w:sz="4" w:space="0" w:color="46BEAA" w:themeColor="accent1"/>
        <w:right w:val="single" w:sz="4" w:space="0" w:color="46BEAA" w:themeColor="accent1"/>
        <w:insideH w:val="single" w:sz="4" w:space="0" w:color="FFFFFF" w:themeColor="background1"/>
        <w:insideV w:val="single" w:sz="4" w:space="0" w:color="FFFFFF" w:themeColor="background1"/>
      </w:tblBorders>
    </w:tblPr>
    <w:tcPr>
      <w:shd w:val="clear" w:color="auto" w:fill="ECF8F6" w:themeFill="accent1" w:themeFillTint="19"/>
    </w:tcPr>
    <w:tblStylePr w:type="firstRow">
      <w:rPr>
        <w:b/>
        <w:bCs/>
      </w:rPr>
      <w:tblPr/>
      <w:tcPr>
        <w:tcBorders>
          <w:top w:val="nil"/>
          <w:left w:val="nil"/>
          <w:bottom w:val="single" w:sz="24" w:space="0" w:color="2D828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7366" w:themeFill="accent1" w:themeFillShade="99"/>
      </w:tcPr>
    </w:tblStylePr>
    <w:tblStylePr w:type="firstCol">
      <w:rPr>
        <w:color w:val="FFFFFF" w:themeColor="background1"/>
      </w:rPr>
      <w:tblPr/>
      <w:tcPr>
        <w:tcBorders>
          <w:top w:val="nil"/>
          <w:left w:val="nil"/>
          <w:bottom w:val="nil"/>
          <w:right w:val="nil"/>
          <w:insideH w:val="single" w:sz="4" w:space="0" w:color="287366" w:themeColor="accent1" w:themeShade="99"/>
          <w:insideV w:val="nil"/>
        </w:tcBorders>
        <w:shd w:val="clear" w:color="auto" w:fill="28736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87366" w:themeFill="accent1" w:themeFillShade="99"/>
      </w:tcPr>
    </w:tblStylePr>
    <w:tblStylePr w:type="band1Vert">
      <w:tblPr/>
      <w:tcPr>
        <w:shd w:val="clear" w:color="auto" w:fill="B5E5DC" w:themeFill="accent1" w:themeFillTint="66"/>
      </w:tcPr>
    </w:tblStylePr>
    <w:tblStylePr w:type="band1Horz">
      <w:tblPr/>
      <w:tcPr>
        <w:shd w:val="clear" w:color="auto" w:fill="A2DED4" w:themeFill="accent1" w:themeFillTint="7F"/>
      </w:tcPr>
    </w:tblStylePr>
    <w:tblStylePr w:type="neCell">
      <w:rPr>
        <w:color w:val="000000" w:themeColor="text1"/>
      </w:rPr>
    </w:tblStylePr>
    <w:tblStylePr w:type="nwCell">
      <w:rPr>
        <w:color w:val="000000" w:themeColor="text1"/>
      </w:rPr>
    </w:tblStylePr>
  </w:style>
  <w:style w:type="table" w:styleId="Grillecouleur-Accent6">
    <w:name w:val="Colorful Grid Accent 6"/>
    <w:basedOn w:val="TableauNormal"/>
    <w:uiPriority w:val="73"/>
    <w:semiHidden/>
    <w:rsid w:val="00E07762"/>
    <w:tblPr>
      <w:tblStyleRowBandSize w:val="1"/>
      <w:tblStyleColBandSize w:val="1"/>
      <w:tblBorders>
        <w:insideH w:val="single" w:sz="4" w:space="0" w:color="FFFFFF" w:themeColor="background1"/>
      </w:tblBorders>
    </w:tblPr>
    <w:tcPr>
      <w:shd w:val="clear" w:color="auto" w:fill="B5E4FF" w:themeFill="accent6" w:themeFillTint="33"/>
    </w:tcPr>
    <w:tblStylePr w:type="firstRow">
      <w:rPr>
        <w:b/>
        <w:bCs/>
      </w:rPr>
      <w:tblPr/>
      <w:tcPr>
        <w:shd w:val="clear" w:color="auto" w:fill="6BC9FF" w:themeFill="accent6" w:themeFillTint="66"/>
      </w:tcPr>
    </w:tblStylePr>
    <w:tblStylePr w:type="lastRow">
      <w:rPr>
        <w:b/>
        <w:bCs/>
        <w:color w:val="000000" w:themeColor="text1"/>
      </w:rPr>
      <w:tblPr/>
      <w:tcPr>
        <w:shd w:val="clear" w:color="auto" w:fill="6BC9FF" w:themeFill="accent6" w:themeFillTint="66"/>
      </w:tcPr>
    </w:tblStylePr>
    <w:tblStylePr w:type="firstCol">
      <w:rPr>
        <w:color w:val="FFFFFF" w:themeColor="background1"/>
      </w:rPr>
      <w:tblPr/>
      <w:tcPr>
        <w:shd w:val="clear" w:color="auto" w:fill="004268" w:themeFill="accent6" w:themeFillShade="BF"/>
      </w:tcPr>
    </w:tblStylePr>
    <w:tblStylePr w:type="lastCol">
      <w:rPr>
        <w:color w:val="FFFFFF" w:themeColor="background1"/>
      </w:rPr>
      <w:tblPr/>
      <w:tcPr>
        <w:shd w:val="clear" w:color="auto" w:fill="004268" w:themeFill="accent6" w:themeFillShade="BF"/>
      </w:tcPr>
    </w:tblStylePr>
    <w:tblStylePr w:type="band1Vert">
      <w:tblPr/>
      <w:tcPr>
        <w:shd w:val="clear" w:color="auto" w:fill="46BCFF" w:themeFill="accent6" w:themeFillTint="7F"/>
      </w:tcPr>
    </w:tblStylePr>
    <w:tblStylePr w:type="band1Horz">
      <w:tblPr/>
      <w:tcPr>
        <w:shd w:val="clear" w:color="auto" w:fill="46BCFF" w:themeFill="accent6" w:themeFillTint="7F"/>
      </w:tcPr>
    </w:tblStylePr>
  </w:style>
  <w:style w:type="table" w:styleId="Grillecouleur-Accent5">
    <w:name w:val="Colorful Grid Accent 5"/>
    <w:basedOn w:val="TableauNormal"/>
    <w:uiPriority w:val="73"/>
    <w:semiHidden/>
    <w:rsid w:val="00E07762"/>
    <w:tblPr>
      <w:tblStyleRowBandSize w:val="1"/>
      <w:tblStyleColBandSize w:val="1"/>
      <w:tblBorders>
        <w:insideH w:val="single" w:sz="4" w:space="0" w:color="FFFFFF" w:themeColor="background1"/>
      </w:tblBorders>
    </w:tblPr>
    <w:tcPr>
      <w:shd w:val="clear" w:color="auto" w:fill="FFFAE4" w:themeFill="accent5" w:themeFillTint="33"/>
    </w:tcPr>
    <w:tblStylePr w:type="firstRow">
      <w:rPr>
        <w:b/>
        <w:bCs/>
      </w:rPr>
      <w:tblPr/>
      <w:tcPr>
        <w:shd w:val="clear" w:color="auto" w:fill="FFF6C9" w:themeFill="accent5" w:themeFillTint="66"/>
      </w:tcPr>
    </w:tblStylePr>
    <w:tblStylePr w:type="lastRow">
      <w:rPr>
        <w:b/>
        <w:bCs/>
        <w:color w:val="000000" w:themeColor="text1"/>
      </w:rPr>
      <w:tblPr/>
      <w:tcPr>
        <w:shd w:val="clear" w:color="auto" w:fill="FFF6C9" w:themeFill="accent5" w:themeFillTint="66"/>
      </w:tcPr>
    </w:tblStylePr>
    <w:tblStylePr w:type="firstCol">
      <w:rPr>
        <w:color w:val="FFFFFF" w:themeColor="background1"/>
      </w:rPr>
      <w:tblPr/>
      <w:tcPr>
        <w:shd w:val="clear" w:color="auto" w:fill="FFDC19" w:themeFill="accent5" w:themeFillShade="BF"/>
      </w:tcPr>
    </w:tblStylePr>
    <w:tblStylePr w:type="lastCol">
      <w:rPr>
        <w:color w:val="FFFFFF" w:themeColor="background1"/>
      </w:rPr>
      <w:tblPr/>
      <w:tcPr>
        <w:shd w:val="clear" w:color="auto" w:fill="FFDC19" w:themeFill="accent5" w:themeFillShade="BF"/>
      </w:tcPr>
    </w:tblStylePr>
    <w:tblStylePr w:type="band1Vert">
      <w:tblPr/>
      <w:tcPr>
        <w:shd w:val="clear" w:color="auto" w:fill="FFF4BB" w:themeFill="accent5" w:themeFillTint="7F"/>
      </w:tcPr>
    </w:tblStylePr>
    <w:tblStylePr w:type="band1Horz">
      <w:tblPr/>
      <w:tcPr>
        <w:shd w:val="clear" w:color="auto" w:fill="FFF4BB" w:themeFill="accent5" w:themeFillTint="7F"/>
      </w:tcPr>
    </w:tblStylePr>
  </w:style>
  <w:style w:type="table" w:styleId="Grillecouleur-Accent4">
    <w:name w:val="Colorful Grid Accent 4"/>
    <w:basedOn w:val="TableauNormal"/>
    <w:uiPriority w:val="73"/>
    <w:semiHidden/>
    <w:rsid w:val="00E07762"/>
    <w:tblPr>
      <w:tblStyleRowBandSize w:val="1"/>
      <w:tblStyleColBandSize w:val="1"/>
      <w:tblBorders>
        <w:insideH w:val="single" w:sz="4" w:space="0" w:color="FFFFFF" w:themeColor="background1"/>
      </w:tblBorders>
    </w:tblPr>
    <w:tcPr>
      <w:shd w:val="clear" w:color="auto" w:fill="FCE7E8" w:themeFill="accent4" w:themeFillTint="33"/>
    </w:tcPr>
    <w:tblStylePr w:type="firstRow">
      <w:rPr>
        <w:b/>
        <w:bCs/>
      </w:rPr>
      <w:tblPr/>
      <w:tcPr>
        <w:shd w:val="clear" w:color="auto" w:fill="F9CFD2" w:themeFill="accent4" w:themeFillTint="66"/>
      </w:tcPr>
    </w:tblStylePr>
    <w:tblStylePr w:type="lastRow">
      <w:rPr>
        <w:b/>
        <w:bCs/>
        <w:color w:val="000000" w:themeColor="text1"/>
      </w:rPr>
      <w:tblPr/>
      <w:tcPr>
        <w:shd w:val="clear" w:color="auto" w:fill="F9CFD2" w:themeFill="accent4" w:themeFillTint="66"/>
      </w:tcPr>
    </w:tblStylePr>
    <w:tblStylePr w:type="firstCol">
      <w:rPr>
        <w:color w:val="FFFFFF" w:themeColor="background1"/>
      </w:rPr>
      <w:tblPr/>
      <w:tcPr>
        <w:shd w:val="clear" w:color="auto" w:fill="E53343" w:themeFill="accent4" w:themeFillShade="BF"/>
      </w:tcPr>
    </w:tblStylePr>
    <w:tblStylePr w:type="lastCol">
      <w:rPr>
        <w:color w:val="FFFFFF" w:themeColor="background1"/>
      </w:rPr>
      <w:tblPr/>
      <w:tcPr>
        <w:shd w:val="clear" w:color="auto" w:fill="E53343" w:themeFill="accent4" w:themeFillShade="BF"/>
      </w:tcPr>
    </w:tblStylePr>
    <w:tblStylePr w:type="band1Vert">
      <w:tblPr/>
      <w:tcPr>
        <w:shd w:val="clear" w:color="auto" w:fill="F7C3C7" w:themeFill="accent4" w:themeFillTint="7F"/>
      </w:tcPr>
    </w:tblStylePr>
    <w:tblStylePr w:type="band1Horz">
      <w:tblPr/>
      <w:tcPr>
        <w:shd w:val="clear" w:color="auto" w:fill="F7C3C7" w:themeFill="accent4" w:themeFillTint="7F"/>
      </w:tcPr>
    </w:tblStylePr>
  </w:style>
  <w:style w:type="table" w:styleId="Grillecouleur-Accent3">
    <w:name w:val="Colorful Grid Accent 3"/>
    <w:basedOn w:val="TableauNormal"/>
    <w:uiPriority w:val="73"/>
    <w:semiHidden/>
    <w:rsid w:val="00E07762"/>
    <w:tblPr>
      <w:tblStyleRowBandSize w:val="1"/>
      <w:tblStyleColBandSize w:val="1"/>
      <w:tblBorders>
        <w:insideH w:val="single" w:sz="4" w:space="0" w:color="FFFFFF" w:themeColor="background1"/>
      </w:tblBorders>
    </w:tblPr>
    <w:tcPr>
      <w:shd w:val="clear" w:color="auto" w:fill="D9EFF6" w:themeFill="accent3" w:themeFillTint="33"/>
    </w:tcPr>
    <w:tblStylePr w:type="firstRow">
      <w:rPr>
        <w:b/>
        <w:bCs/>
      </w:rPr>
      <w:tblPr/>
      <w:tcPr>
        <w:shd w:val="clear" w:color="auto" w:fill="B3E0ED" w:themeFill="accent3" w:themeFillTint="66"/>
      </w:tcPr>
    </w:tblStylePr>
    <w:tblStylePr w:type="lastRow">
      <w:rPr>
        <w:b/>
        <w:bCs/>
        <w:color w:val="000000" w:themeColor="text1"/>
      </w:rPr>
      <w:tblPr/>
      <w:tcPr>
        <w:shd w:val="clear" w:color="auto" w:fill="B3E0ED" w:themeFill="accent3" w:themeFillTint="66"/>
      </w:tcPr>
    </w:tblStylePr>
    <w:tblStylePr w:type="firstCol">
      <w:rPr>
        <w:color w:val="FFFFFF" w:themeColor="background1"/>
      </w:rPr>
      <w:tblPr/>
      <w:tcPr>
        <w:shd w:val="clear" w:color="auto" w:fill="278BA6" w:themeFill="accent3" w:themeFillShade="BF"/>
      </w:tcPr>
    </w:tblStylePr>
    <w:tblStylePr w:type="lastCol">
      <w:rPr>
        <w:color w:val="FFFFFF" w:themeColor="background1"/>
      </w:rPr>
      <w:tblPr/>
      <w:tcPr>
        <w:shd w:val="clear" w:color="auto" w:fill="278BA6" w:themeFill="accent3" w:themeFillShade="BF"/>
      </w:tcPr>
    </w:tblStylePr>
    <w:tblStylePr w:type="band1Vert">
      <w:tblPr/>
      <w:tcPr>
        <w:shd w:val="clear" w:color="auto" w:fill="A0D9E8" w:themeFill="accent3" w:themeFillTint="7F"/>
      </w:tcPr>
    </w:tblStylePr>
    <w:tblStylePr w:type="band1Horz">
      <w:tblPr/>
      <w:tcPr>
        <w:shd w:val="clear" w:color="auto" w:fill="A0D9E8" w:themeFill="accent3" w:themeFillTint="7F"/>
      </w:tcPr>
    </w:tblStylePr>
  </w:style>
  <w:style w:type="table" w:styleId="Grillecouleur-Accent2">
    <w:name w:val="Colorful Grid Accent 2"/>
    <w:basedOn w:val="TableauNormal"/>
    <w:uiPriority w:val="73"/>
    <w:semiHidden/>
    <w:rsid w:val="00E07762"/>
    <w:tblPr>
      <w:tblStyleRowBandSize w:val="1"/>
      <w:tblStyleColBandSize w:val="1"/>
      <w:tblBorders>
        <w:insideH w:val="single" w:sz="4" w:space="0" w:color="FFFFFF" w:themeColor="background1"/>
      </w:tblBorders>
    </w:tblPr>
    <w:tcPr>
      <w:shd w:val="clear" w:color="auto" w:fill="CDEDED" w:themeFill="accent2" w:themeFillTint="33"/>
    </w:tcPr>
    <w:tblStylePr w:type="firstRow">
      <w:rPr>
        <w:b/>
        <w:bCs/>
      </w:rPr>
      <w:tblPr/>
      <w:tcPr>
        <w:shd w:val="clear" w:color="auto" w:fill="9BDCDC" w:themeFill="accent2" w:themeFillTint="66"/>
      </w:tcPr>
    </w:tblStylePr>
    <w:tblStylePr w:type="lastRow">
      <w:rPr>
        <w:b/>
        <w:bCs/>
        <w:color w:val="000000" w:themeColor="text1"/>
      </w:rPr>
      <w:tblPr/>
      <w:tcPr>
        <w:shd w:val="clear" w:color="auto" w:fill="9BDCDC" w:themeFill="accent2" w:themeFillTint="66"/>
      </w:tcPr>
    </w:tblStylePr>
    <w:tblStylePr w:type="firstCol">
      <w:rPr>
        <w:color w:val="FFFFFF" w:themeColor="background1"/>
      </w:rPr>
      <w:tblPr/>
      <w:tcPr>
        <w:shd w:val="clear" w:color="auto" w:fill="216161" w:themeFill="accent2" w:themeFillShade="BF"/>
      </w:tcPr>
    </w:tblStylePr>
    <w:tblStylePr w:type="lastCol">
      <w:rPr>
        <w:color w:val="FFFFFF" w:themeColor="background1"/>
      </w:rPr>
      <w:tblPr/>
      <w:tcPr>
        <w:shd w:val="clear" w:color="auto" w:fill="216161" w:themeFill="accent2" w:themeFillShade="BF"/>
      </w:tcPr>
    </w:tblStylePr>
    <w:tblStylePr w:type="band1Vert">
      <w:tblPr/>
      <w:tcPr>
        <w:shd w:val="clear" w:color="auto" w:fill="82D4D4" w:themeFill="accent2" w:themeFillTint="7F"/>
      </w:tcPr>
    </w:tblStylePr>
    <w:tblStylePr w:type="band1Horz">
      <w:tblPr/>
      <w:tcPr>
        <w:shd w:val="clear" w:color="auto" w:fill="82D4D4" w:themeFill="accent2" w:themeFillTint="7F"/>
      </w:tcPr>
    </w:tblStylePr>
  </w:style>
  <w:style w:type="table" w:styleId="Grillecouleur-Accent1">
    <w:name w:val="Colorful Grid Accent 1"/>
    <w:basedOn w:val="TableauNormal"/>
    <w:uiPriority w:val="73"/>
    <w:semiHidden/>
    <w:rsid w:val="00E07762"/>
    <w:tblPr>
      <w:tblStyleRowBandSize w:val="1"/>
      <w:tblStyleColBandSize w:val="1"/>
      <w:tblBorders>
        <w:insideH w:val="single" w:sz="4" w:space="0" w:color="FFFFFF" w:themeColor="background1"/>
      </w:tblBorders>
    </w:tblPr>
    <w:tcPr>
      <w:shd w:val="clear" w:color="auto" w:fill="DAF2ED" w:themeFill="accent1" w:themeFillTint="33"/>
    </w:tcPr>
    <w:tblStylePr w:type="firstRow">
      <w:rPr>
        <w:b/>
        <w:bCs/>
      </w:rPr>
      <w:tblPr/>
      <w:tcPr>
        <w:shd w:val="clear" w:color="auto" w:fill="B5E5DC" w:themeFill="accent1" w:themeFillTint="66"/>
      </w:tcPr>
    </w:tblStylePr>
    <w:tblStylePr w:type="lastRow">
      <w:rPr>
        <w:b/>
        <w:bCs/>
        <w:color w:val="000000" w:themeColor="text1"/>
      </w:rPr>
      <w:tblPr/>
      <w:tcPr>
        <w:shd w:val="clear" w:color="auto" w:fill="B5E5DC" w:themeFill="accent1" w:themeFillTint="66"/>
      </w:tcPr>
    </w:tblStylePr>
    <w:tblStylePr w:type="firstCol">
      <w:rPr>
        <w:color w:val="FFFFFF" w:themeColor="background1"/>
      </w:rPr>
      <w:tblPr/>
      <w:tcPr>
        <w:shd w:val="clear" w:color="auto" w:fill="329080" w:themeFill="accent1" w:themeFillShade="BF"/>
      </w:tcPr>
    </w:tblStylePr>
    <w:tblStylePr w:type="lastCol">
      <w:rPr>
        <w:color w:val="FFFFFF" w:themeColor="background1"/>
      </w:rPr>
      <w:tblPr/>
      <w:tcPr>
        <w:shd w:val="clear" w:color="auto" w:fill="329080" w:themeFill="accent1" w:themeFillShade="BF"/>
      </w:tcPr>
    </w:tblStylePr>
    <w:tblStylePr w:type="band1Vert">
      <w:tblPr/>
      <w:tcPr>
        <w:shd w:val="clear" w:color="auto" w:fill="A2DED4" w:themeFill="accent1" w:themeFillTint="7F"/>
      </w:tcPr>
    </w:tblStylePr>
    <w:tblStylePr w:type="band1Horz">
      <w:tblPr/>
      <w:tcPr>
        <w:shd w:val="clear" w:color="auto" w:fill="A2DED4" w:themeFill="accent1" w:themeFillTint="7F"/>
      </w:tcPr>
    </w:tblStylePr>
  </w:style>
  <w:style w:type="table" w:styleId="Listemoyenne2-Accent6">
    <w:name w:val="Medium List 2 Accent 6"/>
    <w:basedOn w:val="TableauNormal"/>
    <w:uiPriority w:val="66"/>
    <w:semiHidden/>
    <w:rsid w:val="00E07762"/>
    <w:rPr>
      <w:rFonts w:asciiTheme="majorHAnsi" w:eastAsiaTheme="majorEastAsia" w:hAnsiTheme="majorHAnsi" w:cstheme="majorBidi"/>
    </w:rPr>
    <w:tblPr>
      <w:tblStyleRowBandSize w:val="1"/>
      <w:tblStyleColBandSize w:val="1"/>
      <w:tblBorders>
        <w:top w:val="single" w:sz="8" w:space="0" w:color="005A8C" w:themeColor="accent6"/>
        <w:left w:val="single" w:sz="8" w:space="0" w:color="005A8C" w:themeColor="accent6"/>
        <w:bottom w:val="single" w:sz="8" w:space="0" w:color="005A8C" w:themeColor="accent6"/>
        <w:right w:val="single" w:sz="8" w:space="0" w:color="005A8C" w:themeColor="accent6"/>
      </w:tblBorders>
    </w:tblPr>
    <w:tblStylePr w:type="firstRow">
      <w:rPr>
        <w:sz w:val="24"/>
        <w:szCs w:val="24"/>
      </w:rPr>
      <w:tblPr/>
      <w:tcPr>
        <w:tcBorders>
          <w:top w:val="nil"/>
          <w:left w:val="nil"/>
          <w:bottom w:val="single" w:sz="24" w:space="0" w:color="005A8C" w:themeColor="accent6"/>
          <w:right w:val="nil"/>
          <w:insideH w:val="nil"/>
          <w:insideV w:val="nil"/>
        </w:tcBorders>
        <w:shd w:val="clear" w:color="auto" w:fill="FFFFFF" w:themeFill="background1"/>
      </w:tcPr>
    </w:tblStylePr>
    <w:tblStylePr w:type="lastRow">
      <w:tblPr/>
      <w:tcPr>
        <w:tcBorders>
          <w:top w:val="single" w:sz="8" w:space="0" w:color="005A8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A8C" w:themeColor="accent6"/>
          <w:insideH w:val="nil"/>
          <w:insideV w:val="nil"/>
        </w:tcBorders>
        <w:shd w:val="clear" w:color="auto" w:fill="FFFFFF" w:themeFill="background1"/>
      </w:tcPr>
    </w:tblStylePr>
    <w:tblStylePr w:type="lastCol">
      <w:tblPr/>
      <w:tcPr>
        <w:tcBorders>
          <w:top w:val="nil"/>
          <w:left w:val="single" w:sz="8" w:space="0" w:color="005A8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3DDFF" w:themeFill="accent6" w:themeFillTint="3F"/>
      </w:tcPr>
    </w:tblStylePr>
    <w:tblStylePr w:type="band1Horz">
      <w:tblPr/>
      <w:tcPr>
        <w:tcBorders>
          <w:top w:val="nil"/>
          <w:bottom w:val="nil"/>
          <w:insideH w:val="nil"/>
          <w:insideV w:val="nil"/>
        </w:tcBorders>
        <w:shd w:val="clear" w:color="auto" w:fill="A3DD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semiHidden/>
    <w:rsid w:val="00E07762"/>
    <w:rPr>
      <w:rFonts w:asciiTheme="majorHAnsi" w:eastAsiaTheme="majorEastAsia" w:hAnsiTheme="majorHAnsi" w:cstheme="majorBidi"/>
    </w:rPr>
    <w:tblPr>
      <w:tblStyleRowBandSize w:val="1"/>
      <w:tblStyleColBandSize w:val="1"/>
      <w:tblBorders>
        <w:top w:val="single" w:sz="8" w:space="0" w:color="FFEB78" w:themeColor="accent5"/>
        <w:left w:val="single" w:sz="8" w:space="0" w:color="FFEB78" w:themeColor="accent5"/>
        <w:bottom w:val="single" w:sz="8" w:space="0" w:color="FFEB78" w:themeColor="accent5"/>
        <w:right w:val="single" w:sz="8" w:space="0" w:color="FFEB78" w:themeColor="accent5"/>
      </w:tblBorders>
    </w:tblPr>
    <w:tblStylePr w:type="firstRow">
      <w:rPr>
        <w:sz w:val="24"/>
        <w:szCs w:val="24"/>
      </w:rPr>
      <w:tblPr/>
      <w:tcPr>
        <w:tcBorders>
          <w:top w:val="nil"/>
          <w:left w:val="nil"/>
          <w:bottom w:val="single" w:sz="24" w:space="0" w:color="FFEB78" w:themeColor="accent5"/>
          <w:right w:val="nil"/>
          <w:insideH w:val="nil"/>
          <w:insideV w:val="nil"/>
        </w:tcBorders>
        <w:shd w:val="clear" w:color="auto" w:fill="FFFFFF" w:themeFill="background1"/>
      </w:tcPr>
    </w:tblStylePr>
    <w:tblStylePr w:type="lastRow">
      <w:tblPr/>
      <w:tcPr>
        <w:tcBorders>
          <w:top w:val="single" w:sz="8" w:space="0" w:color="FFEB7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EB78" w:themeColor="accent5"/>
          <w:insideH w:val="nil"/>
          <w:insideV w:val="nil"/>
        </w:tcBorders>
        <w:shd w:val="clear" w:color="auto" w:fill="FFFFFF" w:themeFill="background1"/>
      </w:tcPr>
    </w:tblStylePr>
    <w:tblStylePr w:type="lastCol">
      <w:tblPr/>
      <w:tcPr>
        <w:tcBorders>
          <w:top w:val="nil"/>
          <w:left w:val="single" w:sz="8" w:space="0" w:color="FFEB7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9DD" w:themeFill="accent5" w:themeFillTint="3F"/>
      </w:tcPr>
    </w:tblStylePr>
    <w:tblStylePr w:type="band1Horz">
      <w:tblPr/>
      <w:tcPr>
        <w:tcBorders>
          <w:top w:val="nil"/>
          <w:bottom w:val="nil"/>
          <w:insideH w:val="nil"/>
          <w:insideV w:val="nil"/>
        </w:tcBorders>
        <w:shd w:val="clear" w:color="auto" w:fill="FFF9DD"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semiHidden/>
    <w:rsid w:val="00E07762"/>
    <w:rPr>
      <w:rFonts w:asciiTheme="majorHAnsi" w:eastAsiaTheme="majorEastAsia" w:hAnsiTheme="majorHAnsi" w:cstheme="majorBidi"/>
    </w:rPr>
    <w:tblPr>
      <w:tblStyleRowBandSize w:val="1"/>
      <w:tblStyleColBandSize w:val="1"/>
      <w:tblBorders>
        <w:top w:val="single" w:sz="8" w:space="0" w:color="F08791" w:themeColor="accent4"/>
        <w:left w:val="single" w:sz="8" w:space="0" w:color="F08791" w:themeColor="accent4"/>
        <w:bottom w:val="single" w:sz="8" w:space="0" w:color="F08791" w:themeColor="accent4"/>
        <w:right w:val="single" w:sz="8" w:space="0" w:color="F08791" w:themeColor="accent4"/>
      </w:tblBorders>
    </w:tblPr>
    <w:tblStylePr w:type="firstRow">
      <w:rPr>
        <w:sz w:val="24"/>
        <w:szCs w:val="24"/>
      </w:rPr>
      <w:tblPr/>
      <w:tcPr>
        <w:tcBorders>
          <w:top w:val="nil"/>
          <w:left w:val="nil"/>
          <w:bottom w:val="single" w:sz="24" w:space="0" w:color="F08791" w:themeColor="accent4"/>
          <w:right w:val="nil"/>
          <w:insideH w:val="nil"/>
          <w:insideV w:val="nil"/>
        </w:tcBorders>
        <w:shd w:val="clear" w:color="auto" w:fill="FFFFFF" w:themeFill="background1"/>
      </w:tcPr>
    </w:tblStylePr>
    <w:tblStylePr w:type="lastRow">
      <w:tblPr/>
      <w:tcPr>
        <w:tcBorders>
          <w:top w:val="single" w:sz="8" w:space="0" w:color="F08791"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8791" w:themeColor="accent4"/>
          <w:insideH w:val="nil"/>
          <w:insideV w:val="nil"/>
        </w:tcBorders>
        <w:shd w:val="clear" w:color="auto" w:fill="FFFFFF" w:themeFill="background1"/>
      </w:tcPr>
    </w:tblStylePr>
    <w:tblStylePr w:type="lastCol">
      <w:tblPr/>
      <w:tcPr>
        <w:tcBorders>
          <w:top w:val="nil"/>
          <w:left w:val="single" w:sz="8" w:space="0" w:color="F08791"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1E3" w:themeFill="accent4" w:themeFillTint="3F"/>
      </w:tcPr>
    </w:tblStylePr>
    <w:tblStylePr w:type="band1Horz">
      <w:tblPr/>
      <w:tcPr>
        <w:tcBorders>
          <w:top w:val="nil"/>
          <w:bottom w:val="nil"/>
          <w:insideH w:val="nil"/>
          <w:insideV w:val="nil"/>
        </w:tcBorders>
        <w:shd w:val="clear" w:color="auto" w:fill="FBE1E3"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semiHidden/>
    <w:rsid w:val="00E07762"/>
    <w:rPr>
      <w:rFonts w:asciiTheme="majorHAnsi" w:eastAsiaTheme="majorEastAsia" w:hAnsiTheme="majorHAnsi" w:cstheme="majorBidi"/>
    </w:rPr>
    <w:tblPr>
      <w:tblStyleRowBandSize w:val="1"/>
      <w:tblStyleColBandSize w:val="1"/>
      <w:tblBorders>
        <w:top w:val="single" w:sz="8" w:space="0" w:color="41B4D2" w:themeColor="accent3"/>
        <w:left w:val="single" w:sz="8" w:space="0" w:color="41B4D2" w:themeColor="accent3"/>
        <w:bottom w:val="single" w:sz="8" w:space="0" w:color="41B4D2" w:themeColor="accent3"/>
        <w:right w:val="single" w:sz="8" w:space="0" w:color="41B4D2" w:themeColor="accent3"/>
      </w:tblBorders>
    </w:tblPr>
    <w:tblStylePr w:type="firstRow">
      <w:rPr>
        <w:sz w:val="24"/>
        <w:szCs w:val="24"/>
      </w:rPr>
      <w:tblPr/>
      <w:tcPr>
        <w:tcBorders>
          <w:top w:val="nil"/>
          <w:left w:val="nil"/>
          <w:bottom w:val="single" w:sz="24" w:space="0" w:color="41B4D2" w:themeColor="accent3"/>
          <w:right w:val="nil"/>
          <w:insideH w:val="nil"/>
          <w:insideV w:val="nil"/>
        </w:tcBorders>
        <w:shd w:val="clear" w:color="auto" w:fill="FFFFFF" w:themeFill="background1"/>
      </w:tcPr>
    </w:tblStylePr>
    <w:tblStylePr w:type="lastRow">
      <w:tblPr/>
      <w:tcPr>
        <w:tcBorders>
          <w:top w:val="single" w:sz="8" w:space="0" w:color="41B4D2"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B4D2" w:themeColor="accent3"/>
          <w:insideH w:val="nil"/>
          <w:insideV w:val="nil"/>
        </w:tcBorders>
        <w:shd w:val="clear" w:color="auto" w:fill="FFFFFF" w:themeFill="background1"/>
      </w:tcPr>
    </w:tblStylePr>
    <w:tblStylePr w:type="lastCol">
      <w:tblPr/>
      <w:tcPr>
        <w:tcBorders>
          <w:top w:val="nil"/>
          <w:left w:val="single" w:sz="8" w:space="0" w:color="41B4D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ECF3" w:themeFill="accent3" w:themeFillTint="3F"/>
      </w:tcPr>
    </w:tblStylePr>
    <w:tblStylePr w:type="band1Horz">
      <w:tblPr/>
      <w:tcPr>
        <w:tcBorders>
          <w:top w:val="nil"/>
          <w:bottom w:val="nil"/>
          <w:insideH w:val="nil"/>
          <w:insideV w:val="nil"/>
        </w:tcBorders>
        <w:shd w:val="clear" w:color="auto" w:fill="CFECF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semiHidden/>
    <w:rsid w:val="00E07762"/>
    <w:rPr>
      <w:rFonts w:asciiTheme="majorHAnsi" w:eastAsiaTheme="majorEastAsia" w:hAnsiTheme="majorHAnsi" w:cstheme="majorBidi"/>
    </w:rPr>
    <w:tblPr>
      <w:tblStyleRowBandSize w:val="1"/>
      <w:tblStyleColBandSize w:val="1"/>
      <w:tblBorders>
        <w:top w:val="single" w:sz="8" w:space="0" w:color="2D8282" w:themeColor="accent2"/>
        <w:left w:val="single" w:sz="8" w:space="0" w:color="2D8282" w:themeColor="accent2"/>
        <w:bottom w:val="single" w:sz="8" w:space="0" w:color="2D8282" w:themeColor="accent2"/>
        <w:right w:val="single" w:sz="8" w:space="0" w:color="2D8282" w:themeColor="accent2"/>
      </w:tblBorders>
    </w:tblPr>
    <w:tblStylePr w:type="firstRow">
      <w:rPr>
        <w:sz w:val="24"/>
        <w:szCs w:val="24"/>
      </w:rPr>
      <w:tblPr/>
      <w:tcPr>
        <w:tcBorders>
          <w:top w:val="nil"/>
          <w:left w:val="nil"/>
          <w:bottom w:val="single" w:sz="24" w:space="0" w:color="2D8282" w:themeColor="accent2"/>
          <w:right w:val="nil"/>
          <w:insideH w:val="nil"/>
          <w:insideV w:val="nil"/>
        </w:tcBorders>
        <w:shd w:val="clear" w:color="auto" w:fill="FFFFFF" w:themeFill="background1"/>
      </w:tcPr>
    </w:tblStylePr>
    <w:tblStylePr w:type="lastRow">
      <w:tblPr/>
      <w:tcPr>
        <w:tcBorders>
          <w:top w:val="single" w:sz="8" w:space="0" w:color="2D828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D8282" w:themeColor="accent2"/>
          <w:insideH w:val="nil"/>
          <w:insideV w:val="nil"/>
        </w:tcBorders>
        <w:shd w:val="clear" w:color="auto" w:fill="FFFFFF" w:themeFill="background1"/>
      </w:tcPr>
    </w:tblStylePr>
    <w:tblStylePr w:type="lastCol">
      <w:tblPr/>
      <w:tcPr>
        <w:tcBorders>
          <w:top w:val="nil"/>
          <w:left w:val="single" w:sz="8" w:space="0" w:color="2D828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1E9E9" w:themeFill="accent2" w:themeFillTint="3F"/>
      </w:tcPr>
    </w:tblStylePr>
    <w:tblStylePr w:type="band1Horz">
      <w:tblPr/>
      <w:tcPr>
        <w:tcBorders>
          <w:top w:val="nil"/>
          <w:bottom w:val="nil"/>
          <w:insideH w:val="nil"/>
          <w:insideV w:val="nil"/>
        </w:tcBorders>
        <w:shd w:val="clear" w:color="auto" w:fill="C1E9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semiHidden/>
    <w:rsid w:val="00E07762"/>
    <w:rPr>
      <w:rFonts w:asciiTheme="majorHAnsi" w:eastAsiaTheme="majorEastAsia" w:hAnsiTheme="majorHAnsi" w:cstheme="majorBidi"/>
    </w:rPr>
    <w:tblPr>
      <w:tblStyleRowBandSize w:val="1"/>
      <w:tblStyleColBandSize w:val="1"/>
      <w:tblBorders>
        <w:top w:val="single" w:sz="8" w:space="0" w:color="46BEAA" w:themeColor="accent1"/>
        <w:left w:val="single" w:sz="8" w:space="0" w:color="46BEAA" w:themeColor="accent1"/>
        <w:bottom w:val="single" w:sz="8" w:space="0" w:color="46BEAA" w:themeColor="accent1"/>
        <w:right w:val="single" w:sz="8" w:space="0" w:color="46BEAA" w:themeColor="accent1"/>
      </w:tblBorders>
    </w:tblPr>
    <w:tblStylePr w:type="firstRow">
      <w:rPr>
        <w:sz w:val="24"/>
        <w:szCs w:val="24"/>
      </w:rPr>
      <w:tblPr/>
      <w:tcPr>
        <w:tcBorders>
          <w:top w:val="nil"/>
          <w:left w:val="nil"/>
          <w:bottom w:val="single" w:sz="24" w:space="0" w:color="46BEAA" w:themeColor="accent1"/>
          <w:right w:val="nil"/>
          <w:insideH w:val="nil"/>
          <w:insideV w:val="nil"/>
        </w:tcBorders>
        <w:shd w:val="clear" w:color="auto" w:fill="FFFFFF" w:themeFill="background1"/>
      </w:tcPr>
    </w:tblStylePr>
    <w:tblStylePr w:type="lastRow">
      <w:tblPr/>
      <w:tcPr>
        <w:tcBorders>
          <w:top w:val="single" w:sz="8" w:space="0" w:color="46BEA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6BEAA" w:themeColor="accent1"/>
          <w:insideH w:val="nil"/>
          <w:insideV w:val="nil"/>
        </w:tcBorders>
        <w:shd w:val="clear" w:color="auto" w:fill="FFFFFF" w:themeFill="background1"/>
      </w:tcPr>
    </w:tblStylePr>
    <w:tblStylePr w:type="lastCol">
      <w:tblPr/>
      <w:tcPr>
        <w:tcBorders>
          <w:top w:val="nil"/>
          <w:left w:val="single" w:sz="8" w:space="0" w:color="46BEA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FE9" w:themeFill="accent1" w:themeFillTint="3F"/>
      </w:tcPr>
    </w:tblStylePr>
    <w:tblStylePr w:type="band1Horz">
      <w:tblPr/>
      <w:tcPr>
        <w:tcBorders>
          <w:top w:val="nil"/>
          <w:bottom w:val="nil"/>
          <w:insideH w:val="nil"/>
          <w:insideV w:val="nil"/>
        </w:tcBorders>
        <w:shd w:val="clear" w:color="auto" w:fill="D1EF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1-Accent6">
    <w:name w:val="Medium List 1 Accent 6"/>
    <w:basedOn w:val="TableauNormal"/>
    <w:uiPriority w:val="65"/>
    <w:semiHidden/>
    <w:rsid w:val="00E07762"/>
    <w:tblPr>
      <w:tblStyleRowBandSize w:val="1"/>
      <w:tblStyleColBandSize w:val="1"/>
      <w:tblBorders>
        <w:top w:val="single" w:sz="8" w:space="0" w:color="005A8C" w:themeColor="accent6"/>
        <w:bottom w:val="single" w:sz="8" w:space="0" w:color="005A8C" w:themeColor="accent6"/>
      </w:tblBorders>
    </w:tblPr>
    <w:tblStylePr w:type="firstRow">
      <w:rPr>
        <w:rFonts w:asciiTheme="majorHAnsi" w:eastAsiaTheme="majorEastAsia" w:hAnsiTheme="majorHAnsi" w:cstheme="majorBidi"/>
      </w:rPr>
      <w:tblPr/>
      <w:tcPr>
        <w:tcBorders>
          <w:top w:val="nil"/>
          <w:bottom w:val="single" w:sz="8" w:space="0" w:color="005A8C" w:themeColor="accent6"/>
        </w:tcBorders>
      </w:tcPr>
    </w:tblStylePr>
    <w:tblStylePr w:type="lastRow">
      <w:rPr>
        <w:b/>
        <w:bCs/>
        <w:color w:val="000000" w:themeColor="text2"/>
      </w:rPr>
      <w:tblPr/>
      <w:tcPr>
        <w:tcBorders>
          <w:top w:val="single" w:sz="8" w:space="0" w:color="005A8C" w:themeColor="accent6"/>
          <w:bottom w:val="single" w:sz="8" w:space="0" w:color="005A8C" w:themeColor="accent6"/>
        </w:tcBorders>
      </w:tcPr>
    </w:tblStylePr>
    <w:tblStylePr w:type="firstCol">
      <w:rPr>
        <w:b/>
        <w:bCs/>
      </w:rPr>
    </w:tblStylePr>
    <w:tblStylePr w:type="lastCol">
      <w:rPr>
        <w:b/>
        <w:bCs/>
      </w:rPr>
      <w:tblPr/>
      <w:tcPr>
        <w:tcBorders>
          <w:top w:val="single" w:sz="8" w:space="0" w:color="005A8C" w:themeColor="accent6"/>
          <w:bottom w:val="single" w:sz="8" w:space="0" w:color="005A8C" w:themeColor="accent6"/>
        </w:tcBorders>
      </w:tcPr>
    </w:tblStylePr>
    <w:tblStylePr w:type="band1Vert">
      <w:tblPr/>
      <w:tcPr>
        <w:shd w:val="clear" w:color="auto" w:fill="A3DDFF" w:themeFill="accent6" w:themeFillTint="3F"/>
      </w:tcPr>
    </w:tblStylePr>
    <w:tblStylePr w:type="band1Horz">
      <w:tblPr/>
      <w:tcPr>
        <w:shd w:val="clear" w:color="auto" w:fill="A3DDFF" w:themeFill="accent6" w:themeFillTint="3F"/>
      </w:tcPr>
    </w:tblStylePr>
  </w:style>
  <w:style w:type="table" w:styleId="Listemoyenne1-Accent5">
    <w:name w:val="Medium List 1 Accent 5"/>
    <w:basedOn w:val="TableauNormal"/>
    <w:uiPriority w:val="65"/>
    <w:semiHidden/>
    <w:rsid w:val="00E07762"/>
    <w:tblPr>
      <w:tblStyleRowBandSize w:val="1"/>
      <w:tblStyleColBandSize w:val="1"/>
      <w:tblBorders>
        <w:top w:val="single" w:sz="8" w:space="0" w:color="FFEB78" w:themeColor="accent5"/>
        <w:bottom w:val="single" w:sz="8" w:space="0" w:color="FFEB78" w:themeColor="accent5"/>
      </w:tblBorders>
    </w:tblPr>
    <w:tblStylePr w:type="firstRow">
      <w:rPr>
        <w:rFonts w:asciiTheme="majorHAnsi" w:eastAsiaTheme="majorEastAsia" w:hAnsiTheme="majorHAnsi" w:cstheme="majorBidi"/>
      </w:rPr>
      <w:tblPr/>
      <w:tcPr>
        <w:tcBorders>
          <w:top w:val="nil"/>
          <w:bottom w:val="single" w:sz="8" w:space="0" w:color="FFEB78" w:themeColor="accent5"/>
        </w:tcBorders>
      </w:tcPr>
    </w:tblStylePr>
    <w:tblStylePr w:type="lastRow">
      <w:rPr>
        <w:b/>
        <w:bCs/>
        <w:color w:val="000000" w:themeColor="text2"/>
      </w:rPr>
      <w:tblPr/>
      <w:tcPr>
        <w:tcBorders>
          <w:top w:val="single" w:sz="8" w:space="0" w:color="FFEB78" w:themeColor="accent5"/>
          <w:bottom w:val="single" w:sz="8" w:space="0" w:color="FFEB78" w:themeColor="accent5"/>
        </w:tcBorders>
      </w:tcPr>
    </w:tblStylePr>
    <w:tblStylePr w:type="firstCol">
      <w:rPr>
        <w:b/>
        <w:bCs/>
      </w:rPr>
    </w:tblStylePr>
    <w:tblStylePr w:type="lastCol">
      <w:rPr>
        <w:b/>
        <w:bCs/>
      </w:rPr>
      <w:tblPr/>
      <w:tcPr>
        <w:tcBorders>
          <w:top w:val="single" w:sz="8" w:space="0" w:color="FFEB78" w:themeColor="accent5"/>
          <w:bottom w:val="single" w:sz="8" w:space="0" w:color="FFEB78" w:themeColor="accent5"/>
        </w:tcBorders>
      </w:tcPr>
    </w:tblStylePr>
    <w:tblStylePr w:type="band1Vert">
      <w:tblPr/>
      <w:tcPr>
        <w:shd w:val="clear" w:color="auto" w:fill="FFF9DD" w:themeFill="accent5" w:themeFillTint="3F"/>
      </w:tcPr>
    </w:tblStylePr>
    <w:tblStylePr w:type="band1Horz">
      <w:tblPr/>
      <w:tcPr>
        <w:shd w:val="clear" w:color="auto" w:fill="FFF9DD" w:themeFill="accent5" w:themeFillTint="3F"/>
      </w:tcPr>
    </w:tblStylePr>
  </w:style>
  <w:style w:type="table" w:styleId="Listemoyenne1-Accent4">
    <w:name w:val="Medium List 1 Accent 4"/>
    <w:basedOn w:val="TableauNormal"/>
    <w:uiPriority w:val="65"/>
    <w:semiHidden/>
    <w:rsid w:val="00E07762"/>
    <w:tblPr>
      <w:tblStyleRowBandSize w:val="1"/>
      <w:tblStyleColBandSize w:val="1"/>
      <w:tblBorders>
        <w:top w:val="single" w:sz="8" w:space="0" w:color="F08791" w:themeColor="accent4"/>
        <w:bottom w:val="single" w:sz="8" w:space="0" w:color="F08791" w:themeColor="accent4"/>
      </w:tblBorders>
    </w:tblPr>
    <w:tblStylePr w:type="firstRow">
      <w:rPr>
        <w:rFonts w:asciiTheme="majorHAnsi" w:eastAsiaTheme="majorEastAsia" w:hAnsiTheme="majorHAnsi" w:cstheme="majorBidi"/>
      </w:rPr>
      <w:tblPr/>
      <w:tcPr>
        <w:tcBorders>
          <w:top w:val="nil"/>
          <w:bottom w:val="single" w:sz="8" w:space="0" w:color="F08791" w:themeColor="accent4"/>
        </w:tcBorders>
      </w:tcPr>
    </w:tblStylePr>
    <w:tblStylePr w:type="lastRow">
      <w:rPr>
        <w:b/>
        <w:bCs/>
        <w:color w:val="000000" w:themeColor="text2"/>
      </w:rPr>
      <w:tblPr/>
      <w:tcPr>
        <w:tcBorders>
          <w:top w:val="single" w:sz="8" w:space="0" w:color="F08791" w:themeColor="accent4"/>
          <w:bottom w:val="single" w:sz="8" w:space="0" w:color="F08791" w:themeColor="accent4"/>
        </w:tcBorders>
      </w:tcPr>
    </w:tblStylePr>
    <w:tblStylePr w:type="firstCol">
      <w:rPr>
        <w:b/>
        <w:bCs/>
      </w:rPr>
    </w:tblStylePr>
    <w:tblStylePr w:type="lastCol">
      <w:rPr>
        <w:b/>
        <w:bCs/>
      </w:rPr>
      <w:tblPr/>
      <w:tcPr>
        <w:tcBorders>
          <w:top w:val="single" w:sz="8" w:space="0" w:color="F08791" w:themeColor="accent4"/>
          <w:bottom w:val="single" w:sz="8" w:space="0" w:color="F08791" w:themeColor="accent4"/>
        </w:tcBorders>
      </w:tcPr>
    </w:tblStylePr>
    <w:tblStylePr w:type="band1Vert">
      <w:tblPr/>
      <w:tcPr>
        <w:shd w:val="clear" w:color="auto" w:fill="FBE1E3" w:themeFill="accent4" w:themeFillTint="3F"/>
      </w:tcPr>
    </w:tblStylePr>
    <w:tblStylePr w:type="band1Horz">
      <w:tblPr/>
      <w:tcPr>
        <w:shd w:val="clear" w:color="auto" w:fill="FBE1E3" w:themeFill="accent4" w:themeFillTint="3F"/>
      </w:tcPr>
    </w:tblStylePr>
  </w:style>
  <w:style w:type="table" w:styleId="Listemoyenne1-Accent3">
    <w:name w:val="Medium List 1 Accent 3"/>
    <w:basedOn w:val="TableauNormal"/>
    <w:uiPriority w:val="65"/>
    <w:semiHidden/>
    <w:rsid w:val="00E07762"/>
    <w:tblPr>
      <w:tblStyleRowBandSize w:val="1"/>
      <w:tblStyleColBandSize w:val="1"/>
      <w:tblBorders>
        <w:top w:val="single" w:sz="8" w:space="0" w:color="41B4D2" w:themeColor="accent3"/>
        <w:bottom w:val="single" w:sz="8" w:space="0" w:color="41B4D2" w:themeColor="accent3"/>
      </w:tblBorders>
    </w:tblPr>
    <w:tblStylePr w:type="firstRow">
      <w:rPr>
        <w:rFonts w:asciiTheme="majorHAnsi" w:eastAsiaTheme="majorEastAsia" w:hAnsiTheme="majorHAnsi" w:cstheme="majorBidi"/>
      </w:rPr>
      <w:tblPr/>
      <w:tcPr>
        <w:tcBorders>
          <w:top w:val="nil"/>
          <w:bottom w:val="single" w:sz="8" w:space="0" w:color="41B4D2" w:themeColor="accent3"/>
        </w:tcBorders>
      </w:tcPr>
    </w:tblStylePr>
    <w:tblStylePr w:type="lastRow">
      <w:rPr>
        <w:b/>
        <w:bCs/>
        <w:color w:val="000000" w:themeColor="text2"/>
      </w:rPr>
      <w:tblPr/>
      <w:tcPr>
        <w:tcBorders>
          <w:top w:val="single" w:sz="8" w:space="0" w:color="41B4D2" w:themeColor="accent3"/>
          <w:bottom w:val="single" w:sz="8" w:space="0" w:color="41B4D2" w:themeColor="accent3"/>
        </w:tcBorders>
      </w:tcPr>
    </w:tblStylePr>
    <w:tblStylePr w:type="firstCol">
      <w:rPr>
        <w:b/>
        <w:bCs/>
      </w:rPr>
    </w:tblStylePr>
    <w:tblStylePr w:type="lastCol">
      <w:rPr>
        <w:b/>
        <w:bCs/>
      </w:rPr>
      <w:tblPr/>
      <w:tcPr>
        <w:tcBorders>
          <w:top w:val="single" w:sz="8" w:space="0" w:color="41B4D2" w:themeColor="accent3"/>
          <w:bottom w:val="single" w:sz="8" w:space="0" w:color="41B4D2" w:themeColor="accent3"/>
        </w:tcBorders>
      </w:tcPr>
    </w:tblStylePr>
    <w:tblStylePr w:type="band1Vert">
      <w:tblPr/>
      <w:tcPr>
        <w:shd w:val="clear" w:color="auto" w:fill="CFECF3" w:themeFill="accent3" w:themeFillTint="3F"/>
      </w:tcPr>
    </w:tblStylePr>
    <w:tblStylePr w:type="band1Horz">
      <w:tblPr/>
      <w:tcPr>
        <w:shd w:val="clear" w:color="auto" w:fill="CFECF3" w:themeFill="accent3" w:themeFillTint="3F"/>
      </w:tcPr>
    </w:tblStylePr>
  </w:style>
  <w:style w:type="table" w:styleId="Listemoyenne1-Accent2">
    <w:name w:val="Medium List 1 Accent 2"/>
    <w:basedOn w:val="TableauNormal"/>
    <w:uiPriority w:val="65"/>
    <w:semiHidden/>
    <w:rsid w:val="00E07762"/>
    <w:tblPr>
      <w:tblStyleRowBandSize w:val="1"/>
      <w:tblStyleColBandSize w:val="1"/>
      <w:tblBorders>
        <w:top w:val="single" w:sz="8" w:space="0" w:color="2D8282" w:themeColor="accent2"/>
        <w:bottom w:val="single" w:sz="8" w:space="0" w:color="2D8282" w:themeColor="accent2"/>
      </w:tblBorders>
    </w:tblPr>
    <w:tblStylePr w:type="firstRow">
      <w:rPr>
        <w:rFonts w:asciiTheme="majorHAnsi" w:eastAsiaTheme="majorEastAsia" w:hAnsiTheme="majorHAnsi" w:cstheme="majorBidi"/>
      </w:rPr>
      <w:tblPr/>
      <w:tcPr>
        <w:tcBorders>
          <w:top w:val="nil"/>
          <w:bottom w:val="single" w:sz="8" w:space="0" w:color="2D8282" w:themeColor="accent2"/>
        </w:tcBorders>
      </w:tcPr>
    </w:tblStylePr>
    <w:tblStylePr w:type="lastRow">
      <w:rPr>
        <w:b/>
        <w:bCs/>
        <w:color w:val="000000" w:themeColor="text2"/>
      </w:rPr>
      <w:tblPr/>
      <w:tcPr>
        <w:tcBorders>
          <w:top w:val="single" w:sz="8" w:space="0" w:color="2D8282" w:themeColor="accent2"/>
          <w:bottom w:val="single" w:sz="8" w:space="0" w:color="2D8282" w:themeColor="accent2"/>
        </w:tcBorders>
      </w:tcPr>
    </w:tblStylePr>
    <w:tblStylePr w:type="firstCol">
      <w:rPr>
        <w:b/>
        <w:bCs/>
      </w:rPr>
    </w:tblStylePr>
    <w:tblStylePr w:type="lastCol">
      <w:rPr>
        <w:b/>
        <w:bCs/>
      </w:rPr>
      <w:tblPr/>
      <w:tcPr>
        <w:tcBorders>
          <w:top w:val="single" w:sz="8" w:space="0" w:color="2D8282" w:themeColor="accent2"/>
          <w:bottom w:val="single" w:sz="8" w:space="0" w:color="2D8282" w:themeColor="accent2"/>
        </w:tcBorders>
      </w:tcPr>
    </w:tblStylePr>
    <w:tblStylePr w:type="band1Vert">
      <w:tblPr/>
      <w:tcPr>
        <w:shd w:val="clear" w:color="auto" w:fill="C1E9E9" w:themeFill="accent2" w:themeFillTint="3F"/>
      </w:tcPr>
    </w:tblStylePr>
    <w:tblStylePr w:type="band1Horz">
      <w:tblPr/>
      <w:tcPr>
        <w:shd w:val="clear" w:color="auto" w:fill="C1E9E9" w:themeFill="accent2" w:themeFillTint="3F"/>
      </w:tcPr>
    </w:tblStylePr>
  </w:style>
  <w:style w:type="table" w:styleId="Tramemoyenne2-Accent6">
    <w:name w:val="Medium Shading 2 Accent 6"/>
    <w:basedOn w:val="TableauNormal"/>
    <w:uiPriority w:val="64"/>
    <w:semiHidden/>
    <w:rsid w:val="00E0776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A8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A8C" w:themeFill="accent6"/>
      </w:tcPr>
    </w:tblStylePr>
    <w:tblStylePr w:type="lastCol">
      <w:rPr>
        <w:b/>
        <w:bCs/>
        <w:color w:val="FFFFFF" w:themeColor="background1"/>
      </w:rPr>
      <w:tblPr/>
      <w:tcPr>
        <w:tcBorders>
          <w:left w:val="nil"/>
          <w:right w:val="nil"/>
          <w:insideH w:val="nil"/>
          <w:insideV w:val="nil"/>
        </w:tcBorders>
        <w:shd w:val="clear" w:color="auto" w:fill="005A8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semiHidden/>
    <w:rsid w:val="00E0776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EB7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EB78" w:themeFill="accent5"/>
      </w:tcPr>
    </w:tblStylePr>
    <w:tblStylePr w:type="lastCol">
      <w:rPr>
        <w:b/>
        <w:bCs/>
        <w:color w:val="FFFFFF" w:themeColor="background1"/>
      </w:rPr>
      <w:tblPr/>
      <w:tcPr>
        <w:tcBorders>
          <w:left w:val="nil"/>
          <w:right w:val="nil"/>
          <w:insideH w:val="nil"/>
          <w:insideV w:val="nil"/>
        </w:tcBorders>
        <w:shd w:val="clear" w:color="auto" w:fill="FFEB7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semiHidden/>
    <w:rsid w:val="00E0776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8791"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8791" w:themeFill="accent4"/>
      </w:tcPr>
    </w:tblStylePr>
    <w:tblStylePr w:type="lastCol">
      <w:rPr>
        <w:b/>
        <w:bCs/>
        <w:color w:val="FFFFFF" w:themeColor="background1"/>
      </w:rPr>
      <w:tblPr/>
      <w:tcPr>
        <w:tcBorders>
          <w:left w:val="nil"/>
          <w:right w:val="nil"/>
          <w:insideH w:val="nil"/>
          <w:insideV w:val="nil"/>
        </w:tcBorders>
        <w:shd w:val="clear" w:color="auto" w:fill="F08791"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semiHidden/>
    <w:rsid w:val="00E0776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B4D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1B4D2" w:themeFill="accent3"/>
      </w:tcPr>
    </w:tblStylePr>
    <w:tblStylePr w:type="lastCol">
      <w:rPr>
        <w:b/>
        <w:bCs/>
        <w:color w:val="FFFFFF" w:themeColor="background1"/>
      </w:rPr>
      <w:tblPr/>
      <w:tcPr>
        <w:tcBorders>
          <w:left w:val="nil"/>
          <w:right w:val="nil"/>
          <w:insideH w:val="nil"/>
          <w:insideV w:val="nil"/>
        </w:tcBorders>
        <w:shd w:val="clear" w:color="auto" w:fill="41B4D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semiHidden/>
    <w:rsid w:val="00E0776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D828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D8282" w:themeFill="accent2"/>
      </w:tcPr>
    </w:tblStylePr>
    <w:tblStylePr w:type="lastCol">
      <w:rPr>
        <w:b/>
        <w:bCs/>
        <w:color w:val="FFFFFF" w:themeColor="background1"/>
      </w:rPr>
      <w:tblPr/>
      <w:tcPr>
        <w:tcBorders>
          <w:left w:val="nil"/>
          <w:right w:val="nil"/>
          <w:insideH w:val="nil"/>
          <w:insideV w:val="nil"/>
        </w:tcBorders>
        <w:shd w:val="clear" w:color="auto" w:fill="2D828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1-Accent6">
    <w:name w:val="Medium Shading 1 Accent 6"/>
    <w:basedOn w:val="TableauNormal"/>
    <w:uiPriority w:val="63"/>
    <w:semiHidden/>
    <w:rsid w:val="00E07762"/>
    <w:tblPr>
      <w:tblStyleRowBandSize w:val="1"/>
      <w:tblStyleColBandSize w:val="1"/>
      <w:tblBorders>
        <w:top w:val="single" w:sz="8" w:space="0" w:color="0094E8" w:themeColor="accent6" w:themeTint="BF"/>
        <w:left w:val="single" w:sz="8" w:space="0" w:color="0094E8" w:themeColor="accent6" w:themeTint="BF"/>
        <w:bottom w:val="single" w:sz="8" w:space="0" w:color="0094E8" w:themeColor="accent6" w:themeTint="BF"/>
        <w:right w:val="single" w:sz="8" w:space="0" w:color="0094E8" w:themeColor="accent6" w:themeTint="BF"/>
        <w:insideH w:val="single" w:sz="8" w:space="0" w:color="0094E8" w:themeColor="accent6" w:themeTint="BF"/>
      </w:tblBorders>
    </w:tblPr>
    <w:tblStylePr w:type="firstRow">
      <w:pPr>
        <w:spacing w:before="0" w:after="0" w:line="240" w:lineRule="auto"/>
      </w:pPr>
      <w:rPr>
        <w:b/>
        <w:bCs/>
        <w:color w:val="FFFFFF" w:themeColor="background1"/>
      </w:rPr>
      <w:tblPr/>
      <w:tcPr>
        <w:tcBorders>
          <w:top w:val="single" w:sz="8" w:space="0" w:color="0094E8" w:themeColor="accent6" w:themeTint="BF"/>
          <w:left w:val="single" w:sz="8" w:space="0" w:color="0094E8" w:themeColor="accent6" w:themeTint="BF"/>
          <w:bottom w:val="single" w:sz="8" w:space="0" w:color="0094E8" w:themeColor="accent6" w:themeTint="BF"/>
          <w:right w:val="single" w:sz="8" w:space="0" w:color="0094E8" w:themeColor="accent6" w:themeTint="BF"/>
          <w:insideH w:val="nil"/>
          <w:insideV w:val="nil"/>
        </w:tcBorders>
        <w:shd w:val="clear" w:color="auto" w:fill="005A8C" w:themeFill="accent6"/>
      </w:tcPr>
    </w:tblStylePr>
    <w:tblStylePr w:type="lastRow">
      <w:pPr>
        <w:spacing w:before="0" w:after="0" w:line="240" w:lineRule="auto"/>
      </w:pPr>
      <w:rPr>
        <w:b/>
        <w:bCs/>
      </w:rPr>
      <w:tblPr/>
      <w:tcPr>
        <w:tcBorders>
          <w:top w:val="double" w:sz="6" w:space="0" w:color="0094E8" w:themeColor="accent6" w:themeTint="BF"/>
          <w:left w:val="single" w:sz="8" w:space="0" w:color="0094E8" w:themeColor="accent6" w:themeTint="BF"/>
          <w:bottom w:val="single" w:sz="8" w:space="0" w:color="0094E8" w:themeColor="accent6" w:themeTint="BF"/>
          <w:right w:val="single" w:sz="8" w:space="0" w:color="0094E8" w:themeColor="accent6" w:themeTint="BF"/>
          <w:insideH w:val="nil"/>
          <w:insideV w:val="nil"/>
        </w:tcBorders>
      </w:tcPr>
    </w:tblStylePr>
    <w:tblStylePr w:type="firstCol">
      <w:rPr>
        <w:b/>
        <w:bCs/>
      </w:rPr>
    </w:tblStylePr>
    <w:tblStylePr w:type="lastCol">
      <w:rPr>
        <w:b/>
        <w:bCs/>
      </w:rPr>
    </w:tblStylePr>
    <w:tblStylePr w:type="band1Vert">
      <w:tblPr/>
      <w:tcPr>
        <w:shd w:val="clear" w:color="auto" w:fill="A3DDFF" w:themeFill="accent6" w:themeFillTint="3F"/>
      </w:tcPr>
    </w:tblStylePr>
    <w:tblStylePr w:type="band1Horz">
      <w:tblPr/>
      <w:tcPr>
        <w:tcBorders>
          <w:insideH w:val="nil"/>
          <w:insideV w:val="nil"/>
        </w:tcBorders>
        <w:shd w:val="clear" w:color="auto" w:fill="A3DDFF" w:themeFill="accent6"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semiHidden/>
    <w:rsid w:val="00E07762"/>
    <w:tblPr>
      <w:tblStyleRowBandSize w:val="1"/>
      <w:tblStyleColBandSize w:val="1"/>
      <w:tblBorders>
        <w:top w:val="single" w:sz="8" w:space="0" w:color="FFEF99" w:themeColor="accent5" w:themeTint="BF"/>
        <w:left w:val="single" w:sz="8" w:space="0" w:color="FFEF99" w:themeColor="accent5" w:themeTint="BF"/>
        <w:bottom w:val="single" w:sz="8" w:space="0" w:color="FFEF99" w:themeColor="accent5" w:themeTint="BF"/>
        <w:right w:val="single" w:sz="8" w:space="0" w:color="FFEF99" w:themeColor="accent5" w:themeTint="BF"/>
        <w:insideH w:val="single" w:sz="8" w:space="0" w:color="FFEF99" w:themeColor="accent5" w:themeTint="BF"/>
      </w:tblBorders>
    </w:tblPr>
    <w:tblStylePr w:type="firstRow">
      <w:pPr>
        <w:spacing w:before="0" w:after="0" w:line="240" w:lineRule="auto"/>
      </w:pPr>
      <w:rPr>
        <w:b/>
        <w:bCs/>
        <w:color w:val="FFFFFF" w:themeColor="background1"/>
      </w:rPr>
      <w:tblPr/>
      <w:tcPr>
        <w:tcBorders>
          <w:top w:val="single" w:sz="8" w:space="0" w:color="FFEF99" w:themeColor="accent5" w:themeTint="BF"/>
          <w:left w:val="single" w:sz="8" w:space="0" w:color="FFEF99" w:themeColor="accent5" w:themeTint="BF"/>
          <w:bottom w:val="single" w:sz="8" w:space="0" w:color="FFEF99" w:themeColor="accent5" w:themeTint="BF"/>
          <w:right w:val="single" w:sz="8" w:space="0" w:color="FFEF99" w:themeColor="accent5" w:themeTint="BF"/>
          <w:insideH w:val="nil"/>
          <w:insideV w:val="nil"/>
        </w:tcBorders>
        <w:shd w:val="clear" w:color="auto" w:fill="FFEB78" w:themeFill="accent5"/>
      </w:tcPr>
    </w:tblStylePr>
    <w:tblStylePr w:type="lastRow">
      <w:pPr>
        <w:spacing w:before="0" w:after="0" w:line="240" w:lineRule="auto"/>
      </w:pPr>
      <w:rPr>
        <w:b/>
        <w:bCs/>
      </w:rPr>
      <w:tblPr/>
      <w:tcPr>
        <w:tcBorders>
          <w:top w:val="double" w:sz="6" w:space="0" w:color="FFEF99" w:themeColor="accent5" w:themeTint="BF"/>
          <w:left w:val="single" w:sz="8" w:space="0" w:color="FFEF99" w:themeColor="accent5" w:themeTint="BF"/>
          <w:bottom w:val="single" w:sz="8" w:space="0" w:color="FFEF99" w:themeColor="accent5" w:themeTint="BF"/>
          <w:right w:val="single" w:sz="8" w:space="0" w:color="FFEF99"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9DD" w:themeFill="accent5" w:themeFillTint="3F"/>
      </w:tcPr>
    </w:tblStylePr>
    <w:tblStylePr w:type="band1Horz">
      <w:tblPr/>
      <w:tcPr>
        <w:tcBorders>
          <w:insideH w:val="nil"/>
          <w:insideV w:val="nil"/>
        </w:tcBorders>
        <w:shd w:val="clear" w:color="auto" w:fill="FFF9DD" w:themeFill="accent5"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semiHidden/>
    <w:rsid w:val="00E07762"/>
    <w:tblPr>
      <w:tblStyleRowBandSize w:val="1"/>
      <w:tblStyleColBandSize w:val="1"/>
      <w:tblBorders>
        <w:top w:val="single" w:sz="8" w:space="0" w:color="F3A4AC" w:themeColor="accent4" w:themeTint="BF"/>
        <w:left w:val="single" w:sz="8" w:space="0" w:color="F3A4AC" w:themeColor="accent4" w:themeTint="BF"/>
        <w:bottom w:val="single" w:sz="8" w:space="0" w:color="F3A4AC" w:themeColor="accent4" w:themeTint="BF"/>
        <w:right w:val="single" w:sz="8" w:space="0" w:color="F3A4AC" w:themeColor="accent4" w:themeTint="BF"/>
        <w:insideH w:val="single" w:sz="8" w:space="0" w:color="F3A4AC" w:themeColor="accent4" w:themeTint="BF"/>
      </w:tblBorders>
    </w:tblPr>
    <w:tblStylePr w:type="firstRow">
      <w:pPr>
        <w:spacing w:before="0" w:after="0" w:line="240" w:lineRule="auto"/>
      </w:pPr>
      <w:rPr>
        <w:b/>
        <w:bCs/>
        <w:color w:val="FFFFFF" w:themeColor="background1"/>
      </w:rPr>
      <w:tblPr/>
      <w:tcPr>
        <w:tcBorders>
          <w:top w:val="single" w:sz="8" w:space="0" w:color="F3A4AC" w:themeColor="accent4" w:themeTint="BF"/>
          <w:left w:val="single" w:sz="8" w:space="0" w:color="F3A4AC" w:themeColor="accent4" w:themeTint="BF"/>
          <w:bottom w:val="single" w:sz="8" w:space="0" w:color="F3A4AC" w:themeColor="accent4" w:themeTint="BF"/>
          <w:right w:val="single" w:sz="8" w:space="0" w:color="F3A4AC" w:themeColor="accent4" w:themeTint="BF"/>
          <w:insideH w:val="nil"/>
          <w:insideV w:val="nil"/>
        </w:tcBorders>
        <w:shd w:val="clear" w:color="auto" w:fill="F08791" w:themeFill="accent4"/>
      </w:tcPr>
    </w:tblStylePr>
    <w:tblStylePr w:type="lastRow">
      <w:pPr>
        <w:spacing w:before="0" w:after="0" w:line="240" w:lineRule="auto"/>
      </w:pPr>
      <w:rPr>
        <w:b/>
        <w:bCs/>
      </w:rPr>
      <w:tblPr/>
      <w:tcPr>
        <w:tcBorders>
          <w:top w:val="double" w:sz="6" w:space="0" w:color="F3A4AC" w:themeColor="accent4" w:themeTint="BF"/>
          <w:left w:val="single" w:sz="8" w:space="0" w:color="F3A4AC" w:themeColor="accent4" w:themeTint="BF"/>
          <w:bottom w:val="single" w:sz="8" w:space="0" w:color="F3A4AC" w:themeColor="accent4" w:themeTint="BF"/>
          <w:right w:val="single" w:sz="8" w:space="0" w:color="F3A4A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E1E3" w:themeFill="accent4" w:themeFillTint="3F"/>
      </w:tcPr>
    </w:tblStylePr>
    <w:tblStylePr w:type="band1Horz">
      <w:tblPr/>
      <w:tcPr>
        <w:tcBorders>
          <w:insideH w:val="nil"/>
          <w:insideV w:val="nil"/>
        </w:tcBorders>
        <w:shd w:val="clear" w:color="auto" w:fill="FBE1E3" w:themeFill="accent4"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semiHidden/>
    <w:rsid w:val="00E07762"/>
    <w:tblPr>
      <w:tblStyleRowBandSize w:val="1"/>
      <w:tblStyleColBandSize w:val="1"/>
      <w:tblBorders>
        <w:top w:val="single" w:sz="8" w:space="0" w:color="70C6DD" w:themeColor="accent3" w:themeTint="BF"/>
        <w:left w:val="single" w:sz="8" w:space="0" w:color="70C6DD" w:themeColor="accent3" w:themeTint="BF"/>
        <w:bottom w:val="single" w:sz="8" w:space="0" w:color="70C6DD" w:themeColor="accent3" w:themeTint="BF"/>
        <w:right w:val="single" w:sz="8" w:space="0" w:color="70C6DD" w:themeColor="accent3" w:themeTint="BF"/>
        <w:insideH w:val="single" w:sz="8" w:space="0" w:color="70C6DD" w:themeColor="accent3" w:themeTint="BF"/>
      </w:tblBorders>
    </w:tblPr>
    <w:tblStylePr w:type="firstRow">
      <w:pPr>
        <w:spacing w:before="0" w:after="0" w:line="240" w:lineRule="auto"/>
      </w:pPr>
      <w:rPr>
        <w:b/>
        <w:bCs/>
        <w:color w:val="FFFFFF" w:themeColor="background1"/>
      </w:rPr>
      <w:tblPr/>
      <w:tcPr>
        <w:tcBorders>
          <w:top w:val="single" w:sz="8" w:space="0" w:color="70C6DD" w:themeColor="accent3" w:themeTint="BF"/>
          <w:left w:val="single" w:sz="8" w:space="0" w:color="70C6DD" w:themeColor="accent3" w:themeTint="BF"/>
          <w:bottom w:val="single" w:sz="8" w:space="0" w:color="70C6DD" w:themeColor="accent3" w:themeTint="BF"/>
          <w:right w:val="single" w:sz="8" w:space="0" w:color="70C6DD" w:themeColor="accent3" w:themeTint="BF"/>
          <w:insideH w:val="nil"/>
          <w:insideV w:val="nil"/>
        </w:tcBorders>
        <w:shd w:val="clear" w:color="auto" w:fill="41B4D2" w:themeFill="accent3"/>
      </w:tcPr>
    </w:tblStylePr>
    <w:tblStylePr w:type="lastRow">
      <w:pPr>
        <w:spacing w:before="0" w:after="0" w:line="240" w:lineRule="auto"/>
      </w:pPr>
      <w:rPr>
        <w:b/>
        <w:bCs/>
      </w:rPr>
      <w:tblPr/>
      <w:tcPr>
        <w:tcBorders>
          <w:top w:val="double" w:sz="6" w:space="0" w:color="70C6DD" w:themeColor="accent3" w:themeTint="BF"/>
          <w:left w:val="single" w:sz="8" w:space="0" w:color="70C6DD" w:themeColor="accent3" w:themeTint="BF"/>
          <w:bottom w:val="single" w:sz="8" w:space="0" w:color="70C6DD" w:themeColor="accent3" w:themeTint="BF"/>
          <w:right w:val="single" w:sz="8" w:space="0" w:color="70C6D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FECF3" w:themeFill="accent3" w:themeFillTint="3F"/>
      </w:tcPr>
    </w:tblStylePr>
    <w:tblStylePr w:type="band1Horz">
      <w:tblPr/>
      <w:tcPr>
        <w:tcBorders>
          <w:insideH w:val="nil"/>
          <w:insideV w:val="nil"/>
        </w:tcBorders>
        <w:shd w:val="clear" w:color="auto" w:fill="CFECF3" w:themeFill="accent3"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semiHidden/>
    <w:rsid w:val="00E07762"/>
    <w:tblPr>
      <w:tblStyleRowBandSize w:val="1"/>
      <w:tblStyleColBandSize w:val="1"/>
      <w:tblBorders>
        <w:top w:val="single" w:sz="8" w:space="0" w:color="44BEBE" w:themeColor="accent2" w:themeTint="BF"/>
        <w:left w:val="single" w:sz="8" w:space="0" w:color="44BEBE" w:themeColor="accent2" w:themeTint="BF"/>
        <w:bottom w:val="single" w:sz="8" w:space="0" w:color="44BEBE" w:themeColor="accent2" w:themeTint="BF"/>
        <w:right w:val="single" w:sz="8" w:space="0" w:color="44BEBE" w:themeColor="accent2" w:themeTint="BF"/>
        <w:insideH w:val="single" w:sz="8" w:space="0" w:color="44BEBE" w:themeColor="accent2" w:themeTint="BF"/>
      </w:tblBorders>
    </w:tblPr>
    <w:tblStylePr w:type="firstRow">
      <w:pPr>
        <w:spacing w:before="0" w:after="0" w:line="240" w:lineRule="auto"/>
      </w:pPr>
      <w:rPr>
        <w:b/>
        <w:bCs/>
        <w:color w:val="FFFFFF" w:themeColor="background1"/>
      </w:rPr>
      <w:tblPr/>
      <w:tcPr>
        <w:tcBorders>
          <w:top w:val="single" w:sz="8" w:space="0" w:color="44BEBE" w:themeColor="accent2" w:themeTint="BF"/>
          <w:left w:val="single" w:sz="8" w:space="0" w:color="44BEBE" w:themeColor="accent2" w:themeTint="BF"/>
          <w:bottom w:val="single" w:sz="8" w:space="0" w:color="44BEBE" w:themeColor="accent2" w:themeTint="BF"/>
          <w:right w:val="single" w:sz="8" w:space="0" w:color="44BEBE" w:themeColor="accent2" w:themeTint="BF"/>
          <w:insideH w:val="nil"/>
          <w:insideV w:val="nil"/>
        </w:tcBorders>
        <w:shd w:val="clear" w:color="auto" w:fill="2D8282" w:themeFill="accent2"/>
      </w:tcPr>
    </w:tblStylePr>
    <w:tblStylePr w:type="lastRow">
      <w:pPr>
        <w:spacing w:before="0" w:after="0" w:line="240" w:lineRule="auto"/>
      </w:pPr>
      <w:rPr>
        <w:b/>
        <w:bCs/>
      </w:rPr>
      <w:tblPr/>
      <w:tcPr>
        <w:tcBorders>
          <w:top w:val="double" w:sz="6" w:space="0" w:color="44BEBE" w:themeColor="accent2" w:themeTint="BF"/>
          <w:left w:val="single" w:sz="8" w:space="0" w:color="44BEBE" w:themeColor="accent2" w:themeTint="BF"/>
          <w:bottom w:val="single" w:sz="8" w:space="0" w:color="44BEBE" w:themeColor="accent2" w:themeTint="BF"/>
          <w:right w:val="single" w:sz="8" w:space="0" w:color="44BE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C1E9E9" w:themeFill="accent2" w:themeFillTint="3F"/>
      </w:tcPr>
    </w:tblStylePr>
    <w:tblStylePr w:type="band1Horz">
      <w:tblPr/>
      <w:tcPr>
        <w:tcBorders>
          <w:insideH w:val="nil"/>
          <w:insideV w:val="nil"/>
        </w:tcBorders>
        <w:shd w:val="clear" w:color="auto" w:fill="C1E9E9" w:themeFill="accent2" w:themeFillTint="3F"/>
      </w:tcPr>
    </w:tblStylePr>
    <w:tblStylePr w:type="band2Horz">
      <w:tblPr/>
      <w:tcPr>
        <w:tcBorders>
          <w:insideH w:val="nil"/>
          <w:insideV w:val="nil"/>
        </w:tcBorders>
      </w:tcPr>
    </w:tblStylePr>
  </w:style>
  <w:style w:type="table" w:styleId="Grillemoyenne3-Accent6">
    <w:name w:val="Medium Grid 3 Accent 6"/>
    <w:basedOn w:val="TableauNormal"/>
    <w:uiPriority w:val="69"/>
    <w:semiHidden/>
    <w:rsid w:val="00E0776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3DD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A8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A8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A8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A8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6BC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6BCFF" w:themeFill="accent6" w:themeFillTint="7F"/>
      </w:tcPr>
    </w:tblStylePr>
  </w:style>
  <w:style w:type="table" w:styleId="Grillemoyenne3-Accent5">
    <w:name w:val="Medium Grid 3 Accent 5"/>
    <w:basedOn w:val="TableauNormal"/>
    <w:uiPriority w:val="69"/>
    <w:semiHidden/>
    <w:rsid w:val="00E0776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9D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EB7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EB7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EB7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EB7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4B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4BB" w:themeFill="accent5" w:themeFillTint="7F"/>
      </w:tcPr>
    </w:tblStylePr>
  </w:style>
  <w:style w:type="table" w:styleId="Grillemoyenne3-Accent4">
    <w:name w:val="Medium Grid 3 Accent 4"/>
    <w:basedOn w:val="TableauNormal"/>
    <w:uiPriority w:val="69"/>
    <w:semiHidden/>
    <w:rsid w:val="00E0776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1E3"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8791"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8791"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8791"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8791"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C3C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C3C7" w:themeFill="accent4" w:themeFillTint="7F"/>
      </w:tcPr>
    </w:tblStylePr>
  </w:style>
  <w:style w:type="table" w:styleId="Grillemoyenne3-Accent3">
    <w:name w:val="Medium Grid 3 Accent 3"/>
    <w:basedOn w:val="TableauNormal"/>
    <w:uiPriority w:val="69"/>
    <w:semiHidden/>
    <w:rsid w:val="00E0776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ECF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B4D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B4D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B4D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B4D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9E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9E8" w:themeFill="accent3" w:themeFillTint="7F"/>
      </w:tcPr>
    </w:tblStylePr>
  </w:style>
  <w:style w:type="table" w:styleId="Grillemoyenne3-Accent2">
    <w:name w:val="Medium Grid 3 Accent 2"/>
    <w:basedOn w:val="TableauNormal"/>
    <w:uiPriority w:val="69"/>
    <w:semiHidden/>
    <w:rsid w:val="00E0776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1E9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D828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D828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D828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D828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2D4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2D4D4" w:themeFill="accent2" w:themeFillTint="7F"/>
      </w:tcPr>
    </w:tblStylePr>
  </w:style>
  <w:style w:type="table" w:styleId="Grillemoyenne3-Accent1">
    <w:name w:val="Medium Grid 3 Accent 1"/>
    <w:basedOn w:val="TableauNormal"/>
    <w:uiPriority w:val="69"/>
    <w:semiHidden/>
    <w:rsid w:val="00E0776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F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6BEA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6BEA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6BEA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6BEA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2DED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2DED4" w:themeFill="accent1" w:themeFillTint="7F"/>
      </w:tcPr>
    </w:tblStylePr>
  </w:style>
  <w:style w:type="table" w:styleId="Grillemoyenne2-Accent6">
    <w:name w:val="Medium Grid 2 Accent 6"/>
    <w:basedOn w:val="TableauNormal"/>
    <w:uiPriority w:val="68"/>
    <w:semiHidden/>
    <w:rsid w:val="00E07762"/>
    <w:rPr>
      <w:rFonts w:asciiTheme="majorHAnsi" w:eastAsiaTheme="majorEastAsia" w:hAnsiTheme="majorHAnsi" w:cstheme="majorBidi"/>
    </w:rPr>
    <w:tblPr>
      <w:tblStyleRowBandSize w:val="1"/>
      <w:tblStyleColBandSize w:val="1"/>
      <w:tblBorders>
        <w:top w:val="single" w:sz="8" w:space="0" w:color="005A8C" w:themeColor="accent6"/>
        <w:left w:val="single" w:sz="8" w:space="0" w:color="005A8C" w:themeColor="accent6"/>
        <w:bottom w:val="single" w:sz="8" w:space="0" w:color="005A8C" w:themeColor="accent6"/>
        <w:right w:val="single" w:sz="8" w:space="0" w:color="005A8C" w:themeColor="accent6"/>
        <w:insideH w:val="single" w:sz="8" w:space="0" w:color="005A8C" w:themeColor="accent6"/>
        <w:insideV w:val="single" w:sz="8" w:space="0" w:color="005A8C" w:themeColor="accent6"/>
      </w:tblBorders>
    </w:tblPr>
    <w:tcPr>
      <w:shd w:val="clear" w:color="auto" w:fill="A3DDFF" w:themeFill="accent6" w:themeFillTint="3F"/>
    </w:tcPr>
    <w:tblStylePr w:type="firstRow">
      <w:rPr>
        <w:b/>
        <w:bCs/>
        <w:color w:val="000000" w:themeColor="text1"/>
      </w:rPr>
      <w:tblPr/>
      <w:tcPr>
        <w:shd w:val="clear" w:color="auto" w:fill="DAF1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5E4FF" w:themeFill="accent6" w:themeFillTint="33"/>
      </w:tcPr>
    </w:tblStylePr>
    <w:tblStylePr w:type="band1Vert">
      <w:tblPr/>
      <w:tcPr>
        <w:shd w:val="clear" w:color="auto" w:fill="46BCFF" w:themeFill="accent6" w:themeFillTint="7F"/>
      </w:tcPr>
    </w:tblStylePr>
    <w:tblStylePr w:type="band1Horz">
      <w:tblPr/>
      <w:tcPr>
        <w:tcBorders>
          <w:insideH w:val="single" w:sz="6" w:space="0" w:color="005A8C" w:themeColor="accent6"/>
          <w:insideV w:val="single" w:sz="6" w:space="0" w:color="005A8C" w:themeColor="accent6"/>
        </w:tcBorders>
        <w:shd w:val="clear" w:color="auto" w:fill="46BCFF" w:themeFill="accent6"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semiHidden/>
    <w:rsid w:val="00E07762"/>
    <w:rPr>
      <w:rFonts w:asciiTheme="majorHAnsi" w:eastAsiaTheme="majorEastAsia" w:hAnsiTheme="majorHAnsi" w:cstheme="majorBidi"/>
    </w:rPr>
    <w:tblPr>
      <w:tblStyleRowBandSize w:val="1"/>
      <w:tblStyleColBandSize w:val="1"/>
      <w:tblBorders>
        <w:top w:val="single" w:sz="8" w:space="0" w:color="FFEB78" w:themeColor="accent5"/>
        <w:left w:val="single" w:sz="8" w:space="0" w:color="FFEB78" w:themeColor="accent5"/>
        <w:bottom w:val="single" w:sz="8" w:space="0" w:color="FFEB78" w:themeColor="accent5"/>
        <w:right w:val="single" w:sz="8" w:space="0" w:color="FFEB78" w:themeColor="accent5"/>
        <w:insideH w:val="single" w:sz="8" w:space="0" w:color="FFEB78" w:themeColor="accent5"/>
        <w:insideV w:val="single" w:sz="8" w:space="0" w:color="FFEB78" w:themeColor="accent5"/>
      </w:tblBorders>
    </w:tblPr>
    <w:tcPr>
      <w:shd w:val="clear" w:color="auto" w:fill="FFF9DD" w:themeFill="accent5" w:themeFillTint="3F"/>
    </w:tcPr>
    <w:tblStylePr w:type="firstRow">
      <w:rPr>
        <w:b/>
        <w:bCs/>
        <w:color w:val="000000" w:themeColor="text1"/>
      </w:rPr>
      <w:tblPr/>
      <w:tcPr>
        <w:shd w:val="clear" w:color="auto" w:fill="FFFDF1"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AE4" w:themeFill="accent5" w:themeFillTint="33"/>
      </w:tcPr>
    </w:tblStylePr>
    <w:tblStylePr w:type="band1Vert">
      <w:tblPr/>
      <w:tcPr>
        <w:shd w:val="clear" w:color="auto" w:fill="FFF4BB" w:themeFill="accent5" w:themeFillTint="7F"/>
      </w:tcPr>
    </w:tblStylePr>
    <w:tblStylePr w:type="band1Horz">
      <w:tblPr/>
      <w:tcPr>
        <w:tcBorders>
          <w:insideH w:val="single" w:sz="6" w:space="0" w:color="FFEB78" w:themeColor="accent5"/>
          <w:insideV w:val="single" w:sz="6" w:space="0" w:color="FFEB78" w:themeColor="accent5"/>
        </w:tcBorders>
        <w:shd w:val="clear" w:color="auto" w:fill="FFF4BB"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semiHidden/>
    <w:rsid w:val="00E07762"/>
    <w:rPr>
      <w:rFonts w:asciiTheme="majorHAnsi" w:eastAsiaTheme="majorEastAsia" w:hAnsiTheme="majorHAnsi" w:cstheme="majorBidi"/>
    </w:rPr>
    <w:tblPr>
      <w:tblStyleRowBandSize w:val="1"/>
      <w:tblStyleColBandSize w:val="1"/>
      <w:tblBorders>
        <w:top w:val="single" w:sz="8" w:space="0" w:color="F08791" w:themeColor="accent4"/>
        <w:left w:val="single" w:sz="8" w:space="0" w:color="F08791" w:themeColor="accent4"/>
        <w:bottom w:val="single" w:sz="8" w:space="0" w:color="F08791" w:themeColor="accent4"/>
        <w:right w:val="single" w:sz="8" w:space="0" w:color="F08791" w:themeColor="accent4"/>
        <w:insideH w:val="single" w:sz="8" w:space="0" w:color="F08791" w:themeColor="accent4"/>
        <w:insideV w:val="single" w:sz="8" w:space="0" w:color="F08791" w:themeColor="accent4"/>
      </w:tblBorders>
    </w:tblPr>
    <w:tcPr>
      <w:shd w:val="clear" w:color="auto" w:fill="FBE1E3" w:themeFill="accent4" w:themeFillTint="3F"/>
    </w:tcPr>
    <w:tblStylePr w:type="firstRow">
      <w:rPr>
        <w:b/>
        <w:bCs/>
        <w:color w:val="000000" w:themeColor="text1"/>
      </w:rPr>
      <w:tblPr/>
      <w:tcPr>
        <w:shd w:val="clear" w:color="auto" w:fill="FDF3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7E8" w:themeFill="accent4" w:themeFillTint="33"/>
      </w:tcPr>
    </w:tblStylePr>
    <w:tblStylePr w:type="band1Vert">
      <w:tblPr/>
      <w:tcPr>
        <w:shd w:val="clear" w:color="auto" w:fill="F7C3C7" w:themeFill="accent4" w:themeFillTint="7F"/>
      </w:tcPr>
    </w:tblStylePr>
    <w:tblStylePr w:type="band1Horz">
      <w:tblPr/>
      <w:tcPr>
        <w:tcBorders>
          <w:insideH w:val="single" w:sz="6" w:space="0" w:color="F08791" w:themeColor="accent4"/>
          <w:insideV w:val="single" w:sz="6" w:space="0" w:color="F08791" w:themeColor="accent4"/>
        </w:tcBorders>
        <w:shd w:val="clear" w:color="auto" w:fill="F7C3C7" w:themeFill="accent4"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semiHidden/>
    <w:rsid w:val="00E07762"/>
    <w:rPr>
      <w:rFonts w:asciiTheme="majorHAnsi" w:eastAsiaTheme="majorEastAsia" w:hAnsiTheme="majorHAnsi" w:cstheme="majorBidi"/>
    </w:rPr>
    <w:tblPr>
      <w:tblStyleRowBandSize w:val="1"/>
      <w:tblStyleColBandSize w:val="1"/>
      <w:tblBorders>
        <w:top w:val="single" w:sz="8" w:space="0" w:color="41B4D2" w:themeColor="accent3"/>
        <w:left w:val="single" w:sz="8" w:space="0" w:color="41B4D2" w:themeColor="accent3"/>
        <w:bottom w:val="single" w:sz="8" w:space="0" w:color="41B4D2" w:themeColor="accent3"/>
        <w:right w:val="single" w:sz="8" w:space="0" w:color="41B4D2" w:themeColor="accent3"/>
        <w:insideH w:val="single" w:sz="8" w:space="0" w:color="41B4D2" w:themeColor="accent3"/>
        <w:insideV w:val="single" w:sz="8" w:space="0" w:color="41B4D2" w:themeColor="accent3"/>
      </w:tblBorders>
    </w:tblPr>
    <w:tcPr>
      <w:shd w:val="clear" w:color="auto" w:fill="CFECF3" w:themeFill="accent3" w:themeFillTint="3F"/>
    </w:tcPr>
    <w:tblStylePr w:type="firstRow">
      <w:rPr>
        <w:b/>
        <w:bCs/>
        <w:color w:val="000000" w:themeColor="text1"/>
      </w:rPr>
      <w:tblPr/>
      <w:tcPr>
        <w:shd w:val="clear" w:color="auto" w:fill="ECF7F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FF6" w:themeFill="accent3" w:themeFillTint="33"/>
      </w:tcPr>
    </w:tblStylePr>
    <w:tblStylePr w:type="band1Vert">
      <w:tblPr/>
      <w:tcPr>
        <w:shd w:val="clear" w:color="auto" w:fill="A0D9E8" w:themeFill="accent3" w:themeFillTint="7F"/>
      </w:tcPr>
    </w:tblStylePr>
    <w:tblStylePr w:type="band1Horz">
      <w:tblPr/>
      <w:tcPr>
        <w:tcBorders>
          <w:insideH w:val="single" w:sz="6" w:space="0" w:color="41B4D2" w:themeColor="accent3"/>
          <w:insideV w:val="single" w:sz="6" w:space="0" w:color="41B4D2" w:themeColor="accent3"/>
        </w:tcBorders>
        <w:shd w:val="clear" w:color="auto" w:fill="A0D9E8" w:themeFill="accent3"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semiHidden/>
    <w:rsid w:val="00E07762"/>
    <w:rPr>
      <w:rFonts w:asciiTheme="majorHAnsi" w:eastAsiaTheme="majorEastAsia" w:hAnsiTheme="majorHAnsi" w:cstheme="majorBidi"/>
    </w:rPr>
    <w:tblPr>
      <w:tblStyleRowBandSize w:val="1"/>
      <w:tblStyleColBandSize w:val="1"/>
      <w:tblBorders>
        <w:top w:val="single" w:sz="8" w:space="0" w:color="2D8282" w:themeColor="accent2"/>
        <w:left w:val="single" w:sz="8" w:space="0" w:color="2D8282" w:themeColor="accent2"/>
        <w:bottom w:val="single" w:sz="8" w:space="0" w:color="2D8282" w:themeColor="accent2"/>
        <w:right w:val="single" w:sz="8" w:space="0" w:color="2D8282" w:themeColor="accent2"/>
        <w:insideH w:val="single" w:sz="8" w:space="0" w:color="2D8282" w:themeColor="accent2"/>
        <w:insideV w:val="single" w:sz="8" w:space="0" w:color="2D8282" w:themeColor="accent2"/>
      </w:tblBorders>
    </w:tblPr>
    <w:tcPr>
      <w:shd w:val="clear" w:color="auto" w:fill="C1E9E9" w:themeFill="accent2" w:themeFillTint="3F"/>
    </w:tcPr>
    <w:tblStylePr w:type="firstRow">
      <w:rPr>
        <w:b/>
        <w:bCs/>
        <w:color w:val="000000" w:themeColor="text1"/>
      </w:rPr>
      <w:tblPr/>
      <w:tcPr>
        <w:shd w:val="clear" w:color="auto" w:fill="E6F6F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DEDED" w:themeFill="accent2" w:themeFillTint="33"/>
      </w:tcPr>
    </w:tblStylePr>
    <w:tblStylePr w:type="band1Vert">
      <w:tblPr/>
      <w:tcPr>
        <w:shd w:val="clear" w:color="auto" w:fill="82D4D4" w:themeFill="accent2" w:themeFillTint="7F"/>
      </w:tcPr>
    </w:tblStylePr>
    <w:tblStylePr w:type="band1Horz">
      <w:tblPr/>
      <w:tcPr>
        <w:tcBorders>
          <w:insideH w:val="single" w:sz="6" w:space="0" w:color="2D8282" w:themeColor="accent2"/>
          <w:insideV w:val="single" w:sz="6" w:space="0" w:color="2D8282" w:themeColor="accent2"/>
        </w:tcBorders>
        <w:shd w:val="clear" w:color="auto" w:fill="82D4D4" w:themeFill="accent2"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semiHidden/>
    <w:rsid w:val="00E07762"/>
    <w:rPr>
      <w:rFonts w:asciiTheme="majorHAnsi" w:eastAsiaTheme="majorEastAsia" w:hAnsiTheme="majorHAnsi" w:cstheme="majorBidi"/>
    </w:rPr>
    <w:tblPr>
      <w:tblStyleRowBandSize w:val="1"/>
      <w:tblStyleColBandSize w:val="1"/>
      <w:tblBorders>
        <w:top w:val="single" w:sz="8" w:space="0" w:color="46BEAA" w:themeColor="accent1"/>
        <w:left w:val="single" w:sz="8" w:space="0" w:color="46BEAA" w:themeColor="accent1"/>
        <w:bottom w:val="single" w:sz="8" w:space="0" w:color="46BEAA" w:themeColor="accent1"/>
        <w:right w:val="single" w:sz="8" w:space="0" w:color="46BEAA" w:themeColor="accent1"/>
        <w:insideH w:val="single" w:sz="8" w:space="0" w:color="46BEAA" w:themeColor="accent1"/>
        <w:insideV w:val="single" w:sz="8" w:space="0" w:color="46BEAA" w:themeColor="accent1"/>
      </w:tblBorders>
    </w:tblPr>
    <w:tcPr>
      <w:shd w:val="clear" w:color="auto" w:fill="D1EFE9" w:themeFill="accent1" w:themeFillTint="3F"/>
    </w:tcPr>
    <w:tblStylePr w:type="firstRow">
      <w:rPr>
        <w:b/>
        <w:bCs/>
        <w:color w:val="000000" w:themeColor="text1"/>
      </w:rPr>
      <w:tblPr/>
      <w:tcPr>
        <w:shd w:val="clear" w:color="auto" w:fill="ECF8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F2ED" w:themeFill="accent1" w:themeFillTint="33"/>
      </w:tcPr>
    </w:tblStylePr>
    <w:tblStylePr w:type="band1Vert">
      <w:tblPr/>
      <w:tcPr>
        <w:shd w:val="clear" w:color="auto" w:fill="A2DED4" w:themeFill="accent1" w:themeFillTint="7F"/>
      </w:tcPr>
    </w:tblStylePr>
    <w:tblStylePr w:type="band1Horz">
      <w:tblPr/>
      <w:tcPr>
        <w:tcBorders>
          <w:insideH w:val="single" w:sz="6" w:space="0" w:color="46BEAA" w:themeColor="accent1"/>
          <w:insideV w:val="single" w:sz="6" w:space="0" w:color="46BEAA" w:themeColor="accent1"/>
        </w:tcBorders>
        <w:shd w:val="clear" w:color="auto" w:fill="A2DED4" w:themeFill="accent1" w:themeFillTint="7F"/>
      </w:tcPr>
    </w:tblStylePr>
    <w:tblStylePr w:type="nwCell">
      <w:tblPr/>
      <w:tcPr>
        <w:shd w:val="clear" w:color="auto" w:fill="FFFFFF" w:themeFill="background1"/>
      </w:tcPr>
    </w:tblStylePr>
  </w:style>
  <w:style w:type="table" w:styleId="Grillemoyenne1-Accent6">
    <w:name w:val="Medium Grid 1 Accent 6"/>
    <w:basedOn w:val="TableauNormal"/>
    <w:uiPriority w:val="67"/>
    <w:semiHidden/>
    <w:rsid w:val="00E07762"/>
    <w:tblPr>
      <w:tblStyleRowBandSize w:val="1"/>
      <w:tblStyleColBandSize w:val="1"/>
      <w:tblBorders>
        <w:top w:val="single" w:sz="8" w:space="0" w:color="0094E8" w:themeColor="accent6" w:themeTint="BF"/>
        <w:left w:val="single" w:sz="8" w:space="0" w:color="0094E8" w:themeColor="accent6" w:themeTint="BF"/>
        <w:bottom w:val="single" w:sz="8" w:space="0" w:color="0094E8" w:themeColor="accent6" w:themeTint="BF"/>
        <w:right w:val="single" w:sz="8" w:space="0" w:color="0094E8" w:themeColor="accent6" w:themeTint="BF"/>
        <w:insideH w:val="single" w:sz="8" w:space="0" w:color="0094E8" w:themeColor="accent6" w:themeTint="BF"/>
        <w:insideV w:val="single" w:sz="8" w:space="0" w:color="0094E8" w:themeColor="accent6" w:themeTint="BF"/>
      </w:tblBorders>
    </w:tblPr>
    <w:tcPr>
      <w:shd w:val="clear" w:color="auto" w:fill="A3DDFF" w:themeFill="accent6" w:themeFillTint="3F"/>
    </w:tcPr>
    <w:tblStylePr w:type="firstRow">
      <w:rPr>
        <w:b/>
        <w:bCs/>
      </w:rPr>
    </w:tblStylePr>
    <w:tblStylePr w:type="lastRow">
      <w:rPr>
        <w:b/>
        <w:bCs/>
      </w:rPr>
      <w:tblPr/>
      <w:tcPr>
        <w:tcBorders>
          <w:top w:val="single" w:sz="18" w:space="0" w:color="0094E8" w:themeColor="accent6" w:themeTint="BF"/>
        </w:tcBorders>
      </w:tcPr>
    </w:tblStylePr>
    <w:tblStylePr w:type="firstCol">
      <w:rPr>
        <w:b/>
        <w:bCs/>
      </w:rPr>
    </w:tblStylePr>
    <w:tblStylePr w:type="lastCol">
      <w:rPr>
        <w:b/>
        <w:bCs/>
      </w:rPr>
    </w:tblStylePr>
    <w:tblStylePr w:type="band1Vert">
      <w:tblPr/>
      <w:tcPr>
        <w:shd w:val="clear" w:color="auto" w:fill="46BCFF" w:themeFill="accent6" w:themeFillTint="7F"/>
      </w:tcPr>
    </w:tblStylePr>
    <w:tblStylePr w:type="band1Horz">
      <w:tblPr/>
      <w:tcPr>
        <w:shd w:val="clear" w:color="auto" w:fill="46BCFF" w:themeFill="accent6" w:themeFillTint="7F"/>
      </w:tcPr>
    </w:tblStylePr>
  </w:style>
  <w:style w:type="table" w:styleId="Grillemoyenne1-Accent5">
    <w:name w:val="Medium Grid 1 Accent 5"/>
    <w:basedOn w:val="TableauNormal"/>
    <w:uiPriority w:val="67"/>
    <w:semiHidden/>
    <w:rsid w:val="00E07762"/>
    <w:tblPr>
      <w:tblStyleRowBandSize w:val="1"/>
      <w:tblStyleColBandSize w:val="1"/>
      <w:tblBorders>
        <w:top w:val="single" w:sz="8" w:space="0" w:color="FFEF99" w:themeColor="accent5" w:themeTint="BF"/>
        <w:left w:val="single" w:sz="8" w:space="0" w:color="FFEF99" w:themeColor="accent5" w:themeTint="BF"/>
        <w:bottom w:val="single" w:sz="8" w:space="0" w:color="FFEF99" w:themeColor="accent5" w:themeTint="BF"/>
        <w:right w:val="single" w:sz="8" w:space="0" w:color="FFEF99" w:themeColor="accent5" w:themeTint="BF"/>
        <w:insideH w:val="single" w:sz="8" w:space="0" w:color="FFEF99" w:themeColor="accent5" w:themeTint="BF"/>
        <w:insideV w:val="single" w:sz="8" w:space="0" w:color="FFEF99" w:themeColor="accent5" w:themeTint="BF"/>
      </w:tblBorders>
    </w:tblPr>
    <w:tcPr>
      <w:shd w:val="clear" w:color="auto" w:fill="FFF9DD" w:themeFill="accent5" w:themeFillTint="3F"/>
    </w:tcPr>
    <w:tblStylePr w:type="firstRow">
      <w:rPr>
        <w:b/>
        <w:bCs/>
      </w:rPr>
    </w:tblStylePr>
    <w:tblStylePr w:type="lastRow">
      <w:rPr>
        <w:b/>
        <w:bCs/>
      </w:rPr>
      <w:tblPr/>
      <w:tcPr>
        <w:tcBorders>
          <w:top w:val="single" w:sz="18" w:space="0" w:color="FFEF99" w:themeColor="accent5" w:themeTint="BF"/>
        </w:tcBorders>
      </w:tcPr>
    </w:tblStylePr>
    <w:tblStylePr w:type="firstCol">
      <w:rPr>
        <w:b/>
        <w:bCs/>
      </w:rPr>
    </w:tblStylePr>
    <w:tblStylePr w:type="lastCol">
      <w:rPr>
        <w:b/>
        <w:bCs/>
      </w:rPr>
    </w:tblStylePr>
    <w:tblStylePr w:type="band1Vert">
      <w:tblPr/>
      <w:tcPr>
        <w:shd w:val="clear" w:color="auto" w:fill="FFF4BB" w:themeFill="accent5" w:themeFillTint="7F"/>
      </w:tcPr>
    </w:tblStylePr>
    <w:tblStylePr w:type="band1Horz">
      <w:tblPr/>
      <w:tcPr>
        <w:shd w:val="clear" w:color="auto" w:fill="FFF4BB" w:themeFill="accent5" w:themeFillTint="7F"/>
      </w:tcPr>
    </w:tblStylePr>
  </w:style>
  <w:style w:type="table" w:styleId="Grillemoyenne1-Accent4">
    <w:name w:val="Medium Grid 1 Accent 4"/>
    <w:basedOn w:val="TableauNormal"/>
    <w:uiPriority w:val="67"/>
    <w:semiHidden/>
    <w:rsid w:val="00E07762"/>
    <w:tblPr>
      <w:tblStyleRowBandSize w:val="1"/>
      <w:tblStyleColBandSize w:val="1"/>
      <w:tblBorders>
        <w:top w:val="single" w:sz="8" w:space="0" w:color="F3A4AC" w:themeColor="accent4" w:themeTint="BF"/>
        <w:left w:val="single" w:sz="8" w:space="0" w:color="F3A4AC" w:themeColor="accent4" w:themeTint="BF"/>
        <w:bottom w:val="single" w:sz="8" w:space="0" w:color="F3A4AC" w:themeColor="accent4" w:themeTint="BF"/>
        <w:right w:val="single" w:sz="8" w:space="0" w:color="F3A4AC" w:themeColor="accent4" w:themeTint="BF"/>
        <w:insideH w:val="single" w:sz="8" w:space="0" w:color="F3A4AC" w:themeColor="accent4" w:themeTint="BF"/>
        <w:insideV w:val="single" w:sz="8" w:space="0" w:color="F3A4AC" w:themeColor="accent4" w:themeTint="BF"/>
      </w:tblBorders>
    </w:tblPr>
    <w:tcPr>
      <w:shd w:val="clear" w:color="auto" w:fill="FBE1E3" w:themeFill="accent4" w:themeFillTint="3F"/>
    </w:tcPr>
    <w:tblStylePr w:type="firstRow">
      <w:rPr>
        <w:b/>
        <w:bCs/>
      </w:rPr>
    </w:tblStylePr>
    <w:tblStylePr w:type="lastRow">
      <w:rPr>
        <w:b/>
        <w:bCs/>
      </w:rPr>
      <w:tblPr/>
      <w:tcPr>
        <w:tcBorders>
          <w:top w:val="single" w:sz="18" w:space="0" w:color="F3A4AC" w:themeColor="accent4" w:themeTint="BF"/>
        </w:tcBorders>
      </w:tcPr>
    </w:tblStylePr>
    <w:tblStylePr w:type="firstCol">
      <w:rPr>
        <w:b/>
        <w:bCs/>
      </w:rPr>
    </w:tblStylePr>
    <w:tblStylePr w:type="lastCol">
      <w:rPr>
        <w:b/>
        <w:bCs/>
      </w:rPr>
    </w:tblStylePr>
    <w:tblStylePr w:type="band1Vert">
      <w:tblPr/>
      <w:tcPr>
        <w:shd w:val="clear" w:color="auto" w:fill="F7C3C7" w:themeFill="accent4" w:themeFillTint="7F"/>
      </w:tcPr>
    </w:tblStylePr>
    <w:tblStylePr w:type="band1Horz">
      <w:tblPr/>
      <w:tcPr>
        <w:shd w:val="clear" w:color="auto" w:fill="F7C3C7" w:themeFill="accent4" w:themeFillTint="7F"/>
      </w:tcPr>
    </w:tblStylePr>
  </w:style>
  <w:style w:type="table" w:styleId="Grillemoyenne1-Accent3">
    <w:name w:val="Medium Grid 1 Accent 3"/>
    <w:basedOn w:val="TableauNormal"/>
    <w:uiPriority w:val="67"/>
    <w:semiHidden/>
    <w:rsid w:val="00E07762"/>
    <w:tblPr>
      <w:tblStyleRowBandSize w:val="1"/>
      <w:tblStyleColBandSize w:val="1"/>
      <w:tblBorders>
        <w:top w:val="single" w:sz="8" w:space="0" w:color="70C6DD" w:themeColor="accent3" w:themeTint="BF"/>
        <w:left w:val="single" w:sz="8" w:space="0" w:color="70C6DD" w:themeColor="accent3" w:themeTint="BF"/>
        <w:bottom w:val="single" w:sz="8" w:space="0" w:color="70C6DD" w:themeColor="accent3" w:themeTint="BF"/>
        <w:right w:val="single" w:sz="8" w:space="0" w:color="70C6DD" w:themeColor="accent3" w:themeTint="BF"/>
        <w:insideH w:val="single" w:sz="8" w:space="0" w:color="70C6DD" w:themeColor="accent3" w:themeTint="BF"/>
        <w:insideV w:val="single" w:sz="8" w:space="0" w:color="70C6DD" w:themeColor="accent3" w:themeTint="BF"/>
      </w:tblBorders>
    </w:tblPr>
    <w:tcPr>
      <w:shd w:val="clear" w:color="auto" w:fill="CFECF3" w:themeFill="accent3" w:themeFillTint="3F"/>
    </w:tcPr>
    <w:tblStylePr w:type="firstRow">
      <w:rPr>
        <w:b/>
        <w:bCs/>
      </w:rPr>
    </w:tblStylePr>
    <w:tblStylePr w:type="lastRow">
      <w:rPr>
        <w:b/>
        <w:bCs/>
      </w:rPr>
      <w:tblPr/>
      <w:tcPr>
        <w:tcBorders>
          <w:top w:val="single" w:sz="18" w:space="0" w:color="70C6DD" w:themeColor="accent3" w:themeTint="BF"/>
        </w:tcBorders>
      </w:tcPr>
    </w:tblStylePr>
    <w:tblStylePr w:type="firstCol">
      <w:rPr>
        <w:b/>
        <w:bCs/>
      </w:rPr>
    </w:tblStylePr>
    <w:tblStylePr w:type="lastCol">
      <w:rPr>
        <w:b/>
        <w:bCs/>
      </w:rPr>
    </w:tblStylePr>
    <w:tblStylePr w:type="band1Vert">
      <w:tblPr/>
      <w:tcPr>
        <w:shd w:val="clear" w:color="auto" w:fill="A0D9E8" w:themeFill="accent3" w:themeFillTint="7F"/>
      </w:tcPr>
    </w:tblStylePr>
    <w:tblStylePr w:type="band1Horz">
      <w:tblPr/>
      <w:tcPr>
        <w:shd w:val="clear" w:color="auto" w:fill="A0D9E8" w:themeFill="accent3" w:themeFillTint="7F"/>
      </w:tcPr>
    </w:tblStylePr>
  </w:style>
  <w:style w:type="table" w:styleId="Grillemoyenne1-Accent2">
    <w:name w:val="Medium Grid 1 Accent 2"/>
    <w:basedOn w:val="TableauNormal"/>
    <w:uiPriority w:val="67"/>
    <w:semiHidden/>
    <w:rsid w:val="00E07762"/>
    <w:tblPr>
      <w:tblStyleRowBandSize w:val="1"/>
      <w:tblStyleColBandSize w:val="1"/>
      <w:tblBorders>
        <w:top w:val="single" w:sz="8" w:space="0" w:color="44BEBE" w:themeColor="accent2" w:themeTint="BF"/>
        <w:left w:val="single" w:sz="8" w:space="0" w:color="44BEBE" w:themeColor="accent2" w:themeTint="BF"/>
        <w:bottom w:val="single" w:sz="8" w:space="0" w:color="44BEBE" w:themeColor="accent2" w:themeTint="BF"/>
        <w:right w:val="single" w:sz="8" w:space="0" w:color="44BEBE" w:themeColor="accent2" w:themeTint="BF"/>
        <w:insideH w:val="single" w:sz="8" w:space="0" w:color="44BEBE" w:themeColor="accent2" w:themeTint="BF"/>
        <w:insideV w:val="single" w:sz="8" w:space="0" w:color="44BEBE" w:themeColor="accent2" w:themeTint="BF"/>
      </w:tblBorders>
    </w:tblPr>
    <w:tcPr>
      <w:shd w:val="clear" w:color="auto" w:fill="C1E9E9" w:themeFill="accent2" w:themeFillTint="3F"/>
    </w:tcPr>
    <w:tblStylePr w:type="firstRow">
      <w:rPr>
        <w:b/>
        <w:bCs/>
      </w:rPr>
    </w:tblStylePr>
    <w:tblStylePr w:type="lastRow">
      <w:rPr>
        <w:b/>
        <w:bCs/>
      </w:rPr>
      <w:tblPr/>
      <w:tcPr>
        <w:tcBorders>
          <w:top w:val="single" w:sz="18" w:space="0" w:color="44BEBE" w:themeColor="accent2" w:themeTint="BF"/>
        </w:tcBorders>
      </w:tcPr>
    </w:tblStylePr>
    <w:tblStylePr w:type="firstCol">
      <w:rPr>
        <w:b/>
        <w:bCs/>
      </w:rPr>
    </w:tblStylePr>
    <w:tblStylePr w:type="lastCol">
      <w:rPr>
        <w:b/>
        <w:bCs/>
      </w:rPr>
    </w:tblStylePr>
    <w:tblStylePr w:type="band1Vert">
      <w:tblPr/>
      <w:tcPr>
        <w:shd w:val="clear" w:color="auto" w:fill="82D4D4" w:themeFill="accent2" w:themeFillTint="7F"/>
      </w:tcPr>
    </w:tblStylePr>
    <w:tblStylePr w:type="band1Horz">
      <w:tblPr/>
      <w:tcPr>
        <w:shd w:val="clear" w:color="auto" w:fill="82D4D4" w:themeFill="accent2" w:themeFillTint="7F"/>
      </w:tcPr>
    </w:tblStylePr>
  </w:style>
  <w:style w:type="table" w:styleId="Grillemoyenne1-Accent1">
    <w:name w:val="Medium Grid 1 Accent 1"/>
    <w:basedOn w:val="TableauNormal"/>
    <w:uiPriority w:val="67"/>
    <w:semiHidden/>
    <w:rsid w:val="00E07762"/>
    <w:tblPr>
      <w:tblStyleRowBandSize w:val="1"/>
      <w:tblStyleColBandSize w:val="1"/>
      <w:tblBorders>
        <w:top w:val="single" w:sz="8" w:space="0" w:color="74CEBF" w:themeColor="accent1" w:themeTint="BF"/>
        <w:left w:val="single" w:sz="8" w:space="0" w:color="74CEBF" w:themeColor="accent1" w:themeTint="BF"/>
        <w:bottom w:val="single" w:sz="8" w:space="0" w:color="74CEBF" w:themeColor="accent1" w:themeTint="BF"/>
        <w:right w:val="single" w:sz="8" w:space="0" w:color="74CEBF" w:themeColor="accent1" w:themeTint="BF"/>
        <w:insideH w:val="single" w:sz="8" w:space="0" w:color="74CEBF" w:themeColor="accent1" w:themeTint="BF"/>
        <w:insideV w:val="single" w:sz="8" w:space="0" w:color="74CEBF" w:themeColor="accent1" w:themeTint="BF"/>
      </w:tblBorders>
    </w:tblPr>
    <w:tcPr>
      <w:shd w:val="clear" w:color="auto" w:fill="D1EFE9" w:themeFill="accent1" w:themeFillTint="3F"/>
    </w:tcPr>
    <w:tblStylePr w:type="firstRow">
      <w:rPr>
        <w:b/>
        <w:bCs/>
      </w:rPr>
    </w:tblStylePr>
    <w:tblStylePr w:type="lastRow">
      <w:rPr>
        <w:b/>
        <w:bCs/>
      </w:rPr>
      <w:tblPr/>
      <w:tcPr>
        <w:tcBorders>
          <w:top w:val="single" w:sz="18" w:space="0" w:color="74CEBF" w:themeColor="accent1" w:themeTint="BF"/>
        </w:tcBorders>
      </w:tcPr>
    </w:tblStylePr>
    <w:tblStylePr w:type="firstCol">
      <w:rPr>
        <w:b/>
        <w:bCs/>
      </w:rPr>
    </w:tblStylePr>
    <w:tblStylePr w:type="lastCol">
      <w:rPr>
        <w:b/>
        <w:bCs/>
      </w:rPr>
    </w:tblStylePr>
    <w:tblStylePr w:type="band1Vert">
      <w:tblPr/>
      <w:tcPr>
        <w:shd w:val="clear" w:color="auto" w:fill="A2DED4" w:themeFill="accent1" w:themeFillTint="7F"/>
      </w:tcPr>
    </w:tblStylePr>
    <w:tblStylePr w:type="band1Horz">
      <w:tblPr/>
      <w:tcPr>
        <w:shd w:val="clear" w:color="auto" w:fill="A2DED4" w:themeFill="accent1" w:themeFillTint="7F"/>
      </w:tcPr>
    </w:tblStylePr>
  </w:style>
  <w:style w:type="table" w:styleId="Listefonce-Accent6">
    <w:name w:val="Dark List Accent 6"/>
    <w:basedOn w:val="TableauNormal"/>
    <w:uiPriority w:val="70"/>
    <w:semiHidden/>
    <w:rsid w:val="00E07762"/>
    <w:rPr>
      <w:color w:val="FFFFFF" w:themeColor="background1"/>
    </w:rPr>
    <w:tblPr>
      <w:tblStyleRowBandSize w:val="1"/>
      <w:tblStyleColBandSize w:val="1"/>
    </w:tblPr>
    <w:tcPr>
      <w:shd w:val="clear" w:color="auto" w:fill="005A8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C4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426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4268" w:themeFill="accent6" w:themeFillShade="BF"/>
      </w:tcPr>
    </w:tblStylePr>
    <w:tblStylePr w:type="band1Vert">
      <w:tblPr/>
      <w:tcPr>
        <w:tcBorders>
          <w:top w:val="nil"/>
          <w:left w:val="nil"/>
          <w:bottom w:val="nil"/>
          <w:right w:val="nil"/>
          <w:insideH w:val="nil"/>
          <w:insideV w:val="nil"/>
        </w:tcBorders>
        <w:shd w:val="clear" w:color="auto" w:fill="004268" w:themeFill="accent6" w:themeFillShade="BF"/>
      </w:tcPr>
    </w:tblStylePr>
    <w:tblStylePr w:type="band1Horz">
      <w:tblPr/>
      <w:tcPr>
        <w:tcBorders>
          <w:top w:val="nil"/>
          <w:left w:val="nil"/>
          <w:bottom w:val="nil"/>
          <w:right w:val="nil"/>
          <w:insideH w:val="nil"/>
          <w:insideV w:val="nil"/>
        </w:tcBorders>
        <w:shd w:val="clear" w:color="auto" w:fill="004268" w:themeFill="accent6" w:themeFillShade="BF"/>
      </w:tcPr>
    </w:tblStylePr>
  </w:style>
  <w:style w:type="table" w:styleId="Listefonce-Accent5">
    <w:name w:val="Dark List Accent 5"/>
    <w:basedOn w:val="TableauNormal"/>
    <w:uiPriority w:val="70"/>
    <w:semiHidden/>
    <w:rsid w:val="00E07762"/>
    <w:rPr>
      <w:color w:val="FFFFFF" w:themeColor="background1"/>
    </w:rPr>
    <w:tblPr>
      <w:tblStyleRowBandSize w:val="1"/>
      <w:tblStyleColBandSize w:val="1"/>
    </w:tblPr>
    <w:tcPr>
      <w:shd w:val="clear" w:color="auto" w:fill="FFEB7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BA9E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FFDC1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FFDC19" w:themeFill="accent5" w:themeFillShade="BF"/>
      </w:tcPr>
    </w:tblStylePr>
    <w:tblStylePr w:type="band1Vert">
      <w:tblPr/>
      <w:tcPr>
        <w:tcBorders>
          <w:top w:val="nil"/>
          <w:left w:val="nil"/>
          <w:bottom w:val="nil"/>
          <w:right w:val="nil"/>
          <w:insideH w:val="nil"/>
          <w:insideV w:val="nil"/>
        </w:tcBorders>
        <w:shd w:val="clear" w:color="auto" w:fill="FFDC19" w:themeFill="accent5" w:themeFillShade="BF"/>
      </w:tcPr>
    </w:tblStylePr>
    <w:tblStylePr w:type="band1Horz">
      <w:tblPr/>
      <w:tcPr>
        <w:tcBorders>
          <w:top w:val="nil"/>
          <w:left w:val="nil"/>
          <w:bottom w:val="nil"/>
          <w:right w:val="nil"/>
          <w:insideH w:val="nil"/>
          <w:insideV w:val="nil"/>
        </w:tcBorders>
        <w:shd w:val="clear" w:color="auto" w:fill="FFDC19" w:themeFill="accent5" w:themeFillShade="BF"/>
      </w:tcPr>
    </w:tblStylePr>
  </w:style>
  <w:style w:type="table" w:styleId="Listefonce-Accent4">
    <w:name w:val="Dark List Accent 4"/>
    <w:basedOn w:val="TableauNormal"/>
    <w:uiPriority w:val="70"/>
    <w:semiHidden/>
    <w:rsid w:val="00E07762"/>
    <w:rPr>
      <w:color w:val="FFFFFF" w:themeColor="background1"/>
    </w:rPr>
    <w:tblPr>
      <w:tblStyleRowBandSize w:val="1"/>
      <w:tblStyleColBandSize w:val="1"/>
    </w:tblPr>
    <w:tcPr>
      <w:shd w:val="clear" w:color="auto" w:fill="F08791"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5142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E53343"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E53343" w:themeFill="accent4" w:themeFillShade="BF"/>
      </w:tcPr>
    </w:tblStylePr>
    <w:tblStylePr w:type="band1Vert">
      <w:tblPr/>
      <w:tcPr>
        <w:tcBorders>
          <w:top w:val="nil"/>
          <w:left w:val="nil"/>
          <w:bottom w:val="nil"/>
          <w:right w:val="nil"/>
          <w:insideH w:val="nil"/>
          <w:insideV w:val="nil"/>
        </w:tcBorders>
        <w:shd w:val="clear" w:color="auto" w:fill="E53343" w:themeFill="accent4" w:themeFillShade="BF"/>
      </w:tcPr>
    </w:tblStylePr>
    <w:tblStylePr w:type="band1Horz">
      <w:tblPr/>
      <w:tcPr>
        <w:tcBorders>
          <w:top w:val="nil"/>
          <w:left w:val="nil"/>
          <w:bottom w:val="nil"/>
          <w:right w:val="nil"/>
          <w:insideH w:val="nil"/>
          <w:insideV w:val="nil"/>
        </w:tcBorders>
        <w:shd w:val="clear" w:color="auto" w:fill="E53343" w:themeFill="accent4" w:themeFillShade="BF"/>
      </w:tcPr>
    </w:tblStylePr>
  </w:style>
  <w:style w:type="table" w:styleId="Listefonce-Accent3">
    <w:name w:val="Dark List Accent 3"/>
    <w:basedOn w:val="TableauNormal"/>
    <w:uiPriority w:val="70"/>
    <w:semiHidden/>
    <w:rsid w:val="00E07762"/>
    <w:rPr>
      <w:color w:val="FFFFFF" w:themeColor="background1"/>
    </w:rPr>
    <w:tblPr>
      <w:tblStyleRowBandSize w:val="1"/>
      <w:tblStyleColBandSize w:val="1"/>
    </w:tblPr>
    <w:tcPr>
      <w:shd w:val="clear" w:color="auto" w:fill="41B4D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A5C6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78BA6"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78BA6" w:themeFill="accent3" w:themeFillShade="BF"/>
      </w:tcPr>
    </w:tblStylePr>
    <w:tblStylePr w:type="band1Vert">
      <w:tblPr/>
      <w:tcPr>
        <w:tcBorders>
          <w:top w:val="nil"/>
          <w:left w:val="nil"/>
          <w:bottom w:val="nil"/>
          <w:right w:val="nil"/>
          <w:insideH w:val="nil"/>
          <w:insideV w:val="nil"/>
        </w:tcBorders>
        <w:shd w:val="clear" w:color="auto" w:fill="278BA6" w:themeFill="accent3" w:themeFillShade="BF"/>
      </w:tcPr>
    </w:tblStylePr>
    <w:tblStylePr w:type="band1Horz">
      <w:tblPr/>
      <w:tcPr>
        <w:tcBorders>
          <w:top w:val="nil"/>
          <w:left w:val="nil"/>
          <w:bottom w:val="nil"/>
          <w:right w:val="nil"/>
          <w:insideH w:val="nil"/>
          <w:insideV w:val="nil"/>
        </w:tcBorders>
        <w:shd w:val="clear" w:color="auto" w:fill="278BA6" w:themeFill="accent3" w:themeFillShade="BF"/>
      </w:tcPr>
    </w:tblStylePr>
  </w:style>
  <w:style w:type="table" w:styleId="Listefonce-Accent2">
    <w:name w:val="Dark List Accent 2"/>
    <w:basedOn w:val="TableauNormal"/>
    <w:uiPriority w:val="70"/>
    <w:semiHidden/>
    <w:rsid w:val="00E07762"/>
    <w:rPr>
      <w:color w:val="FFFFFF" w:themeColor="background1"/>
    </w:rPr>
    <w:tblPr>
      <w:tblStyleRowBandSize w:val="1"/>
      <w:tblStyleColBandSize w:val="1"/>
    </w:tblPr>
    <w:tcPr>
      <w:shd w:val="clear" w:color="auto" w:fill="2D828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6404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21616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216161" w:themeFill="accent2" w:themeFillShade="BF"/>
      </w:tcPr>
    </w:tblStylePr>
    <w:tblStylePr w:type="band1Vert">
      <w:tblPr/>
      <w:tcPr>
        <w:tcBorders>
          <w:top w:val="nil"/>
          <w:left w:val="nil"/>
          <w:bottom w:val="nil"/>
          <w:right w:val="nil"/>
          <w:insideH w:val="nil"/>
          <w:insideV w:val="nil"/>
        </w:tcBorders>
        <w:shd w:val="clear" w:color="auto" w:fill="216161" w:themeFill="accent2" w:themeFillShade="BF"/>
      </w:tcPr>
    </w:tblStylePr>
    <w:tblStylePr w:type="band1Horz">
      <w:tblPr/>
      <w:tcPr>
        <w:tcBorders>
          <w:top w:val="nil"/>
          <w:left w:val="nil"/>
          <w:bottom w:val="nil"/>
          <w:right w:val="nil"/>
          <w:insideH w:val="nil"/>
          <w:insideV w:val="nil"/>
        </w:tcBorders>
        <w:shd w:val="clear" w:color="auto" w:fill="216161" w:themeFill="accent2" w:themeFillShade="BF"/>
      </w:tcPr>
    </w:tblStylePr>
  </w:style>
  <w:style w:type="table" w:styleId="Listefonce-Accent1">
    <w:name w:val="Dark List Accent 1"/>
    <w:basedOn w:val="TableauNormal"/>
    <w:uiPriority w:val="70"/>
    <w:semiHidden/>
    <w:rsid w:val="00E07762"/>
    <w:rPr>
      <w:color w:val="FFFFFF" w:themeColor="background1"/>
    </w:rPr>
    <w:tblPr>
      <w:tblStyleRowBandSize w:val="1"/>
      <w:tblStyleColBandSize w:val="1"/>
    </w:tblPr>
    <w:tcPr>
      <w:shd w:val="clear" w:color="auto" w:fill="46BEA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5F5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2908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29080" w:themeFill="accent1" w:themeFillShade="BF"/>
      </w:tcPr>
    </w:tblStylePr>
    <w:tblStylePr w:type="band1Vert">
      <w:tblPr/>
      <w:tcPr>
        <w:tcBorders>
          <w:top w:val="nil"/>
          <w:left w:val="nil"/>
          <w:bottom w:val="nil"/>
          <w:right w:val="nil"/>
          <w:insideH w:val="nil"/>
          <w:insideV w:val="nil"/>
        </w:tcBorders>
        <w:shd w:val="clear" w:color="auto" w:fill="329080" w:themeFill="accent1" w:themeFillShade="BF"/>
      </w:tcPr>
    </w:tblStylePr>
    <w:tblStylePr w:type="band1Horz">
      <w:tblPr/>
      <w:tcPr>
        <w:tcBorders>
          <w:top w:val="nil"/>
          <w:left w:val="nil"/>
          <w:bottom w:val="nil"/>
          <w:right w:val="nil"/>
          <w:insideH w:val="nil"/>
          <w:insideV w:val="nil"/>
        </w:tcBorders>
        <w:shd w:val="clear" w:color="auto" w:fill="329080" w:themeFill="accent1" w:themeFillShade="BF"/>
      </w:tcPr>
    </w:tblStylePr>
  </w:style>
  <w:style w:type="paragraph" w:styleId="Bibliographie">
    <w:name w:val="Bibliography"/>
    <w:basedOn w:val="Normal"/>
    <w:next w:val="Normal"/>
    <w:uiPriority w:val="98"/>
    <w:semiHidden/>
    <w:rsid w:val="00E07762"/>
  </w:style>
  <w:style w:type="paragraph" w:styleId="Citation">
    <w:name w:val="Quote"/>
    <w:basedOn w:val="Normal"/>
    <w:next w:val="Normal"/>
    <w:link w:val="CitationCar"/>
    <w:uiPriority w:val="98"/>
    <w:semiHidden/>
    <w:rsid w:val="00E07762"/>
    <w:rPr>
      <w:i/>
      <w:iCs/>
    </w:rPr>
  </w:style>
  <w:style w:type="character" w:customStyle="1" w:styleId="CitationCar">
    <w:name w:val="Citation Car"/>
    <w:basedOn w:val="Policepardfaut"/>
    <w:link w:val="Citation"/>
    <w:uiPriority w:val="98"/>
    <w:semiHidden/>
    <w:rsid w:val="001579D8"/>
    <w:rPr>
      <w:rFonts w:ascii="Verdana" w:hAnsi="Verdana" w:cs="Maiandra GD"/>
      <w:i/>
      <w:iCs/>
      <w:noProof/>
      <w:color w:val="000000" w:themeColor="text1"/>
      <w:sz w:val="18"/>
      <w:szCs w:val="18"/>
      <w:lang w:val="en-GB"/>
    </w:rPr>
  </w:style>
  <w:style w:type="paragraph" w:styleId="Citationintense">
    <w:name w:val="Intense Quote"/>
    <w:basedOn w:val="Normal"/>
    <w:next w:val="Normal"/>
    <w:link w:val="CitationintenseCar"/>
    <w:uiPriority w:val="98"/>
    <w:semiHidden/>
    <w:rsid w:val="00E07762"/>
    <w:pPr>
      <w:pBdr>
        <w:bottom w:val="single" w:sz="4" w:space="4" w:color="46BEAA" w:themeColor="accent1"/>
      </w:pBdr>
      <w:spacing w:before="200" w:after="280"/>
      <w:ind w:left="936" w:right="936"/>
    </w:pPr>
    <w:rPr>
      <w:b/>
      <w:bCs/>
      <w:i/>
      <w:iCs/>
      <w:color w:val="46BEAA" w:themeColor="accent1"/>
    </w:rPr>
  </w:style>
  <w:style w:type="character" w:customStyle="1" w:styleId="CitationintenseCar">
    <w:name w:val="Citation intense Car"/>
    <w:basedOn w:val="Policepardfaut"/>
    <w:link w:val="Citationintense"/>
    <w:uiPriority w:val="98"/>
    <w:semiHidden/>
    <w:rsid w:val="001579D8"/>
    <w:rPr>
      <w:rFonts w:ascii="Verdana" w:hAnsi="Verdana" w:cs="Maiandra GD"/>
      <w:b/>
      <w:bCs/>
      <w:i/>
      <w:iCs/>
      <w:noProof/>
      <w:color w:val="46BEAA" w:themeColor="accent1"/>
      <w:sz w:val="18"/>
      <w:szCs w:val="18"/>
      <w:lang w:val="en-GB"/>
    </w:rPr>
  </w:style>
  <w:style w:type="character" w:styleId="Appeldenotedefin">
    <w:name w:val="endnote reference"/>
    <w:basedOn w:val="Policepardfaut"/>
    <w:uiPriority w:val="98"/>
    <w:semiHidden/>
    <w:rsid w:val="00E07762"/>
    <w:rPr>
      <w:vertAlign w:val="superscript"/>
      <w:lang w:val="en-GB"/>
    </w:rPr>
  </w:style>
  <w:style w:type="paragraph" w:styleId="Sansinterligne">
    <w:name w:val="No Spacing"/>
    <w:basedOn w:val="ZsysbasisWorldline"/>
    <w:next w:val="BodytextWorldline"/>
    <w:uiPriority w:val="98"/>
    <w:semiHidden/>
    <w:rsid w:val="00D27D0E"/>
  </w:style>
  <w:style w:type="character" w:styleId="CodeHTML">
    <w:name w:val="HTML Code"/>
    <w:basedOn w:val="Policepardfaut"/>
    <w:uiPriority w:val="98"/>
    <w:semiHidden/>
    <w:rsid w:val="00E07762"/>
    <w:rPr>
      <w:rFonts w:ascii="Consolas" w:hAnsi="Consolas"/>
      <w:sz w:val="20"/>
      <w:szCs w:val="20"/>
      <w:lang w:val="en-GB"/>
    </w:rPr>
  </w:style>
  <w:style w:type="character" w:styleId="DfinitionHTML">
    <w:name w:val="HTML Definition"/>
    <w:basedOn w:val="Policepardfaut"/>
    <w:uiPriority w:val="98"/>
    <w:semiHidden/>
    <w:rsid w:val="00E07762"/>
    <w:rPr>
      <w:i/>
      <w:iCs/>
      <w:lang w:val="en-GB"/>
    </w:rPr>
  </w:style>
  <w:style w:type="character" w:styleId="VariableHTML">
    <w:name w:val="HTML Variable"/>
    <w:basedOn w:val="Policepardfaut"/>
    <w:uiPriority w:val="98"/>
    <w:semiHidden/>
    <w:rsid w:val="00E07762"/>
    <w:rPr>
      <w:i/>
      <w:iCs/>
      <w:lang w:val="en-GB"/>
    </w:rPr>
  </w:style>
  <w:style w:type="character" w:styleId="AcronymeHTML">
    <w:name w:val="HTML Acronym"/>
    <w:basedOn w:val="Policepardfaut"/>
    <w:uiPriority w:val="98"/>
    <w:semiHidden/>
    <w:rsid w:val="00E07762"/>
    <w:rPr>
      <w:lang w:val="en-GB"/>
    </w:rPr>
  </w:style>
  <w:style w:type="character" w:styleId="CitationHTML">
    <w:name w:val="HTML Cite"/>
    <w:basedOn w:val="Policepardfaut"/>
    <w:uiPriority w:val="98"/>
    <w:semiHidden/>
    <w:rsid w:val="00E07762"/>
    <w:rPr>
      <w:i/>
      <w:iCs/>
      <w:lang w:val="en-GB"/>
    </w:rPr>
  </w:style>
  <w:style w:type="character" w:styleId="MachinecrireHTML">
    <w:name w:val="HTML Typewriter"/>
    <w:basedOn w:val="Policepardfaut"/>
    <w:uiPriority w:val="98"/>
    <w:semiHidden/>
    <w:rsid w:val="00E07762"/>
    <w:rPr>
      <w:rFonts w:ascii="Consolas" w:hAnsi="Consolas"/>
      <w:sz w:val="20"/>
      <w:szCs w:val="20"/>
      <w:lang w:val="en-GB"/>
    </w:rPr>
  </w:style>
  <w:style w:type="character" w:styleId="ClavierHTML">
    <w:name w:val="HTML Keyboard"/>
    <w:basedOn w:val="Policepardfaut"/>
    <w:uiPriority w:val="98"/>
    <w:semiHidden/>
    <w:rsid w:val="00E07762"/>
    <w:rPr>
      <w:rFonts w:ascii="Consolas" w:hAnsi="Consolas"/>
      <w:sz w:val="20"/>
      <w:szCs w:val="20"/>
      <w:lang w:val="en-GB"/>
    </w:rPr>
  </w:style>
  <w:style w:type="character" w:styleId="ExempleHTML">
    <w:name w:val="HTML Sample"/>
    <w:basedOn w:val="Policepardfaut"/>
    <w:uiPriority w:val="98"/>
    <w:semiHidden/>
    <w:rsid w:val="00E07762"/>
    <w:rPr>
      <w:rFonts w:ascii="Consolas" w:hAnsi="Consolas"/>
      <w:sz w:val="24"/>
      <w:szCs w:val="24"/>
      <w:lang w:val="en-GB"/>
    </w:rPr>
  </w:style>
  <w:style w:type="paragraph" w:styleId="En-ttedetabledesmatires">
    <w:name w:val="TOC Heading"/>
    <w:basedOn w:val="Titre1"/>
    <w:next w:val="Normal"/>
    <w:uiPriority w:val="98"/>
    <w:semiHidden/>
    <w:rsid w:val="00E07762"/>
    <w:pPr>
      <w:numPr>
        <w:numId w:val="0"/>
      </w:numPr>
      <w:spacing w:before="480"/>
      <w:outlineLvl w:val="9"/>
    </w:pPr>
    <w:rPr>
      <w:rFonts w:asciiTheme="majorHAnsi" w:eastAsiaTheme="majorEastAsia" w:hAnsiTheme="majorHAnsi" w:cstheme="majorBidi"/>
      <w:color w:val="329080" w:themeColor="accent1" w:themeShade="BF"/>
      <w:sz w:val="28"/>
      <w:szCs w:val="28"/>
    </w:rPr>
  </w:style>
  <w:style w:type="character" w:styleId="Accentuation">
    <w:name w:val="Emphasis"/>
    <w:basedOn w:val="Policepardfaut"/>
    <w:uiPriority w:val="98"/>
    <w:semiHidden/>
    <w:rsid w:val="00E07762"/>
    <w:rPr>
      <w:i/>
      <w:iCs/>
      <w:lang w:val="en-GB"/>
    </w:rPr>
  </w:style>
  <w:style w:type="character" w:styleId="Numrodeligne">
    <w:name w:val="line number"/>
    <w:basedOn w:val="Policepardfaut"/>
    <w:uiPriority w:val="98"/>
    <w:semiHidden/>
    <w:rsid w:val="00E07762"/>
    <w:rPr>
      <w:lang w:val="en-GB"/>
    </w:rPr>
  </w:style>
  <w:style w:type="numbering" w:customStyle="1" w:styleId="HeadingnumberingWorldline">
    <w:name w:val="Heading numbering Worldline"/>
    <w:uiPriority w:val="4"/>
    <w:semiHidden/>
    <w:rsid w:val="00B61DF4"/>
    <w:pPr>
      <w:numPr>
        <w:numId w:val="5"/>
      </w:numPr>
    </w:pPr>
  </w:style>
  <w:style w:type="paragraph" w:customStyle="1" w:styleId="ZsysonepointWorldline">
    <w:name w:val="Zsysonepoint Worldline"/>
    <w:basedOn w:val="ZsysbasisWorldline"/>
    <w:uiPriority w:val="4"/>
    <w:semiHidden/>
    <w:rsid w:val="00756C31"/>
    <w:pPr>
      <w:spacing w:line="20" w:lineRule="exact"/>
    </w:pPr>
    <w:rPr>
      <w:sz w:val="2"/>
    </w:rPr>
  </w:style>
  <w:style w:type="paragraph" w:customStyle="1" w:styleId="ZsysbasisdocumentdataWorldline">
    <w:name w:val="Zsysbasisdocumentdata Worldline"/>
    <w:basedOn w:val="ZsysbasisWorldline"/>
    <w:link w:val="ZsysbasisdocumentdataWorldlineChar"/>
    <w:uiPriority w:val="4"/>
    <w:semiHidden/>
    <w:rsid w:val="00AD7D6F"/>
    <w:pPr>
      <w:spacing w:line="240" w:lineRule="exact"/>
    </w:pPr>
    <w:rPr>
      <w:noProof/>
    </w:rPr>
  </w:style>
  <w:style w:type="paragraph" w:customStyle="1" w:styleId="DocumentdataheadingWorldline">
    <w:name w:val="Document data heading Worldline"/>
    <w:basedOn w:val="ZsysbasisdocumentdataWorldline"/>
    <w:uiPriority w:val="4"/>
    <w:rsid w:val="00D17C79"/>
    <w:rPr>
      <w:color w:val="FFFFFF" w:themeColor="background1"/>
    </w:rPr>
  </w:style>
  <w:style w:type="paragraph" w:customStyle="1" w:styleId="DocumentdataWorldline">
    <w:name w:val="Document data Worldline"/>
    <w:basedOn w:val="ZsysbasisdocumentdataWorldline"/>
    <w:uiPriority w:val="4"/>
    <w:rsid w:val="00D17C79"/>
    <w:rPr>
      <w:color w:val="FFFFFF" w:themeColor="background1"/>
    </w:rPr>
  </w:style>
  <w:style w:type="paragraph" w:customStyle="1" w:styleId="PagenumberWorldline">
    <w:name w:val="Page number Worldline"/>
    <w:basedOn w:val="ZsysbasisdocumentdataWorldline"/>
    <w:uiPriority w:val="4"/>
    <w:rsid w:val="00C57268"/>
    <w:pPr>
      <w:spacing w:line="180" w:lineRule="exact"/>
      <w:jc w:val="right"/>
    </w:pPr>
    <w:rPr>
      <w:sz w:val="13"/>
    </w:rPr>
  </w:style>
  <w:style w:type="paragraph" w:customStyle="1" w:styleId="SenderinformationWorldline">
    <w:name w:val="Sender information Worldline"/>
    <w:basedOn w:val="ZsysbasisdocumentdataWorldline"/>
    <w:uiPriority w:val="4"/>
    <w:rsid w:val="00F74E1D"/>
    <w:pPr>
      <w:spacing w:line="180" w:lineRule="exact"/>
    </w:pPr>
    <w:rPr>
      <w:sz w:val="13"/>
    </w:rPr>
  </w:style>
  <w:style w:type="paragraph" w:customStyle="1" w:styleId="SenderinformationheadingWorldline">
    <w:name w:val="Sender information heading Worldline"/>
    <w:basedOn w:val="ZsysbasisdocumentdataWorldline"/>
    <w:uiPriority w:val="4"/>
    <w:rsid w:val="00F74E1D"/>
    <w:pPr>
      <w:spacing w:line="180" w:lineRule="exact"/>
    </w:pPr>
    <w:rPr>
      <w:sz w:val="13"/>
    </w:rPr>
  </w:style>
  <w:style w:type="paragraph" w:customStyle="1" w:styleId="DocumentNameWorldline">
    <w:name w:val="Document Name Worldline"/>
    <w:basedOn w:val="ZsysbasisWorldline"/>
    <w:uiPriority w:val="4"/>
    <w:rsid w:val="00AD7D6F"/>
    <w:rPr>
      <w:b/>
      <w:sz w:val="24"/>
    </w:rPr>
  </w:style>
  <w:style w:type="paragraph" w:customStyle="1" w:styleId="TitlewhiteWorldline">
    <w:name w:val="Title white Worldline"/>
    <w:basedOn w:val="ZsysbasisWorldline"/>
    <w:link w:val="TitlewhiteWorldlineChar"/>
    <w:uiPriority w:val="4"/>
    <w:qFormat/>
    <w:rsid w:val="00F82BA4"/>
    <w:pPr>
      <w:spacing w:line="880" w:lineRule="exact"/>
    </w:pPr>
    <w:rPr>
      <w:rFonts w:cs="Arial"/>
      <w:b/>
      <w:color w:val="FFFFFF" w:themeColor="light1"/>
      <w:sz w:val="76"/>
    </w:rPr>
  </w:style>
  <w:style w:type="paragraph" w:customStyle="1" w:styleId="SubtitleWorldline">
    <w:name w:val="Subtitle Worldline"/>
    <w:basedOn w:val="ZsysbasisWorldline"/>
    <w:next w:val="BodytextWorldline"/>
    <w:uiPriority w:val="4"/>
    <w:rsid w:val="00BF69B1"/>
    <w:pPr>
      <w:spacing w:line="420" w:lineRule="exact"/>
    </w:pPr>
    <w:rPr>
      <w:sz w:val="40"/>
    </w:rPr>
  </w:style>
  <w:style w:type="character" w:customStyle="1" w:styleId="FootercharacterWorldline">
    <w:name w:val="Footer character Worldline"/>
    <w:basedOn w:val="Policepardfaut"/>
    <w:uiPriority w:val="4"/>
    <w:rsid w:val="00637C54"/>
    <w:rPr>
      <w:caps/>
      <w:lang w:val="en-GB"/>
    </w:rPr>
  </w:style>
  <w:style w:type="paragraph" w:customStyle="1" w:styleId="IntroWorldline">
    <w:name w:val="Intro Worldline"/>
    <w:basedOn w:val="ZsysbasisWorldline"/>
    <w:uiPriority w:val="4"/>
    <w:rsid w:val="009063A5"/>
    <w:pPr>
      <w:contextualSpacing/>
    </w:pPr>
    <w:rPr>
      <w:color w:val="46BEAA" w:themeColor="accent1"/>
    </w:rPr>
  </w:style>
  <w:style w:type="character" w:customStyle="1" w:styleId="ZsysbasisWorldlineChar">
    <w:name w:val="Zsysbasis Worldline Char"/>
    <w:basedOn w:val="Policepardfaut"/>
    <w:link w:val="ZsysbasisWorldline"/>
    <w:uiPriority w:val="4"/>
    <w:semiHidden/>
    <w:rsid w:val="009E35E8"/>
    <w:rPr>
      <w:lang w:val="en-GB"/>
    </w:rPr>
  </w:style>
  <w:style w:type="paragraph" w:customStyle="1" w:styleId="DocumentdatacopyrightWorldline">
    <w:name w:val="Document data copyright Worldline"/>
    <w:basedOn w:val="ZsysbasisdocumentdataWorldline"/>
    <w:link w:val="DocumentdatacopyrightWorldlineChar"/>
    <w:uiPriority w:val="4"/>
    <w:rsid w:val="0041030F"/>
    <w:rPr>
      <w:sz w:val="18"/>
    </w:rPr>
  </w:style>
  <w:style w:type="character" w:customStyle="1" w:styleId="ZsysbasisdocumentdataWorldlineChar">
    <w:name w:val="Zsysbasisdocumentdata Worldline Char"/>
    <w:basedOn w:val="ZsysbasisWorldlineChar"/>
    <w:link w:val="ZsysbasisdocumentdataWorldline"/>
    <w:uiPriority w:val="4"/>
    <w:rsid w:val="00B057BF"/>
    <w:rPr>
      <w:rFonts w:ascii="Verdana" w:hAnsi="Verdana" w:cs="Maiandra GD"/>
      <w:noProof/>
      <w:color w:val="000000" w:themeColor="text1"/>
      <w:sz w:val="18"/>
      <w:szCs w:val="18"/>
      <w:lang w:val="en-GB"/>
    </w:rPr>
  </w:style>
  <w:style w:type="character" w:customStyle="1" w:styleId="DocumentdatacopyrightWorldlineChar">
    <w:name w:val="Document data copyright Worldline Char"/>
    <w:basedOn w:val="Policepardfaut"/>
    <w:link w:val="DocumentdatacopyrightWorldline"/>
    <w:uiPriority w:val="4"/>
    <w:rsid w:val="00D72890"/>
    <w:rPr>
      <w:rFonts w:ascii="Arial" w:hAnsi="Arial" w:cs="Maiandra GD"/>
      <w:noProof/>
      <w:color w:val="000000" w:themeColor="text1"/>
      <w:sz w:val="18"/>
      <w:szCs w:val="18"/>
      <w:lang w:val="en-GB"/>
    </w:rPr>
  </w:style>
  <w:style w:type="paragraph" w:customStyle="1" w:styleId="HeadingtableofcontentsWorldline">
    <w:name w:val="Heading table of contents Worldline"/>
    <w:basedOn w:val="ZsysbasisWorldline"/>
    <w:next w:val="BodytextWorldline"/>
    <w:link w:val="HeadingtableofcontentsWorldlineChar"/>
    <w:uiPriority w:val="4"/>
    <w:rsid w:val="00F82BA4"/>
    <w:pPr>
      <w:keepNext/>
      <w:spacing w:line="477" w:lineRule="atLeast"/>
    </w:pPr>
    <w:rPr>
      <w:rFonts w:cs="Arial"/>
      <w:b/>
      <w:sz w:val="44"/>
      <w:szCs w:val="32"/>
    </w:rPr>
  </w:style>
  <w:style w:type="character" w:customStyle="1" w:styleId="Heading1nonumberWorldlineChar">
    <w:name w:val="Heading 1 no number Worldline Char"/>
    <w:basedOn w:val="ZsysbasisWorldlineChar"/>
    <w:link w:val="Heading1nonumberWorldline"/>
    <w:uiPriority w:val="4"/>
    <w:rsid w:val="002E58CF"/>
    <w:rPr>
      <w:rFonts w:ascii="Arial" w:hAnsi="Arial" w:cs="Maiandra GD"/>
      <w:bCs/>
      <w:color w:val="46BEAA" w:themeColor="accent1"/>
      <w:sz w:val="34"/>
      <w:szCs w:val="32"/>
      <w:lang w:val="en-US"/>
    </w:rPr>
  </w:style>
  <w:style w:type="character" w:customStyle="1" w:styleId="HeadingtableofcontentsWorldlineChar">
    <w:name w:val="Heading table of contents Worldline Char"/>
    <w:basedOn w:val="Heading1nonumberWorldlineChar"/>
    <w:link w:val="HeadingtableofcontentsWorldline"/>
    <w:uiPriority w:val="4"/>
    <w:rsid w:val="00F82BA4"/>
    <w:rPr>
      <w:rFonts w:ascii="Arial" w:hAnsi="Arial" w:cs="Arial"/>
      <w:b/>
      <w:bCs w:val="0"/>
      <w:color w:val="46BEAA" w:themeColor="accent1"/>
      <w:sz w:val="44"/>
      <w:szCs w:val="32"/>
      <w:lang w:val="en-GB"/>
    </w:rPr>
  </w:style>
  <w:style w:type="paragraph" w:styleId="Liste">
    <w:name w:val="List"/>
    <w:basedOn w:val="Normal"/>
    <w:uiPriority w:val="98"/>
    <w:semiHidden/>
    <w:rsid w:val="006D3DDE"/>
    <w:pPr>
      <w:ind w:left="283" w:hanging="283"/>
      <w:contextualSpacing/>
    </w:pPr>
  </w:style>
  <w:style w:type="paragraph" w:styleId="Liste2">
    <w:name w:val="List 2"/>
    <w:basedOn w:val="Normal"/>
    <w:uiPriority w:val="98"/>
    <w:semiHidden/>
    <w:rsid w:val="006D3DDE"/>
    <w:pPr>
      <w:ind w:left="566" w:hanging="283"/>
      <w:contextualSpacing/>
    </w:pPr>
  </w:style>
  <w:style w:type="paragraph" w:styleId="Liste3">
    <w:name w:val="List 3"/>
    <w:basedOn w:val="Normal"/>
    <w:uiPriority w:val="98"/>
    <w:semiHidden/>
    <w:rsid w:val="006D3DDE"/>
    <w:pPr>
      <w:ind w:left="849" w:hanging="283"/>
      <w:contextualSpacing/>
    </w:pPr>
  </w:style>
  <w:style w:type="paragraph" w:styleId="Liste4">
    <w:name w:val="List 4"/>
    <w:basedOn w:val="Normal"/>
    <w:uiPriority w:val="98"/>
    <w:semiHidden/>
    <w:rsid w:val="006D3DDE"/>
    <w:pPr>
      <w:ind w:left="1132" w:hanging="283"/>
      <w:contextualSpacing/>
    </w:pPr>
  </w:style>
  <w:style w:type="paragraph" w:styleId="Liste5">
    <w:name w:val="List 5"/>
    <w:basedOn w:val="Normal"/>
    <w:uiPriority w:val="98"/>
    <w:semiHidden/>
    <w:rsid w:val="006D3DDE"/>
    <w:pPr>
      <w:ind w:left="1415" w:hanging="283"/>
      <w:contextualSpacing/>
    </w:pPr>
  </w:style>
  <w:style w:type="paragraph" w:styleId="Listepuces">
    <w:name w:val="List Bullet"/>
    <w:basedOn w:val="Normal"/>
    <w:uiPriority w:val="98"/>
    <w:rsid w:val="006D3DDE"/>
    <w:pPr>
      <w:numPr>
        <w:numId w:val="6"/>
      </w:numPr>
      <w:contextualSpacing/>
    </w:pPr>
  </w:style>
  <w:style w:type="paragraph" w:styleId="Listepuces2">
    <w:name w:val="List Bullet 2"/>
    <w:basedOn w:val="Normal"/>
    <w:uiPriority w:val="98"/>
    <w:semiHidden/>
    <w:rsid w:val="006D3DDE"/>
    <w:pPr>
      <w:numPr>
        <w:numId w:val="7"/>
      </w:numPr>
      <w:contextualSpacing/>
    </w:pPr>
  </w:style>
  <w:style w:type="paragraph" w:styleId="Listepuces3">
    <w:name w:val="List Bullet 3"/>
    <w:basedOn w:val="Normal"/>
    <w:uiPriority w:val="98"/>
    <w:rsid w:val="006D3DDE"/>
    <w:pPr>
      <w:numPr>
        <w:numId w:val="8"/>
      </w:numPr>
      <w:contextualSpacing/>
    </w:pPr>
  </w:style>
  <w:style w:type="paragraph" w:styleId="Listepuces4">
    <w:name w:val="List Bullet 4"/>
    <w:basedOn w:val="Normal"/>
    <w:uiPriority w:val="98"/>
    <w:semiHidden/>
    <w:rsid w:val="006D3DDE"/>
    <w:pPr>
      <w:numPr>
        <w:numId w:val="9"/>
      </w:numPr>
      <w:contextualSpacing/>
    </w:pPr>
  </w:style>
  <w:style w:type="paragraph" w:styleId="Listepuces5">
    <w:name w:val="List Bullet 5"/>
    <w:basedOn w:val="Normal"/>
    <w:uiPriority w:val="98"/>
    <w:semiHidden/>
    <w:rsid w:val="006D3DDE"/>
    <w:pPr>
      <w:numPr>
        <w:numId w:val="10"/>
      </w:numPr>
      <w:contextualSpacing/>
    </w:pPr>
  </w:style>
  <w:style w:type="paragraph" w:styleId="Paragraphedeliste">
    <w:name w:val="List Paragraph"/>
    <w:aliases w:val="Légende image,Level 1 Puce,lp1,R1"/>
    <w:basedOn w:val="Normal"/>
    <w:link w:val="ParagraphedelisteCar"/>
    <w:uiPriority w:val="34"/>
    <w:qFormat/>
    <w:rsid w:val="006D3DDE"/>
    <w:pPr>
      <w:ind w:left="720"/>
      <w:contextualSpacing/>
    </w:pPr>
  </w:style>
  <w:style w:type="paragraph" w:styleId="Listenumros">
    <w:name w:val="List Number"/>
    <w:basedOn w:val="Normal"/>
    <w:uiPriority w:val="98"/>
    <w:semiHidden/>
    <w:rsid w:val="006D3DDE"/>
    <w:pPr>
      <w:numPr>
        <w:numId w:val="11"/>
      </w:numPr>
      <w:contextualSpacing/>
    </w:pPr>
  </w:style>
  <w:style w:type="paragraph" w:styleId="Listenumros2">
    <w:name w:val="List Number 2"/>
    <w:basedOn w:val="Normal"/>
    <w:uiPriority w:val="98"/>
    <w:semiHidden/>
    <w:rsid w:val="006D3DDE"/>
    <w:pPr>
      <w:numPr>
        <w:numId w:val="12"/>
      </w:numPr>
      <w:contextualSpacing/>
    </w:pPr>
  </w:style>
  <w:style w:type="paragraph" w:styleId="Listenumros3">
    <w:name w:val="List Number 3"/>
    <w:basedOn w:val="Normal"/>
    <w:uiPriority w:val="98"/>
    <w:semiHidden/>
    <w:rsid w:val="006D3DDE"/>
    <w:pPr>
      <w:numPr>
        <w:numId w:val="13"/>
      </w:numPr>
      <w:contextualSpacing/>
    </w:pPr>
  </w:style>
  <w:style w:type="paragraph" w:styleId="Listenumros4">
    <w:name w:val="List Number 4"/>
    <w:basedOn w:val="Normal"/>
    <w:uiPriority w:val="98"/>
    <w:semiHidden/>
    <w:rsid w:val="006D3DDE"/>
    <w:pPr>
      <w:numPr>
        <w:numId w:val="14"/>
      </w:numPr>
      <w:contextualSpacing/>
    </w:pPr>
  </w:style>
  <w:style w:type="paragraph" w:styleId="Listenumros5">
    <w:name w:val="List Number 5"/>
    <w:basedOn w:val="Normal"/>
    <w:uiPriority w:val="98"/>
    <w:semiHidden/>
    <w:rsid w:val="006D3DDE"/>
    <w:pPr>
      <w:numPr>
        <w:numId w:val="15"/>
      </w:numPr>
      <w:contextualSpacing/>
    </w:pPr>
  </w:style>
  <w:style w:type="paragraph" w:styleId="Listecontinue">
    <w:name w:val="List Continue"/>
    <w:basedOn w:val="Normal"/>
    <w:uiPriority w:val="98"/>
    <w:semiHidden/>
    <w:rsid w:val="006D3DDE"/>
    <w:pPr>
      <w:spacing w:after="120"/>
      <w:ind w:left="283"/>
      <w:contextualSpacing/>
    </w:pPr>
  </w:style>
  <w:style w:type="paragraph" w:styleId="Listecontinue2">
    <w:name w:val="List Continue 2"/>
    <w:basedOn w:val="Normal"/>
    <w:uiPriority w:val="98"/>
    <w:semiHidden/>
    <w:rsid w:val="006D3DDE"/>
    <w:pPr>
      <w:spacing w:after="120"/>
      <w:ind w:left="566"/>
      <w:contextualSpacing/>
    </w:pPr>
  </w:style>
  <w:style w:type="paragraph" w:styleId="Listecontinue3">
    <w:name w:val="List Continue 3"/>
    <w:basedOn w:val="Normal"/>
    <w:uiPriority w:val="98"/>
    <w:semiHidden/>
    <w:rsid w:val="006D3DDE"/>
    <w:pPr>
      <w:spacing w:after="120"/>
      <w:ind w:left="849"/>
      <w:contextualSpacing/>
    </w:pPr>
  </w:style>
  <w:style w:type="paragraph" w:styleId="Listecontinue4">
    <w:name w:val="List Continue 4"/>
    <w:basedOn w:val="Normal"/>
    <w:uiPriority w:val="98"/>
    <w:semiHidden/>
    <w:rsid w:val="006D3DDE"/>
    <w:pPr>
      <w:spacing w:after="120"/>
      <w:ind w:left="1132"/>
      <w:contextualSpacing/>
    </w:pPr>
  </w:style>
  <w:style w:type="paragraph" w:styleId="Listecontinue5">
    <w:name w:val="List Continue 5"/>
    <w:basedOn w:val="Normal"/>
    <w:uiPriority w:val="98"/>
    <w:semiHidden/>
    <w:rsid w:val="006D3DDE"/>
    <w:pPr>
      <w:spacing w:after="120"/>
      <w:ind w:left="1415"/>
      <w:contextualSpacing/>
    </w:pPr>
  </w:style>
  <w:style w:type="paragraph" w:customStyle="1" w:styleId="FigureWorldline">
    <w:name w:val="Figure Worldline"/>
    <w:basedOn w:val="ZsysbasisWorldline"/>
    <w:next w:val="Lgende"/>
    <w:uiPriority w:val="4"/>
    <w:rsid w:val="000044A4"/>
    <w:pPr>
      <w:keepNext/>
      <w:spacing w:before="240"/>
      <w:jc w:val="center"/>
    </w:pPr>
  </w:style>
  <w:style w:type="table" w:customStyle="1" w:styleId="BlanktableWorldline">
    <w:name w:val="Blank table Worldline"/>
    <w:basedOn w:val="TableauNormal"/>
    <w:uiPriority w:val="99"/>
    <w:rsid w:val="00AC1437"/>
    <w:tblPr>
      <w:tblCellMar>
        <w:left w:w="0" w:type="dxa"/>
        <w:right w:w="0" w:type="dxa"/>
      </w:tblCellMar>
    </w:tblPr>
  </w:style>
  <w:style w:type="paragraph" w:customStyle="1" w:styleId="ReferencelistWorldline">
    <w:name w:val="Reference list Worldline"/>
    <w:basedOn w:val="ZsysbasisWorldline"/>
    <w:uiPriority w:val="4"/>
    <w:rsid w:val="00511FED"/>
    <w:pPr>
      <w:numPr>
        <w:numId w:val="17"/>
      </w:numPr>
    </w:pPr>
  </w:style>
  <w:style w:type="table" w:styleId="Listefonce">
    <w:name w:val="Dark List"/>
    <w:basedOn w:val="TableauNormal"/>
    <w:uiPriority w:val="70"/>
    <w:semiHidden/>
    <w:rsid w:val="00B532D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Grillemoyenne1">
    <w:name w:val="Medium Grid 1"/>
    <w:basedOn w:val="TableauNormal"/>
    <w:uiPriority w:val="67"/>
    <w:semiHidden/>
    <w:rsid w:val="00B532D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2">
    <w:name w:val="Medium Grid 2"/>
    <w:basedOn w:val="TableauNormal"/>
    <w:uiPriority w:val="68"/>
    <w:semiHidden/>
    <w:rsid w:val="00B532D4"/>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3">
    <w:name w:val="Medium Grid 3"/>
    <w:basedOn w:val="TableauNormal"/>
    <w:uiPriority w:val="69"/>
    <w:semiHidden/>
    <w:rsid w:val="00B532D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Tramemoyenne1">
    <w:name w:val="Medium Shading 1"/>
    <w:basedOn w:val="TableauNormal"/>
    <w:uiPriority w:val="63"/>
    <w:semiHidden/>
    <w:rsid w:val="00B532D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semiHidden/>
    <w:rsid w:val="00B532D4"/>
    <w:tblPr>
      <w:tblStyleRowBandSize w:val="1"/>
      <w:tblStyleColBandSize w:val="1"/>
      <w:tblBorders>
        <w:top w:val="single" w:sz="8" w:space="0" w:color="74CEBF" w:themeColor="accent1" w:themeTint="BF"/>
        <w:left w:val="single" w:sz="8" w:space="0" w:color="74CEBF" w:themeColor="accent1" w:themeTint="BF"/>
        <w:bottom w:val="single" w:sz="8" w:space="0" w:color="74CEBF" w:themeColor="accent1" w:themeTint="BF"/>
        <w:right w:val="single" w:sz="8" w:space="0" w:color="74CEBF" w:themeColor="accent1" w:themeTint="BF"/>
        <w:insideH w:val="single" w:sz="8" w:space="0" w:color="74CEBF" w:themeColor="accent1" w:themeTint="BF"/>
      </w:tblBorders>
    </w:tblPr>
    <w:tblStylePr w:type="firstRow">
      <w:pPr>
        <w:spacing w:before="0" w:after="0" w:line="240" w:lineRule="auto"/>
      </w:pPr>
      <w:rPr>
        <w:b/>
        <w:bCs/>
        <w:color w:val="FFFFFF" w:themeColor="background1"/>
      </w:rPr>
      <w:tblPr/>
      <w:tcPr>
        <w:tcBorders>
          <w:top w:val="single" w:sz="8" w:space="0" w:color="74CEBF" w:themeColor="accent1" w:themeTint="BF"/>
          <w:left w:val="single" w:sz="8" w:space="0" w:color="74CEBF" w:themeColor="accent1" w:themeTint="BF"/>
          <w:bottom w:val="single" w:sz="8" w:space="0" w:color="74CEBF" w:themeColor="accent1" w:themeTint="BF"/>
          <w:right w:val="single" w:sz="8" w:space="0" w:color="74CEBF" w:themeColor="accent1" w:themeTint="BF"/>
          <w:insideH w:val="nil"/>
          <w:insideV w:val="nil"/>
        </w:tcBorders>
        <w:shd w:val="clear" w:color="auto" w:fill="46BEAA" w:themeFill="accent1"/>
      </w:tcPr>
    </w:tblStylePr>
    <w:tblStylePr w:type="lastRow">
      <w:pPr>
        <w:spacing w:before="0" w:after="0" w:line="240" w:lineRule="auto"/>
      </w:pPr>
      <w:rPr>
        <w:b/>
        <w:bCs/>
      </w:rPr>
      <w:tblPr/>
      <w:tcPr>
        <w:tcBorders>
          <w:top w:val="double" w:sz="6" w:space="0" w:color="74CEBF" w:themeColor="accent1" w:themeTint="BF"/>
          <w:left w:val="single" w:sz="8" w:space="0" w:color="74CEBF" w:themeColor="accent1" w:themeTint="BF"/>
          <w:bottom w:val="single" w:sz="8" w:space="0" w:color="74CEBF" w:themeColor="accent1" w:themeTint="BF"/>
          <w:right w:val="single" w:sz="8" w:space="0" w:color="74CEB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EFE9" w:themeFill="accent1" w:themeFillTint="3F"/>
      </w:tcPr>
    </w:tblStylePr>
    <w:tblStylePr w:type="band1Horz">
      <w:tblPr/>
      <w:tcPr>
        <w:tcBorders>
          <w:insideH w:val="nil"/>
          <w:insideV w:val="nil"/>
        </w:tcBorders>
        <w:shd w:val="clear" w:color="auto" w:fill="D1EFE9" w:themeFill="accent1" w:themeFillTint="3F"/>
      </w:tcPr>
    </w:tblStylePr>
    <w:tblStylePr w:type="band2Horz">
      <w:tblPr/>
      <w:tcPr>
        <w:tcBorders>
          <w:insideH w:val="nil"/>
          <w:insideV w:val="nil"/>
        </w:tcBorders>
      </w:tcPr>
    </w:tblStylePr>
  </w:style>
  <w:style w:type="table" w:styleId="Tramemoyenne2">
    <w:name w:val="Medium Shading 2"/>
    <w:basedOn w:val="TableauNormal"/>
    <w:uiPriority w:val="64"/>
    <w:semiHidden/>
    <w:rsid w:val="00B532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semiHidden/>
    <w:rsid w:val="00B532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6BEA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6BEAA" w:themeFill="accent1"/>
      </w:tcPr>
    </w:tblStylePr>
    <w:tblStylePr w:type="lastCol">
      <w:rPr>
        <w:b/>
        <w:bCs/>
        <w:color w:val="FFFFFF" w:themeColor="background1"/>
      </w:rPr>
      <w:tblPr/>
      <w:tcPr>
        <w:tcBorders>
          <w:left w:val="nil"/>
          <w:right w:val="nil"/>
          <w:insideH w:val="nil"/>
          <w:insideV w:val="nil"/>
        </w:tcBorders>
        <w:shd w:val="clear" w:color="auto" w:fill="46BEA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semiHidden/>
    <w:rsid w:val="00B532D4"/>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semiHidden/>
    <w:rsid w:val="00B532D4"/>
    <w:tblPr>
      <w:tblStyleRowBandSize w:val="1"/>
      <w:tblStyleColBandSize w:val="1"/>
      <w:tblBorders>
        <w:top w:val="single" w:sz="8" w:space="0" w:color="46BEAA" w:themeColor="accent1"/>
        <w:bottom w:val="single" w:sz="8" w:space="0" w:color="46BEAA" w:themeColor="accent1"/>
      </w:tblBorders>
    </w:tblPr>
    <w:tblStylePr w:type="firstRow">
      <w:rPr>
        <w:rFonts w:asciiTheme="majorHAnsi" w:eastAsiaTheme="majorEastAsia" w:hAnsiTheme="majorHAnsi" w:cstheme="majorBidi"/>
      </w:rPr>
      <w:tblPr/>
      <w:tcPr>
        <w:tcBorders>
          <w:top w:val="nil"/>
          <w:bottom w:val="single" w:sz="8" w:space="0" w:color="46BEAA" w:themeColor="accent1"/>
        </w:tcBorders>
      </w:tcPr>
    </w:tblStylePr>
    <w:tblStylePr w:type="lastRow">
      <w:rPr>
        <w:b/>
        <w:bCs/>
        <w:color w:val="000000" w:themeColor="text2"/>
      </w:rPr>
      <w:tblPr/>
      <w:tcPr>
        <w:tcBorders>
          <w:top w:val="single" w:sz="8" w:space="0" w:color="46BEAA" w:themeColor="accent1"/>
          <w:bottom w:val="single" w:sz="8" w:space="0" w:color="46BEAA" w:themeColor="accent1"/>
        </w:tcBorders>
      </w:tcPr>
    </w:tblStylePr>
    <w:tblStylePr w:type="firstCol">
      <w:rPr>
        <w:b/>
        <w:bCs/>
      </w:rPr>
    </w:tblStylePr>
    <w:tblStylePr w:type="lastCol">
      <w:rPr>
        <w:b/>
        <w:bCs/>
      </w:rPr>
      <w:tblPr/>
      <w:tcPr>
        <w:tcBorders>
          <w:top w:val="single" w:sz="8" w:space="0" w:color="46BEAA" w:themeColor="accent1"/>
          <w:bottom w:val="single" w:sz="8" w:space="0" w:color="46BEAA" w:themeColor="accent1"/>
        </w:tcBorders>
      </w:tcPr>
    </w:tblStylePr>
    <w:tblStylePr w:type="band1Vert">
      <w:tblPr/>
      <w:tcPr>
        <w:shd w:val="clear" w:color="auto" w:fill="D1EFE9" w:themeFill="accent1" w:themeFillTint="3F"/>
      </w:tcPr>
    </w:tblStylePr>
    <w:tblStylePr w:type="band1Horz">
      <w:tblPr/>
      <w:tcPr>
        <w:shd w:val="clear" w:color="auto" w:fill="D1EFE9" w:themeFill="accent1" w:themeFillTint="3F"/>
      </w:tcPr>
    </w:tblStylePr>
  </w:style>
  <w:style w:type="table" w:styleId="Listemoyenne2">
    <w:name w:val="Medium List 2"/>
    <w:basedOn w:val="TableauNormal"/>
    <w:uiPriority w:val="66"/>
    <w:semiHidden/>
    <w:rsid w:val="00B532D4"/>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couleur">
    <w:name w:val="Colorful Grid"/>
    <w:basedOn w:val="TableauNormal"/>
    <w:uiPriority w:val="73"/>
    <w:semiHidden/>
    <w:rsid w:val="00B532D4"/>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ramecouleur">
    <w:name w:val="Colorful Shading"/>
    <w:basedOn w:val="TableauNormal"/>
    <w:uiPriority w:val="71"/>
    <w:semiHidden/>
    <w:rsid w:val="00B532D4"/>
    <w:tblPr>
      <w:tblStyleRowBandSize w:val="1"/>
      <w:tblStyleColBandSize w:val="1"/>
      <w:tblBorders>
        <w:top w:val="single" w:sz="24" w:space="0" w:color="2D828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D828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semiHidden/>
    <w:rsid w:val="00B532D4"/>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46767" w:themeFill="accent2" w:themeFillShade="CC"/>
      </w:tcPr>
    </w:tblStylePr>
    <w:tblStylePr w:type="lastRow">
      <w:rPr>
        <w:b/>
        <w:bCs/>
        <w:color w:val="24676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Grilleclaire">
    <w:name w:val="Light Grid"/>
    <w:basedOn w:val="TableauNormal"/>
    <w:uiPriority w:val="62"/>
    <w:semiHidden/>
    <w:rsid w:val="00B532D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semiHidden/>
    <w:rsid w:val="00B532D4"/>
    <w:tblPr>
      <w:tblStyleRowBandSize w:val="1"/>
      <w:tblStyleColBandSize w:val="1"/>
      <w:tblBorders>
        <w:top w:val="single" w:sz="8" w:space="0" w:color="46BEAA" w:themeColor="accent1"/>
        <w:left w:val="single" w:sz="8" w:space="0" w:color="46BEAA" w:themeColor="accent1"/>
        <w:bottom w:val="single" w:sz="8" w:space="0" w:color="46BEAA" w:themeColor="accent1"/>
        <w:right w:val="single" w:sz="8" w:space="0" w:color="46BEAA" w:themeColor="accent1"/>
        <w:insideH w:val="single" w:sz="8" w:space="0" w:color="46BEAA" w:themeColor="accent1"/>
        <w:insideV w:val="single" w:sz="8" w:space="0" w:color="46BEA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6BEAA" w:themeColor="accent1"/>
          <w:left w:val="single" w:sz="8" w:space="0" w:color="46BEAA" w:themeColor="accent1"/>
          <w:bottom w:val="single" w:sz="18" w:space="0" w:color="46BEAA" w:themeColor="accent1"/>
          <w:right w:val="single" w:sz="8" w:space="0" w:color="46BEAA" w:themeColor="accent1"/>
          <w:insideH w:val="nil"/>
          <w:insideV w:val="single" w:sz="8" w:space="0" w:color="46BEA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6BEAA" w:themeColor="accent1"/>
          <w:left w:val="single" w:sz="8" w:space="0" w:color="46BEAA" w:themeColor="accent1"/>
          <w:bottom w:val="single" w:sz="8" w:space="0" w:color="46BEAA" w:themeColor="accent1"/>
          <w:right w:val="single" w:sz="8" w:space="0" w:color="46BEAA" w:themeColor="accent1"/>
          <w:insideH w:val="nil"/>
          <w:insideV w:val="single" w:sz="8" w:space="0" w:color="46BEA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6BEAA" w:themeColor="accent1"/>
          <w:left w:val="single" w:sz="8" w:space="0" w:color="46BEAA" w:themeColor="accent1"/>
          <w:bottom w:val="single" w:sz="8" w:space="0" w:color="46BEAA" w:themeColor="accent1"/>
          <w:right w:val="single" w:sz="8" w:space="0" w:color="46BEAA" w:themeColor="accent1"/>
        </w:tcBorders>
      </w:tcPr>
    </w:tblStylePr>
    <w:tblStylePr w:type="band1Vert">
      <w:tblPr/>
      <w:tcPr>
        <w:tcBorders>
          <w:top w:val="single" w:sz="8" w:space="0" w:color="46BEAA" w:themeColor="accent1"/>
          <w:left w:val="single" w:sz="8" w:space="0" w:color="46BEAA" w:themeColor="accent1"/>
          <w:bottom w:val="single" w:sz="8" w:space="0" w:color="46BEAA" w:themeColor="accent1"/>
          <w:right w:val="single" w:sz="8" w:space="0" w:color="46BEAA" w:themeColor="accent1"/>
        </w:tcBorders>
        <w:shd w:val="clear" w:color="auto" w:fill="D1EFE9" w:themeFill="accent1" w:themeFillTint="3F"/>
      </w:tcPr>
    </w:tblStylePr>
    <w:tblStylePr w:type="band1Horz">
      <w:tblPr/>
      <w:tcPr>
        <w:tcBorders>
          <w:top w:val="single" w:sz="8" w:space="0" w:color="46BEAA" w:themeColor="accent1"/>
          <w:left w:val="single" w:sz="8" w:space="0" w:color="46BEAA" w:themeColor="accent1"/>
          <w:bottom w:val="single" w:sz="8" w:space="0" w:color="46BEAA" w:themeColor="accent1"/>
          <w:right w:val="single" w:sz="8" w:space="0" w:color="46BEAA" w:themeColor="accent1"/>
          <w:insideV w:val="single" w:sz="8" w:space="0" w:color="46BEAA" w:themeColor="accent1"/>
        </w:tcBorders>
        <w:shd w:val="clear" w:color="auto" w:fill="D1EFE9" w:themeFill="accent1" w:themeFillTint="3F"/>
      </w:tcPr>
    </w:tblStylePr>
    <w:tblStylePr w:type="band2Horz">
      <w:tblPr/>
      <w:tcPr>
        <w:tcBorders>
          <w:top w:val="single" w:sz="8" w:space="0" w:color="46BEAA" w:themeColor="accent1"/>
          <w:left w:val="single" w:sz="8" w:space="0" w:color="46BEAA" w:themeColor="accent1"/>
          <w:bottom w:val="single" w:sz="8" w:space="0" w:color="46BEAA" w:themeColor="accent1"/>
          <w:right w:val="single" w:sz="8" w:space="0" w:color="46BEAA" w:themeColor="accent1"/>
          <w:insideV w:val="single" w:sz="8" w:space="0" w:color="46BEAA" w:themeColor="accent1"/>
        </w:tcBorders>
      </w:tcPr>
    </w:tblStylePr>
  </w:style>
  <w:style w:type="table" w:styleId="Ombrageclair">
    <w:name w:val="Light Shading"/>
    <w:basedOn w:val="TableauNormal"/>
    <w:uiPriority w:val="60"/>
    <w:semiHidden/>
    <w:rsid w:val="00B532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semiHidden/>
    <w:rsid w:val="00B532D4"/>
    <w:rPr>
      <w:color w:val="329080" w:themeColor="accent1" w:themeShade="BF"/>
    </w:rPr>
    <w:tblPr>
      <w:tblStyleRowBandSize w:val="1"/>
      <w:tblStyleColBandSize w:val="1"/>
      <w:tblBorders>
        <w:top w:val="single" w:sz="8" w:space="0" w:color="46BEAA" w:themeColor="accent1"/>
        <w:bottom w:val="single" w:sz="8" w:space="0" w:color="46BEAA" w:themeColor="accent1"/>
      </w:tblBorders>
    </w:tblPr>
    <w:tblStylePr w:type="firstRow">
      <w:pPr>
        <w:spacing w:before="0" w:after="0" w:line="240" w:lineRule="auto"/>
      </w:pPr>
      <w:rPr>
        <w:b/>
        <w:bCs/>
      </w:rPr>
      <w:tblPr/>
      <w:tcPr>
        <w:tcBorders>
          <w:top w:val="single" w:sz="8" w:space="0" w:color="46BEAA" w:themeColor="accent1"/>
          <w:left w:val="nil"/>
          <w:bottom w:val="single" w:sz="8" w:space="0" w:color="46BEAA" w:themeColor="accent1"/>
          <w:right w:val="nil"/>
          <w:insideH w:val="nil"/>
          <w:insideV w:val="nil"/>
        </w:tcBorders>
      </w:tcPr>
    </w:tblStylePr>
    <w:tblStylePr w:type="lastRow">
      <w:pPr>
        <w:spacing w:before="0" w:after="0" w:line="240" w:lineRule="auto"/>
      </w:pPr>
      <w:rPr>
        <w:b/>
        <w:bCs/>
      </w:rPr>
      <w:tblPr/>
      <w:tcPr>
        <w:tcBorders>
          <w:top w:val="single" w:sz="8" w:space="0" w:color="46BEAA" w:themeColor="accent1"/>
          <w:left w:val="nil"/>
          <w:bottom w:val="single" w:sz="8" w:space="0" w:color="46BEA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FE9" w:themeFill="accent1" w:themeFillTint="3F"/>
      </w:tcPr>
    </w:tblStylePr>
    <w:tblStylePr w:type="band1Horz">
      <w:tblPr/>
      <w:tcPr>
        <w:tcBorders>
          <w:left w:val="nil"/>
          <w:right w:val="nil"/>
          <w:insideH w:val="nil"/>
          <w:insideV w:val="nil"/>
        </w:tcBorders>
        <w:shd w:val="clear" w:color="auto" w:fill="D1EFE9" w:themeFill="accent1" w:themeFillTint="3F"/>
      </w:tcPr>
    </w:tblStylePr>
  </w:style>
  <w:style w:type="table" w:styleId="Listeclaire">
    <w:name w:val="Light List"/>
    <w:basedOn w:val="TableauNormal"/>
    <w:uiPriority w:val="61"/>
    <w:semiHidden/>
    <w:rsid w:val="00B532D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semiHidden/>
    <w:rsid w:val="00B532D4"/>
    <w:tblPr>
      <w:tblStyleRowBandSize w:val="1"/>
      <w:tblStyleColBandSize w:val="1"/>
      <w:tblBorders>
        <w:top w:val="single" w:sz="8" w:space="0" w:color="46BEAA" w:themeColor="accent1"/>
        <w:left w:val="single" w:sz="8" w:space="0" w:color="46BEAA" w:themeColor="accent1"/>
        <w:bottom w:val="single" w:sz="8" w:space="0" w:color="46BEAA" w:themeColor="accent1"/>
        <w:right w:val="single" w:sz="8" w:space="0" w:color="46BEAA" w:themeColor="accent1"/>
      </w:tblBorders>
    </w:tblPr>
    <w:tblStylePr w:type="firstRow">
      <w:pPr>
        <w:spacing w:before="0" w:after="0" w:line="240" w:lineRule="auto"/>
      </w:pPr>
      <w:rPr>
        <w:b/>
        <w:bCs/>
        <w:color w:val="FFFFFF" w:themeColor="background1"/>
      </w:rPr>
      <w:tblPr/>
      <w:tcPr>
        <w:shd w:val="clear" w:color="auto" w:fill="46BEAA" w:themeFill="accent1"/>
      </w:tcPr>
    </w:tblStylePr>
    <w:tblStylePr w:type="lastRow">
      <w:pPr>
        <w:spacing w:before="0" w:after="0" w:line="240" w:lineRule="auto"/>
      </w:pPr>
      <w:rPr>
        <w:b/>
        <w:bCs/>
      </w:rPr>
      <w:tblPr/>
      <w:tcPr>
        <w:tcBorders>
          <w:top w:val="double" w:sz="6" w:space="0" w:color="46BEAA" w:themeColor="accent1"/>
          <w:left w:val="single" w:sz="8" w:space="0" w:color="46BEAA" w:themeColor="accent1"/>
          <w:bottom w:val="single" w:sz="8" w:space="0" w:color="46BEAA" w:themeColor="accent1"/>
          <w:right w:val="single" w:sz="8" w:space="0" w:color="46BEAA" w:themeColor="accent1"/>
        </w:tcBorders>
      </w:tcPr>
    </w:tblStylePr>
    <w:tblStylePr w:type="firstCol">
      <w:rPr>
        <w:b/>
        <w:bCs/>
      </w:rPr>
    </w:tblStylePr>
    <w:tblStylePr w:type="lastCol">
      <w:rPr>
        <w:b/>
        <w:bCs/>
      </w:rPr>
    </w:tblStylePr>
    <w:tblStylePr w:type="band1Vert">
      <w:tblPr/>
      <w:tcPr>
        <w:tcBorders>
          <w:top w:val="single" w:sz="8" w:space="0" w:color="46BEAA" w:themeColor="accent1"/>
          <w:left w:val="single" w:sz="8" w:space="0" w:color="46BEAA" w:themeColor="accent1"/>
          <w:bottom w:val="single" w:sz="8" w:space="0" w:color="46BEAA" w:themeColor="accent1"/>
          <w:right w:val="single" w:sz="8" w:space="0" w:color="46BEAA" w:themeColor="accent1"/>
        </w:tcBorders>
      </w:tcPr>
    </w:tblStylePr>
    <w:tblStylePr w:type="band1Horz">
      <w:tblPr/>
      <w:tcPr>
        <w:tcBorders>
          <w:top w:val="single" w:sz="8" w:space="0" w:color="46BEAA" w:themeColor="accent1"/>
          <w:left w:val="single" w:sz="8" w:space="0" w:color="46BEAA" w:themeColor="accent1"/>
          <w:bottom w:val="single" w:sz="8" w:space="0" w:color="46BEAA" w:themeColor="accent1"/>
          <w:right w:val="single" w:sz="8" w:space="0" w:color="46BEAA" w:themeColor="accent1"/>
        </w:tcBorders>
      </w:tcPr>
    </w:tblStylePr>
  </w:style>
  <w:style w:type="paragraph" w:customStyle="1" w:styleId="Numberedlistcolored1stlevelWorldline">
    <w:name w:val="Numbered list colored 1st level Worldline"/>
    <w:basedOn w:val="ZsysbasisWorldline"/>
    <w:uiPriority w:val="4"/>
    <w:qFormat/>
    <w:rsid w:val="00E126BC"/>
    <w:pPr>
      <w:numPr>
        <w:ilvl w:val="1"/>
        <w:numId w:val="30"/>
      </w:numPr>
    </w:pPr>
  </w:style>
  <w:style w:type="paragraph" w:customStyle="1" w:styleId="Numberedlistcolored2ndlevelWorldline">
    <w:name w:val="Numbered list colored 2nd level Worldline"/>
    <w:basedOn w:val="ZsysbasisWorldline"/>
    <w:uiPriority w:val="4"/>
    <w:qFormat/>
    <w:rsid w:val="00E126BC"/>
    <w:pPr>
      <w:numPr>
        <w:ilvl w:val="2"/>
        <w:numId w:val="30"/>
      </w:numPr>
    </w:pPr>
  </w:style>
  <w:style w:type="paragraph" w:customStyle="1" w:styleId="Numberedlistcolored3rdlevelWorldline">
    <w:name w:val="Numbered list colored 3rd level Worldline"/>
    <w:basedOn w:val="ZsysbasisWorldline"/>
    <w:uiPriority w:val="4"/>
    <w:qFormat/>
    <w:rsid w:val="00E126BC"/>
    <w:pPr>
      <w:numPr>
        <w:ilvl w:val="3"/>
        <w:numId w:val="30"/>
      </w:numPr>
    </w:pPr>
  </w:style>
  <w:style w:type="paragraph" w:customStyle="1" w:styleId="AnnexWorldline">
    <w:name w:val="Annex Worldline"/>
    <w:basedOn w:val="ZsysbasisWorldline"/>
    <w:next w:val="BodytextWorldline"/>
    <w:uiPriority w:val="4"/>
    <w:qFormat/>
    <w:rsid w:val="007C1809"/>
    <w:pPr>
      <w:keepNext/>
      <w:keepLines/>
      <w:pageBreakBefore/>
      <w:numPr>
        <w:numId w:val="21"/>
      </w:numPr>
      <w:outlineLvl w:val="0"/>
    </w:pPr>
    <w:rPr>
      <w:color w:val="46BEAA" w:themeColor="accent1"/>
      <w:sz w:val="34"/>
    </w:rPr>
  </w:style>
  <w:style w:type="numbering" w:customStyle="1" w:styleId="AnnexnumberingWorldline">
    <w:name w:val="Annex numbering Worldline"/>
    <w:uiPriority w:val="4"/>
    <w:semiHidden/>
    <w:rsid w:val="00A766EB"/>
    <w:pPr>
      <w:numPr>
        <w:numId w:val="18"/>
      </w:numPr>
    </w:pPr>
  </w:style>
  <w:style w:type="paragraph" w:customStyle="1" w:styleId="AnnexparagraphWorldline">
    <w:name w:val="Annex paragraph Worldline"/>
    <w:basedOn w:val="ZsysbasisWorldline"/>
    <w:next w:val="BodytextWorldline"/>
    <w:uiPriority w:val="4"/>
    <w:qFormat/>
    <w:rsid w:val="00D40C17"/>
    <w:pPr>
      <w:keepNext/>
      <w:keepLines/>
      <w:numPr>
        <w:ilvl w:val="1"/>
        <w:numId w:val="21"/>
      </w:numPr>
      <w:spacing w:before="400" w:after="240"/>
      <w:outlineLvl w:val="1"/>
    </w:pPr>
    <w:rPr>
      <w:color w:val="46BEAA" w:themeColor="accent1"/>
      <w:sz w:val="30"/>
    </w:rPr>
  </w:style>
  <w:style w:type="character" w:customStyle="1" w:styleId="FootertextWorldlineChar">
    <w:name w:val="Footer text Worldline Char"/>
    <w:basedOn w:val="ZsysbasisWorldlineChar"/>
    <w:link w:val="FootertextWorldline"/>
    <w:uiPriority w:val="4"/>
    <w:rsid w:val="000B5875"/>
    <w:rPr>
      <w:rFonts w:ascii="Verdana" w:hAnsi="Verdana" w:cs="Maiandra GD"/>
      <w:noProof/>
      <w:color w:val="000000" w:themeColor="text1"/>
      <w:sz w:val="12"/>
      <w:szCs w:val="18"/>
      <w:lang w:val="en-GB"/>
    </w:rPr>
  </w:style>
  <w:style w:type="paragraph" w:customStyle="1" w:styleId="FootertextrightWorldline">
    <w:name w:val="Footer text right Worldline"/>
    <w:basedOn w:val="ZsysbasisWorldline"/>
    <w:link w:val="FootertextrightWorldlineChar"/>
    <w:uiPriority w:val="4"/>
    <w:rsid w:val="000B5875"/>
    <w:pPr>
      <w:spacing w:line="180" w:lineRule="exact"/>
      <w:jc w:val="right"/>
    </w:pPr>
    <w:rPr>
      <w:noProof/>
      <w:sz w:val="12"/>
    </w:rPr>
  </w:style>
  <w:style w:type="character" w:customStyle="1" w:styleId="FootertextrightWorldlineChar">
    <w:name w:val="Footer text right Worldline Char"/>
    <w:basedOn w:val="FootertextWorldlineChar"/>
    <w:link w:val="FootertextrightWorldline"/>
    <w:uiPriority w:val="4"/>
    <w:rsid w:val="000B5875"/>
    <w:rPr>
      <w:rFonts w:ascii="Verdana" w:hAnsi="Verdana" w:cs="Maiandra GD"/>
      <w:noProof/>
      <w:color w:val="000000" w:themeColor="text1"/>
      <w:sz w:val="12"/>
      <w:szCs w:val="18"/>
      <w:lang w:val="en-GB"/>
    </w:rPr>
  </w:style>
  <w:style w:type="character" w:customStyle="1" w:styleId="Heading2nonumberWorldlineChar">
    <w:name w:val="Heading 2 no number Worldline Char"/>
    <w:basedOn w:val="ZsysbasisWorldlineChar"/>
    <w:link w:val="Heading2nonumberWorldline"/>
    <w:uiPriority w:val="4"/>
    <w:rsid w:val="005E27EB"/>
    <w:rPr>
      <w:rFonts w:ascii="Arial" w:hAnsi="Arial" w:cs="Maiandra GD"/>
      <w:bCs/>
      <w:iCs/>
      <w:color w:val="46BEAA" w:themeColor="accent1"/>
      <w:sz w:val="30"/>
      <w:szCs w:val="28"/>
      <w:lang w:val="en-US"/>
    </w:rPr>
  </w:style>
  <w:style w:type="paragraph" w:customStyle="1" w:styleId="HeadingsmallWorldline">
    <w:name w:val="Heading small Worldline"/>
    <w:basedOn w:val="ZsysbasisWorldline"/>
    <w:next w:val="BodytextWorldline"/>
    <w:link w:val="HeadingsmallWorldlineChar"/>
    <w:uiPriority w:val="4"/>
    <w:qFormat/>
    <w:rsid w:val="00B92CC0"/>
    <w:pPr>
      <w:keepNext/>
      <w:keepLines/>
      <w:spacing w:before="240"/>
    </w:pPr>
    <w:rPr>
      <w:b/>
      <w:bCs/>
      <w:iCs/>
      <w:color w:val="46BEAA" w:themeColor="accent1"/>
      <w:szCs w:val="28"/>
    </w:rPr>
  </w:style>
  <w:style w:type="character" w:customStyle="1" w:styleId="HeadingsmallWorldlineChar">
    <w:name w:val="Heading small Worldline Char"/>
    <w:basedOn w:val="Heading2nonumberWorldlineChar"/>
    <w:link w:val="HeadingsmallWorldline"/>
    <w:uiPriority w:val="4"/>
    <w:rsid w:val="00B92CC0"/>
    <w:rPr>
      <w:rFonts w:ascii="Verdana" w:hAnsi="Verdana" w:cs="Maiandra GD"/>
      <w:b/>
      <w:bCs/>
      <w:iCs/>
      <w:color w:val="46BEAA" w:themeColor="accent1"/>
      <w:sz w:val="18"/>
      <w:szCs w:val="28"/>
      <w:lang w:val="en-GB"/>
    </w:rPr>
  </w:style>
  <w:style w:type="paragraph" w:customStyle="1" w:styleId="HeadingversionhistoryWorldline">
    <w:name w:val="Heading version history Worldline"/>
    <w:basedOn w:val="ZsysbasisWorldline"/>
    <w:next w:val="BodytextWorldline"/>
    <w:link w:val="HeadingversionhistoryWorldlineChar"/>
    <w:uiPriority w:val="4"/>
    <w:rsid w:val="00415717"/>
    <w:pPr>
      <w:keepNext/>
      <w:keepLines/>
      <w:pageBreakBefore/>
    </w:pPr>
    <w:rPr>
      <w:bCs/>
      <w:color w:val="46BEAA" w:themeColor="accent1"/>
      <w:sz w:val="34"/>
      <w:szCs w:val="32"/>
    </w:rPr>
  </w:style>
  <w:style w:type="character" w:customStyle="1" w:styleId="HeadingversionhistoryWorldlineChar">
    <w:name w:val="Heading version history Worldline Char"/>
    <w:basedOn w:val="Heading1nonumberWorldlineChar"/>
    <w:link w:val="HeadingversionhistoryWorldline"/>
    <w:uiPriority w:val="4"/>
    <w:rsid w:val="00415717"/>
    <w:rPr>
      <w:rFonts w:ascii="Arial" w:hAnsi="Arial" w:cs="Maiandra GD"/>
      <w:bCs/>
      <w:color w:val="46BEAA" w:themeColor="accent1"/>
      <w:sz w:val="34"/>
      <w:szCs w:val="32"/>
      <w:lang w:val="en-GB"/>
    </w:rPr>
  </w:style>
  <w:style w:type="paragraph" w:customStyle="1" w:styleId="Heading1nonumbernotintocWorldline">
    <w:name w:val="Heading 1 no number not in toc Worldline"/>
    <w:basedOn w:val="ZsysbasisWorldline"/>
    <w:next w:val="BodytextWorldline"/>
    <w:link w:val="Heading1nonumbernotintocWorldlineChar"/>
    <w:uiPriority w:val="4"/>
    <w:rsid w:val="00415717"/>
    <w:pPr>
      <w:keepNext/>
      <w:keepLines/>
      <w:pageBreakBefore/>
    </w:pPr>
    <w:rPr>
      <w:bCs/>
      <w:color w:val="46BEAA" w:themeColor="accent1"/>
      <w:sz w:val="34"/>
      <w:szCs w:val="32"/>
    </w:rPr>
  </w:style>
  <w:style w:type="character" w:customStyle="1" w:styleId="Heading1nonumbernotintocWorldlineChar">
    <w:name w:val="Heading 1 no number not in toc Worldline Char"/>
    <w:basedOn w:val="Heading1nonumberWorldlineChar"/>
    <w:link w:val="Heading1nonumbernotintocWorldline"/>
    <w:uiPriority w:val="4"/>
    <w:rsid w:val="00415717"/>
    <w:rPr>
      <w:rFonts w:ascii="Arial" w:hAnsi="Arial" w:cs="Maiandra GD"/>
      <w:bCs/>
      <w:color w:val="46BEAA" w:themeColor="accent1"/>
      <w:sz w:val="34"/>
      <w:szCs w:val="32"/>
      <w:lang w:val="en-GB"/>
    </w:rPr>
  </w:style>
  <w:style w:type="paragraph" w:customStyle="1" w:styleId="HeadingsmallblackWorldline">
    <w:name w:val="Heading small black Worldline"/>
    <w:basedOn w:val="ZsysbasisWorldline"/>
    <w:next w:val="BodytextWorldline"/>
    <w:link w:val="HeadingsmallblackWorldlineChar"/>
    <w:uiPriority w:val="4"/>
    <w:qFormat/>
    <w:rsid w:val="009B12A5"/>
    <w:pPr>
      <w:keepNext/>
      <w:keepLines/>
      <w:spacing w:before="240"/>
    </w:pPr>
    <w:rPr>
      <w:b/>
      <w:bCs/>
      <w:iCs/>
      <w:szCs w:val="28"/>
    </w:rPr>
  </w:style>
  <w:style w:type="character" w:customStyle="1" w:styleId="HeadingsmallblackWorldlineChar">
    <w:name w:val="Heading small black Worldline Char"/>
    <w:basedOn w:val="Policepardfaut"/>
    <w:link w:val="HeadingsmallblackWorldline"/>
    <w:uiPriority w:val="4"/>
    <w:rsid w:val="009B12A5"/>
    <w:rPr>
      <w:rFonts w:ascii="Verdana" w:hAnsi="Verdana" w:cs="Maiandra GD"/>
      <w:b/>
      <w:bCs/>
      <w:iCs/>
      <w:color w:val="000000" w:themeColor="text1"/>
      <w:sz w:val="18"/>
      <w:szCs w:val="28"/>
      <w:lang w:val="en-GB"/>
    </w:rPr>
  </w:style>
  <w:style w:type="paragraph" w:customStyle="1" w:styleId="HeadingsmallblueWorldline">
    <w:name w:val="Heading small blue Worldline"/>
    <w:basedOn w:val="ZsysbasisWorldline"/>
    <w:next w:val="BodytextWorldline"/>
    <w:link w:val="HeadingsmallblueWorldlineChar"/>
    <w:uiPriority w:val="4"/>
    <w:qFormat/>
    <w:rsid w:val="00614A4C"/>
    <w:pPr>
      <w:keepNext/>
      <w:keepLines/>
      <w:spacing w:before="240"/>
    </w:pPr>
    <w:rPr>
      <w:b/>
      <w:bCs/>
      <w:iCs/>
      <w:color w:val="46BEAA" w:themeColor="accent1"/>
      <w:szCs w:val="28"/>
    </w:rPr>
  </w:style>
  <w:style w:type="character" w:customStyle="1" w:styleId="HeadingsmallblueWorldlineChar">
    <w:name w:val="Heading small blue Worldline Char"/>
    <w:basedOn w:val="Heading2nonumberWorldlineChar"/>
    <w:link w:val="HeadingsmallblueWorldline"/>
    <w:uiPriority w:val="4"/>
    <w:rsid w:val="00614A4C"/>
    <w:rPr>
      <w:rFonts w:ascii="Verdana" w:hAnsi="Verdana" w:cs="Maiandra GD"/>
      <w:b/>
      <w:bCs/>
      <w:iCs/>
      <w:color w:val="46BEAA" w:themeColor="accent1"/>
      <w:sz w:val="18"/>
      <w:szCs w:val="28"/>
      <w:lang w:val="en-GB"/>
    </w:rPr>
  </w:style>
  <w:style w:type="paragraph" w:customStyle="1" w:styleId="TitleblackWorldline">
    <w:name w:val="Title black Worldline"/>
    <w:basedOn w:val="ZsysbasisWorldline"/>
    <w:link w:val="TitleblackWorldlineChar"/>
    <w:uiPriority w:val="4"/>
    <w:rsid w:val="00F82BA4"/>
    <w:pPr>
      <w:spacing w:line="880" w:lineRule="exact"/>
    </w:pPr>
    <w:rPr>
      <w:rFonts w:cs="Arial"/>
      <w:b/>
      <w:sz w:val="76"/>
    </w:rPr>
  </w:style>
  <w:style w:type="character" w:customStyle="1" w:styleId="TitleblackWorldlineChar">
    <w:name w:val="Title black Worldline Char"/>
    <w:basedOn w:val="TitlewhiteWorldlineChar"/>
    <w:link w:val="TitleblackWorldline"/>
    <w:uiPriority w:val="4"/>
    <w:rsid w:val="00F82BA4"/>
    <w:rPr>
      <w:rFonts w:cs="Arial"/>
      <w:b w:val="0"/>
      <w:caps/>
      <w:color w:val="FFFFFF" w:themeColor="light1"/>
      <w:sz w:val="76"/>
      <w:lang w:val="en-GB"/>
    </w:rPr>
  </w:style>
  <w:style w:type="character" w:customStyle="1" w:styleId="TitlewhiteWorldlineChar">
    <w:name w:val="Title white Worldline Char"/>
    <w:basedOn w:val="ZsysbasisWorldlineChar"/>
    <w:link w:val="TitlewhiteWorldline"/>
    <w:uiPriority w:val="4"/>
    <w:rsid w:val="00F82BA4"/>
    <w:rPr>
      <w:rFonts w:cs="Arial"/>
      <w:b/>
      <w:color w:val="FFFFFF" w:themeColor="light1"/>
      <w:sz w:val="76"/>
      <w:lang w:val="en-GB"/>
    </w:rPr>
  </w:style>
  <w:style w:type="paragraph" w:customStyle="1" w:styleId="InstructiontextWorldline">
    <w:name w:val="Instruction text Worldline"/>
    <w:basedOn w:val="ZsysbasisWorldline"/>
    <w:uiPriority w:val="4"/>
    <w:rsid w:val="005A474C"/>
    <w:pPr>
      <w:spacing w:line="180" w:lineRule="atLeast"/>
      <w:ind w:left="181" w:hanging="181"/>
    </w:pPr>
    <w:rPr>
      <w:sz w:val="16"/>
    </w:rPr>
  </w:style>
  <w:style w:type="table" w:styleId="TableauGrille1Clair">
    <w:name w:val="Grid Table 1 Light"/>
    <w:basedOn w:val="TableauNormal"/>
    <w:uiPriority w:val="46"/>
    <w:rsid w:val="00963A8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963A81"/>
    <w:tblPr>
      <w:tblStyleRowBandSize w:val="1"/>
      <w:tblStyleColBandSize w:val="1"/>
      <w:tblBorders>
        <w:top w:val="single" w:sz="4" w:space="0" w:color="B5E5DC" w:themeColor="accent1" w:themeTint="66"/>
        <w:left w:val="single" w:sz="4" w:space="0" w:color="B5E5DC" w:themeColor="accent1" w:themeTint="66"/>
        <w:bottom w:val="single" w:sz="4" w:space="0" w:color="B5E5DC" w:themeColor="accent1" w:themeTint="66"/>
        <w:right w:val="single" w:sz="4" w:space="0" w:color="B5E5DC" w:themeColor="accent1" w:themeTint="66"/>
        <w:insideH w:val="single" w:sz="4" w:space="0" w:color="B5E5DC" w:themeColor="accent1" w:themeTint="66"/>
        <w:insideV w:val="single" w:sz="4" w:space="0" w:color="B5E5DC" w:themeColor="accent1" w:themeTint="66"/>
      </w:tblBorders>
    </w:tblPr>
    <w:tblStylePr w:type="firstRow">
      <w:rPr>
        <w:b/>
        <w:bCs/>
      </w:rPr>
      <w:tblPr/>
      <w:tcPr>
        <w:tcBorders>
          <w:bottom w:val="single" w:sz="12" w:space="0" w:color="90D8CB" w:themeColor="accent1" w:themeTint="99"/>
        </w:tcBorders>
      </w:tcPr>
    </w:tblStylePr>
    <w:tblStylePr w:type="lastRow">
      <w:rPr>
        <w:b/>
        <w:bCs/>
      </w:rPr>
      <w:tblPr/>
      <w:tcPr>
        <w:tcBorders>
          <w:top w:val="double" w:sz="2" w:space="0" w:color="90D8CB" w:themeColor="accent1" w:themeTint="99"/>
        </w:tcBorders>
      </w:tcPr>
    </w:tblStylePr>
    <w:tblStylePr w:type="firstCol">
      <w:rPr>
        <w:b/>
        <w:bCs/>
      </w:rPr>
    </w:tblStylePr>
    <w:tblStylePr w:type="lastCol">
      <w:rPr>
        <w:b/>
        <w:bCs/>
      </w:rPr>
    </w:tblStylePr>
  </w:style>
  <w:style w:type="table" w:styleId="TableauGrille1Clair-Accentuation2">
    <w:name w:val="Grid Table 1 Light Accent 2"/>
    <w:basedOn w:val="TableauNormal"/>
    <w:uiPriority w:val="46"/>
    <w:rsid w:val="00963A81"/>
    <w:tblPr>
      <w:tblStyleRowBandSize w:val="1"/>
      <w:tblStyleColBandSize w:val="1"/>
      <w:tblBorders>
        <w:top w:val="single" w:sz="4" w:space="0" w:color="9BDCDC" w:themeColor="accent2" w:themeTint="66"/>
        <w:left w:val="single" w:sz="4" w:space="0" w:color="9BDCDC" w:themeColor="accent2" w:themeTint="66"/>
        <w:bottom w:val="single" w:sz="4" w:space="0" w:color="9BDCDC" w:themeColor="accent2" w:themeTint="66"/>
        <w:right w:val="single" w:sz="4" w:space="0" w:color="9BDCDC" w:themeColor="accent2" w:themeTint="66"/>
        <w:insideH w:val="single" w:sz="4" w:space="0" w:color="9BDCDC" w:themeColor="accent2" w:themeTint="66"/>
        <w:insideV w:val="single" w:sz="4" w:space="0" w:color="9BDCDC" w:themeColor="accent2" w:themeTint="66"/>
      </w:tblBorders>
    </w:tblPr>
    <w:tblStylePr w:type="firstRow">
      <w:rPr>
        <w:b/>
        <w:bCs/>
      </w:rPr>
      <w:tblPr/>
      <w:tcPr>
        <w:tcBorders>
          <w:bottom w:val="single" w:sz="12" w:space="0" w:color="69CBCB" w:themeColor="accent2" w:themeTint="99"/>
        </w:tcBorders>
      </w:tcPr>
    </w:tblStylePr>
    <w:tblStylePr w:type="lastRow">
      <w:rPr>
        <w:b/>
        <w:bCs/>
      </w:rPr>
      <w:tblPr/>
      <w:tcPr>
        <w:tcBorders>
          <w:top w:val="double" w:sz="2" w:space="0" w:color="69CBCB" w:themeColor="accent2" w:themeTint="99"/>
        </w:tcBorders>
      </w:tcPr>
    </w:tblStylePr>
    <w:tblStylePr w:type="firstCol">
      <w:rPr>
        <w:b/>
        <w:bCs/>
      </w:rPr>
    </w:tblStylePr>
    <w:tblStylePr w:type="lastCol">
      <w:rPr>
        <w:b/>
        <w:bCs/>
      </w:rPr>
    </w:tblStylePr>
  </w:style>
  <w:style w:type="table" w:styleId="TableauGrille1Clair-Accentuation3">
    <w:name w:val="Grid Table 1 Light Accent 3"/>
    <w:basedOn w:val="TableauNormal"/>
    <w:uiPriority w:val="46"/>
    <w:rsid w:val="00963A81"/>
    <w:tblPr>
      <w:tblStyleRowBandSize w:val="1"/>
      <w:tblStyleColBandSize w:val="1"/>
      <w:tblBorders>
        <w:top w:val="single" w:sz="4" w:space="0" w:color="B3E0ED" w:themeColor="accent3" w:themeTint="66"/>
        <w:left w:val="single" w:sz="4" w:space="0" w:color="B3E0ED" w:themeColor="accent3" w:themeTint="66"/>
        <w:bottom w:val="single" w:sz="4" w:space="0" w:color="B3E0ED" w:themeColor="accent3" w:themeTint="66"/>
        <w:right w:val="single" w:sz="4" w:space="0" w:color="B3E0ED" w:themeColor="accent3" w:themeTint="66"/>
        <w:insideH w:val="single" w:sz="4" w:space="0" w:color="B3E0ED" w:themeColor="accent3" w:themeTint="66"/>
        <w:insideV w:val="single" w:sz="4" w:space="0" w:color="B3E0ED" w:themeColor="accent3" w:themeTint="66"/>
      </w:tblBorders>
    </w:tblPr>
    <w:tblStylePr w:type="firstRow">
      <w:rPr>
        <w:b/>
        <w:bCs/>
      </w:rPr>
      <w:tblPr/>
      <w:tcPr>
        <w:tcBorders>
          <w:bottom w:val="single" w:sz="12" w:space="0" w:color="8DD1E4" w:themeColor="accent3" w:themeTint="99"/>
        </w:tcBorders>
      </w:tcPr>
    </w:tblStylePr>
    <w:tblStylePr w:type="lastRow">
      <w:rPr>
        <w:b/>
        <w:bCs/>
      </w:rPr>
      <w:tblPr/>
      <w:tcPr>
        <w:tcBorders>
          <w:top w:val="double" w:sz="2" w:space="0" w:color="8DD1E4" w:themeColor="accent3" w:themeTint="99"/>
        </w:tcBorders>
      </w:tcPr>
    </w:tblStylePr>
    <w:tblStylePr w:type="firstCol">
      <w:rPr>
        <w:b/>
        <w:bCs/>
      </w:rPr>
    </w:tblStylePr>
    <w:tblStylePr w:type="lastCol">
      <w:rPr>
        <w:b/>
        <w:bCs/>
      </w:rPr>
    </w:tblStylePr>
  </w:style>
  <w:style w:type="table" w:styleId="TableauGrille1Clair-Accentuation4">
    <w:name w:val="Grid Table 1 Light Accent 4"/>
    <w:basedOn w:val="TableauNormal"/>
    <w:uiPriority w:val="46"/>
    <w:rsid w:val="00963A81"/>
    <w:tblPr>
      <w:tblStyleRowBandSize w:val="1"/>
      <w:tblStyleColBandSize w:val="1"/>
      <w:tblBorders>
        <w:top w:val="single" w:sz="4" w:space="0" w:color="F9CFD2" w:themeColor="accent4" w:themeTint="66"/>
        <w:left w:val="single" w:sz="4" w:space="0" w:color="F9CFD2" w:themeColor="accent4" w:themeTint="66"/>
        <w:bottom w:val="single" w:sz="4" w:space="0" w:color="F9CFD2" w:themeColor="accent4" w:themeTint="66"/>
        <w:right w:val="single" w:sz="4" w:space="0" w:color="F9CFD2" w:themeColor="accent4" w:themeTint="66"/>
        <w:insideH w:val="single" w:sz="4" w:space="0" w:color="F9CFD2" w:themeColor="accent4" w:themeTint="66"/>
        <w:insideV w:val="single" w:sz="4" w:space="0" w:color="F9CFD2" w:themeColor="accent4" w:themeTint="66"/>
      </w:tblBorders>
    </w:tblPr>
    <w:tblStylePr w:type="firstRow">
      <w:rPr>
        <w:b/>
        <w:bCs/>
      </w:rPr>
      <w:tblPr/>
      <w:tcPr>
        <w:tcBorders>
          <w:bottom w:val="single" w:sz="12" w:space="0" w:color="F6B7BC" w:themeColor="accent4" w:themeTint="99"/>
        </w:tcBorders>
      </w:tcPr>
    </w:tblStylePr>
    <w:tblStylePr w:type="lastRow">
      <w:rPr>
        <w:b/>
        <w:bCs/>
      </w:rPr>
      <w:tblPr/>
      <w:tcPr>
        <w:tcBorders>
          <w:top w:val="double" w:sz="2" w:space="0" w:color="F6B7BC" w:themeColor="accent4"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963A81"/>
    <w:tblPr>
      <w:tblStyleRowBandSize w:val="1"/>
      <w:tblStyleColBandSize w:val="1"/>
      <w:tblBorders>
        <w:top w:val="single" w:sz="4" w:space="0" w:color="FFF6C9" w:themeColor="accent5" w:themeTint="66"/>
        <w:left w:val="single" w:sz="4" w:space="0" w:color="FFF6C9" w:themeColor="accent5" w:themeTint="66"/>
        <w:bottom w:val="single" w:sz="4" w:space="0" w:color="FFF6C9" w:themeColor="accent5" w:themeTint="66"/>
        <w:right w:val="single" w:sz="4" w:space="0" w:color="FFF6C9" w:themeColor="accent5" w:themeTint="66"/>
        <w:insideH w:val="single" w:sz="4" w:space="0" w:color="FFF6C9" w:themeColor="accent5" w:themeTint="66"/>
        <w:insideV w:val="single" w:sz="4" w:space="0" w:color="FFF6C9" w:themeColor="accent5" w:themeTint="66"/>
      </w:tblBorders>
    </w:tblPr>
    <w:tblStylePr w:type="firstRow">
      <w:rPr>
        <w:b/>
        <w:bCs/>
      </w:rPr>
      <w:tblPr/>
      <w:tcPr>
        <w:tcBorders>
          <w:bottom w:val="single" w:sz="12" w:space="0" w:color="FFF2AE" w:themeColor="accent5" w:themeTint="99"/>
        </w:tcBorders>
      </w:tcPr>
    </w:tblStylePr>
    <w:tblStylePr w:type="lastRow">
      <w:rPr>
        <w:b/>
        <w:bCs/>
      </w:rPr>
      <w:tblPr/>
      <w:tcPr>
        <w:tcBorders>
          <w:top w:val="double" w:sz="2" w:space="0" w:color="FFF2AE" w:themeColor="accent5" w:themeTint="99"/>
        </w:tcBorders>
      </w:tcPr>
    </w:tblStylePr>
    <w:tblStylePr w:type="firstCol">
      <w:rPr>
        <w:b/>
        <w:bCs/>
      </w:rPr>
    </w:tblStylePr>
    <w:tblStylePr w:type="lastCol">
      <w:rPr>
        <w:b/>
        <w:bCs/>
      </w:rPr>
    </w:tblStylePr>
  </w:style>
  <w:style w:type="table" w:styleId="TableauGrille1Clair-Accentuation6">
    <w:name w:val="Grid Table 1 Light Accent 6"/>
    <w:basedOn w:val="TableauNormal"/>
    <w:uiPriority w:val="46"/>
    <w:rsid w:val="00963A81"/>
    <w:tblPr>
      <w:tblStyleRowBandSize w:val="1"/>
      <w:tblStyleColBandSize w:val="1"/>
      <w:tblBorders>
        <w:top w:val="single" w:sz="4" w:space="0" w:color="6BC9FF" w:themeColor="accent6" w:themeTint="66"/>
        <w:left w:val="single" w:sz="4" w:space="0" w:color="6BC9FF" w:themeColor="accent6" w:themeTint="66"/>
        <w:bottom w:val="single" w:sz="4" w:space="0" w:color="6BC9FF" w:themeColor="accent6" w:themeTint="66"/>
        <w:right w:val="single" w:sz="4" w:space="0" w:color="6BC9FF" w:themeColor="accent6" w:themeTint="66"/>
        <w:insideH w:val="single" w:sz="4" w:space="0" w:color="6BC9FF" w:themeColor="accent6" w:themeTint="66"/>
        <w:insideV w:val="single" w:sz="4" w:space="0" w:color="6BC9FF" w:themeColor="accent6" w:themeTint="66"/>
      </w:tblBorders>
    </w:tblPr>
    <w:tblStylePr w:type="firstRow">
      <w:rPr>
        <w:b/>
        <w:bCs/>
      </w:rPr>
      <w:tblPr/>
      <w:tcPr>
        <w:tcBorders>
          <w:bottom w:val="single" w:sz="12" w:space="0" w:color="21AEFF" w:themeColor="accent6" w:themeTint="99"/>
        </w:tcBorders>
      </w:tcPr>
    </w:tblStylePr>
    <w:tblStylePr w:type="lastRow">
      <w:rPr>
        <w:b/>
        <w:bCs/>
      </w:rPr>
      <w:tblPr/>
      <w:tcPr>
        <w:tcBorders>
          <w:top w:val="double" w:sz="2" w:space="0" w:color="21AEFF" w:themeColor="accent6" w:themeTint="99"/>
        </w:tcBorders>
      </w:tcPr>
    </w:tblStylePr>
    <w:tblStylePr w:type="firstCol">
      <w:rPr>
        <w:b/>
        <w:bCs/>
      </w:rPr>
    </w:tblStylePr>
    <w:tblStylePr w:type="lastCol">
      <w:rPr>
        <w:b/>
        <w:bCs/>
      </w:rPr>
    </w:tblStylePr>
  </w:style>
  <w:style w:type="table" w:styleId="TableauGrille2">
    <w:name w:val="Grid Table 2"/>
    <w:basedOn w:val="TableauNormal"/>
    <w:uiPriority w:val="47"/>
    <w:rsid w:val="00963A8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2-Accentuation1">
    <w:name w:val="Grid Table 2 Accent 1"/>
    <w:basedOn w:val="TableauNormal"/>
    <w:uiPriority w:val="47"/>
    <w:rsid w:val="00963A81"/>
    <w:tblPr>
      <w:tblStyleRowBandSize w:val="1"/>
      <w:tblStyleColBandSize w:val="1"/>
      <w:tblBorders>
        <w:top w:val="single" w:sz="2" w:space="0" w:color="90D8CB" w:themeColor="accent1" w:themeTint="99"/>
        <w:bottom w:val="single" w:sz="2" w:space="0" w:color="90D8CB" w:themeColor="accent1" w:themeTint="99"/>
        <w:insideH w:val="single" w:sz="2" w:space="0" w:color="90D8CB" w:themeColor="accent1" w:themeTint="99"/>
        <w:insideV w:val="single" w:sz="2" w:space="0" w:color="90D8CB" w:themeColor="accent1" w:themeTint="99"/>
      </w:tblBorders>
    </w:tblPr>
    <w:tblStylePr w:type="firstRow">
      <w:rPr>
        <w:b/>
        <w:bCs/>
      </w:rPr>
      <w:tblPr/>
      <w:tcPr>
        <w:tcBorders>
          <w:top w:val="nil"/>
          <w:bottom w:val="single" w:sz="12" w:space="0" w:color="90D8CB" w:themeColor="accent1" w:themeTint="99"/>
          <w:insideH w:val="nil"/>
          <w:insideV w:val="nil"/>
        </w:tcBorders>
        <w:shd w:val="clear" w:color="auto" w:fill="FFFFFF" w:themeFill="background1"/>
      </w:tcPr>
    </w:tblStylePr>
    <w:tblStylePr w:type="lastRow">
      <w:rPr>
        <w:b/>
        <w:bCs/>
      </w:rPr>
      <w:tblPr/>
      <w:tcPr>
        <w:tcBorders>
          <w:top w:val="double" w:sz="2" w:space="0" w:color="90D8C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styleId="TableauGrille2-Accentuation2">
    <w:name w:val="Grid Table 2 Accent 2"/>
    <w:basedOn w:val="TableauNormal"/>
    <w:uiPriority w:val="47"/>
    <w:rsid w:val="00963A81"/>
    <w:tblPr>
      <w:tblStyleRowBandSize w:val="1"/>
      <w:tblStyleColBandSize w:val="1"/>
      <w:tblBorders>
        <w:top w:val="single" w:sz="2" w:space="0" w:color="69CBCB" w:themeColor="accent2" w:themeTint="99"/>
        <w:bottom w:val="single" w:sz="2" w:space="0" w:color="69CBCB" w:themeColor="accent2" w:themeTint="99"/>
        <w:insideH w:val="single" w:sz="2" w:space="0" w:color="69CBCB" w:themeColor="accent2" w:themeTint="99"/>
        <w:insideV w:val="single" w:sz="2" w:space="0" w:color="69CBCB" w:themeColor="accent2" w:themeTint="99"/>
      </w:tblBorders>
    </w:tblPr>
    <w:tblStylePr w:type="firstRow">
      <w:rPr>
        <w:b/>
        <w:bCs/>
      </w:rPr>
      <w:tblPr/>
      <w:tcPr>
        <w:tcBorders>
          <w:top w:val="nil"/>
          <w:bottom w:val="single" w:sz="12" w:space="0" w:color="69CBCB" w:themeColor="accent2" w:themeTint="99"/>
          <w:insideH w:val="nil"/>
          <w:insideV w:val="nil"/>
        </w:tcBorders>
        <w:shd w:val="clear" w:color="auto" w:fill="FFFFFF" w:themeFill="background1"/>
      </w:tcPr>
    </w:tblStylePr>
    <w:tblStylePr w:type="lastRow">
      <w:rPr>
        <w:b/>
        <w:bCs/>
      </w:rPr>
      <w:tblPr/>
      <w:tcPr>
        <w:tcBorders>
          <w:top w:val="double" w:sz="2" w:space="0" w:color="69CB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styleId="TableauGrille2-Accentuation3">
    <w:name w:val="Grid Table 2 Accent 3"/>
    <w:basedOn w:val="TableauNormal"/>
    <w:uiPriority w:val="47"/>
    <w:rsid w:val="00963A81"/>
    <w:tblPr>
      <w:tblStyleRowBandSize w:val="1"/>
      <w:tblStyleColBandSize w:val="1"/>
      <w:tblBorders>
        <w:top w:val="single" w:sz="2" w:space="0" w:color="8DD1E4" w:themeColor="accent3" w:themeTint="99"/>
        <w:bottom w:val="single" w:sz="2" w:space="0" w:color="8DD1E4" w:themeColor="accent3" w:themeTint="99"/>
        <w:insideH w:val="single" w:sz="2" w:space="0" w:color="8DD1E4" w:themeColor="accent3" w:themeTint="99"/>
        <w:insideV w:val="single" w:sz="2" w:space="0" w:color="8DD1E4" w:themeColor="accent3" w:themeTint="99"/>
      </w:tblBorders>
    </w:tblPr>
    <w:tblStylePr w:type="firstRow">
      <w:rPr>
        <w:b/>
        <w:bCs/>
      </w:rPr>
      <w:tblPr/>
      <w:tcPr>
        <w:tcBorders>
          <w:top w:val="nil"/>
          <w:bottom w:val="single" w:sz="12" w:space="0" w:color="8DD1E4" w:themeColor="accent3" w:themeTint="99"/>
          <w:insideH w:val="nil"/>
          <w:insideV w:val="nil"/>
        </w:tcBorders>
        <w:shd w:val="clear" w:color="auto" w:fill="FFFFFF" w:themeFill="background1"/>
      </w:tcPr>
    </w:tblStylePr>
    <w:tblStylePr w:type="lastRow">
      <w:rPr>
        <w:b/>
        <w:bCs/>
      </w:rPr>
      <w:tblPr/>
      <w:tcPr>
        <w:tcBorders>
          <w:top w:val="double" w:sz="2" w:space="0" w:color="8DD1E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styleId="TableauGrille2-Accentuation4">
    <w:name w:val="Grid Table 2 Accent 4"/>
    <w:basedOn w:val="TableauNormal"/>
    <w:uiPriority w:val="47"/>
    <w:rsid w:val="00963A81"/>
    <w:tblPr>
      <w:tblStyleRowBandSize w:val="1"/>
      <w:tblStyleColBandSize w:val="1"/>
      <w:tblBorders>
        <w:top w:val="single" w:sz="2" w:space="0" w:color="F6B7BC" w:themeColor="accent4" w:themeTint="99"/>
        <w:bottom w:val="single" w:sz="2" w:space="0" w:color="F6B7BC" w:themeColor="accent4" w:themeTint="99"/>
        <w:insideH w:val="single" w:sz="2" w:space="0" w:color="F6B7BC" w:themeColor="accent4" w:themeTint="99"/>
        <w:insideV w:val="single" w:sz="2" w:space="0" w:color="F6B7BC" w:themeColor="accent4" w:themeTint="99"/>
      </w:tblBorders>
    </w:tblPr>
    <w:tblStylePr w:type="firstRow">
      <w:rPr>
        <w:b/>
        <w:bCs/>
      </w:rPr>
      <w:tblPr/>
      <w:tcPr>
        <w:tcBorders>
          <w:top w:val="nil"/>
          <w:bottom w:val="single" w:sz="12" w:space="0" w:color="F6B7BC" w:themeColor="accent4" w:themeTint="99"/>
          <w:insideH w:val="nil"/>
          <w:insideV w:val="nil"/>
        </w:tcBorders>
        <w:shd w:val="clear" w:color="auto" w:fill="FFFFFF" w:themeFill="background1"/>
      </w:tcPr>
    </w:tblStylePr>
    <w:tblStylePr w:type="lastRow">
      <w:rPr>
        <w:b/>
        <w:bCs/>
      </w:rPr>
      <w:tblPr/>
      <w:tcPr>
        <w:tcBorders>
          <w:top w:val="double" w:sz="2" w:space="0" w:color="F6B7B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styleId="TableauGrille2-Accentuation5">
    <w:name w:val="Grid Table 2 Accent 5"/>
    <w:basedOn w:val="TableauNormal"/>
    <w:uiPriority w:val="47"/>
    <w:rsid w:val="00963A81"/>
    <w:tblPr>
      <w:tblStyleRowBandSize w:val="1"/>
      <w:tblStyleColBandSize w:val="1"/>
      <w:tblBorders>
        <w:top w:val="single" w:sz="2" w:space="0" w:color="FFF2AE" w:themeColor="accent5" w:themeTint="99"/>
        <w:bottom w:val="single" w:sz="2" w:space="0" w:color="FFF2AE" w:themeColor="accent5" w:themeTint="99"/>
        <w:insideH w:val="single" w:sz="2" w:space="0" w:color="FFF2AE" w:themeColor="accent5" w:themeTint="99"/>
        <w:insideV w:val="single" w:sz="2" w:space="0" w:color="FFF2AE" w:themeColor="accent5" w:themeTint="99"/>
      </w:tblBorders>
    </w:tblPr>
    <w:tblStylePr w:type="firstRow">
      <w:rPr>
        <w:b/>
        <w:bCs/>
      </w:rPr>
      <w:tblPr/>
      <w:tcPr>
        <w:tcBorders>
          <w:top w:val="nil"/>
          <w:bottom w:val="single" w:sz="12" w:space="0" w:color="FFF2AE" w:themeColor="accent5" w:themeTint="99"/>
          <w:insideH w:val="nil"/>
          <w:insideV w:val="nil"/>
        </w:tcBorders>
        <w:shd w:val="clear" w:color="auto" w:fill="FFFFFF" w:themeFill="background1"/>
      </w:tcPr>
    </w:tblStylePr>
    <w:tblStylePr w:type="lastRow">
      <w:rPr>
        <w:b/>
        <w:bCs/>
      </w:rPr>
      <w:tblPr/>
      <w:tcPr>
        <w:tcBorders>
          <w:top w:val="double" w:sz="2" w:space="0" w:color="FFF2AE"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styleId="TableauGrille2-Accentuation6">
    <w:name w:val="Grid Table 2 Accent 6"/>
    <w:basedOn w:val="TableauNormal"/>
    <w:uiPriority w:val="47"/>
    <w:rsid w:val="00963A81"/>
    <w:tblPr>
      <w:tblStyleRowBandSize w:val="1"/>
      <w:tblStyleColBandSize w:val="1"/>
      <w:tblBorders>
        <w:top w:val="single" w:sz="2" w:space="0" w:color="21AEFF" w:themeColor="accent6" w:themeTint="99"/>
        <w:bottom w:val="single" w:sz="2" w:space="0" w:color="21AEFF" w:themeColor="accent6" w:themeTint="99"/>
        <w:insideH w:val="single" w:sz="2" w:space="0" w:color="21AEFF" w:themeColor="accent6" w:themeTint="99"/>
        <w:insideV w:val="single" w:sz="2" w:space="0" w:color="21AEFF" w:themeColor="accent6" w:themeTint="99"/>
      </w:tblBorders>
    </w:tblPr>
    <w:tblStylePr w:type="firstRow">
      <w:rPr>
        <w:b/>
        <w:bCs/>
      </w:rPr>
      <w:tblPr/>
      <w:tcPr>
        <w:tcBorders>
          <w:top w:val="nil"/>
          <w:bottom w:val="single" w:sz="12" w:space="0" w:color="21AEFF" w:themeColor="accent6" w:themeTint="99"/>
          <w:insideH w:val="nil"/>
          <w:insideV w:val="nil"/>
        </w:tcBorders>
        <w:shd w:val="clear" w:color="auto" w:fill="FFFFFF" w:themeFill="background1"/>
      </w:tcPr>
    </w:tblStylePr>
    <w:tblStylePr w:type="lastRow">
      <w:rPr>
        <w:b/>
        <w:bCs/>
      </w:rPr>
      <w:tblPr/>
      <w:tcPr>
        <w:tcBorders>
          <w:top w:val="double" w:sz="2" w:space="0" w:color="21AE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styleId="TableauGrille3">
    <w:name w:val="Grid Table 3"/>
    <w:basedOn w:val="TableauNormal"/>
    <w:uiPriority w:val="48"/>
    <w:rsid w:val="00963A8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auGrille3-Accentuation1">
    <w:name w:val="Grid Table 3 Accent 1"/>
    <w:basedOn w:val="TableauNormal"/>
    <w:uiPriority w:val="48"/>
    <w:rsid w:val="00963A81"/>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insideV w:val="single" w:sz="4" w:space="0" w:color="90D8C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2ED" w:themeFill="accent1" w:themeFillTint="33"/>
      </w:tcPr>
    </w:tblStylePr>
    <w:tblStylePr w:type="band1Horz">
      <w:tblPr/>
      <w:tcPr>
        <w:shd w:val="clear" w:color="auto" w:fill="DAF2ED" w:themeFill="accent1" w:themeFillTint="33"/>
      </w:tcPr>
    </w:tblStylePr>
    <w:tblStylePr w:type="neCell">
      <w:tblPr/>
      <w:tcPr>
        <w:tcBorders>
          <w:bottom w:val="single" w:sz="4" w:space="0" w:color="90D8CB" w:themeColor="accent1" w:themeTint="99"/>
        </w:tcBorders>
      </w:tcPr>
    </w:tblStylePr>
    <w:tblStylePr w:type="nwCell">
      <w:tblPr/>
      <w:tcPr>
        <w:tcBorders>
          <w:bottom w:val="single" w:sz="4" w:space="0" w:color="90D8CB" w:themeColor="accent1" w:themeTint="99"/>
        </w:tcBorders>
      </w:tcPr>
    </w:tblStylePr>
    <w:tblStylePr w:type="seCell">
      <w:tblPr/>
      <w:tcPr>
        <w:tcBorders>
          <w:top w:val="single" w:sz="4" w:space="0" w:color="90D8CB" w:themeColor="accent1" w:themeTint="99"/>
        </w:tcBorders>
      </w:tcPr>
    </w:tblStylePr>
    <w:tblStylePr w:type="swCell">
      <w:tblPr/>
      <w:tcPr>
        <w:tcBorders>
          <w:top w:val="single" w:sz="4" w:space="0" w:color="90D8CB" w:themeColor="accent1" w:themeTint="99"/>
        </w:tcBorders>
      </w:tcPr>
    </w:tblStylePr>
  </w:style>
  <w:style w:type="table" w:styleId="TableauGrille3-Accentuation2">
    <w:name w:val="Grid Table 3 Accent 2"/>
    <w:basedOn w:val="TableauNormal"/>
    <w:uiPriority w:val="48"/>
    <w:rsid w:val="00963A81"/>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insideV w:val="single" w:sz="4" w:space="0" w:color="69CB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DEDED" w:themeFill="accent2" w:themeFillTint="33"/>
      </w:tcPr>
    </w:tblStylePr>
    <w:tblStylePr w:type="band1Horz">
      <w:tblPr/>
      <w:tcPr>
        <w:shd w:val="clear" w:color="auto" w:fill="CDEDED" w:themeFill="accent2" w:themeFillTint="33"/>
      </w:tcPr>
    </w:tblStylePr>
    <w:tblStylePr w:type="neCell">
      <w:tblPr/>
      <w:tcPr>
        <w:tcBorders>
          <w:bottom w:val="single" w:sz="4" w:space="0" w:color="69CBCB" w:themeColor="accent2" w:themeTint="99"/>
        </w:tcBorders>
      </w:tcPr>
    </w:tblStylePr>
    <w:tblStylePr w:type="nwCell">
      <w:tblPr/>
      <w:tcPr>
        <w:tcBorders>
          <w:bottom w:val="single" w:sz="4" w:space="0" w:color="69CBCB" w:themeColor="accent2" w:themeTint="99"/>
        </w:tcBorders>
      </w:tcPr>
    </w:tblStylePr>
    <w:tblStylePr w:type="seCell">
      <w:tblPr/>
      <w:tcPr>
        <w:tcBorders>
          <w:top w:val="single" w:sz="4" w:space="0" w:color="69CBCB" w:themeColor="accent2" w:themeTint="99"/>
        </w:tcBorders>
      </w:tcPr>
    </w:tblStylePr>
    <w:tblStylePr w:type="swCell">
      <w:tblPr/>
      <w:tcPr>
        <w:tcBorders>
          <w:top w:val="single" w:sz="4" w:space="0" w:color="69CBCB" w:themeColor="accent2" w:themeTint="99"/>
        </w:tcBorders>
      </w:tcPr>
    </w:tblStylePr>
  </w:style>
  <w:style w:type="table" w:styleId="TableauGrille3-Accentuation3">
    <w:name w:val="Grid Table 3 Accent 3"/>
    <w:basedOn w:val="TableauNormal"/>
    <w:uiPriority w:val="48"/>
    <w:rsid w:val="00963A81"/>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insideV w:val="single" w:sz="4" w:space="0" w:color="8DD1E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FF6" w:themeFill="accent3" w:themeFillTint="33"/>
      </w:tcPr>
    </w:tblStylePr>
    <w:tblStylePr w:type="band1Horz">
      <w:tblPr/>
      <w:tcPr>
        <w:shd w:val="clear" w:color="auto" w:fill="D9EFF6" w:themeFill="accent3" w:themeFillTint="33"/>
      </w:tcPr>
    </w:tblStylePr>
    <w:tblStylePr w:type="neCell">
      <w:tblPr/>
      <w:tcPr>
        <w:tcBorders>
          <w:bottom w:val="single" w:sz="4" w:space="0" w:color="8DD1E4" w:themeColor="accent3" w:themeTint="99"/>
        </w:tcBorders>
      </w:tcPr>
    </w:tblStylePr>
    <w:tblStylePr w:type="nwCell">
      <w:tblPr/>
      <w:tcPr>
        <w:tcBorders>
          <w:bottom w:val="single" w:sz="4" w:space="0" w:color="8DD1E4" w:themeColor="accent3" w:themeTint="99"/>
        </w:tcBorders>
      </w:tcPr>
    </w:tblStylePr>
    <w:tblStylePr w:type="seCell">
      <w:tblPr/>
      <w:tcPr>
        <w:tcBorders>
          <w:top w:val="single" w:sz="4" w:space="0" w:color="8DD1E4" w:themeColor="accent3" w:themeTint="99"/>
        </w:tcBorders>
      </w:tcPr>
    </w:tblStylePr>
    <w:tblStylePr w:type="swCell">
      <w:tblPr/>
      <w:tcPr>
        <w:tcBorders>
          <w:top w:val="single" w:sz="4" w:space="0" w:color="8DD1E4" w:themeColor="accent3" w:themeTint="99"/>
        </w:tcBorders>
      </w:tcPr>
    </w:tblStylePr>
  </w:style>
  <w:style w:type="table" w:styleId="TableauGrille3-Accentuation4">
    <w:name w:val="Grid Table 3 Accent 4"/>
    <w:basedOn w:val="TableauNormal"/>
    <w:uiPriority w:val="48"/>
    <w:rsid w:val="00963A81"/>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insideV w:val="single" w:sz="4" w:space="0" w:color="F6B7B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7E8" w:themeFill="accent4" w:themeFillTint="33"/>
      </w:tcPr>
    </w:tblStylePr>
    <w:tblStylePr w:type="band1Horz">
      <w:tblPr/>
      <w:tcPr>
        <w:shd w:val="clear" w:color="auto" w:fill="FCE7E8" w:themeFill="accent4" w:themeFillTint="33"/>
      </w:tcPr>
    </w:tblStylePr>
    <w:tblStylePr w:type="neCell">
      <w:tblPr/>
      <w:tcPr>
        <w:tcBorders>
          <w:bottom w:val="single" w:sz="4" w:space="0" w:color="F6B7BC" w:themeColor="accent4" w:themeTint="99"/>
        </w:tcBorders>
      </w:tcPr>
    </w:tblStylePr>
    <w:tblStylePr w:type="nwCell">
      <w:tblPr/>
      <w:tcPr>
        <w:tcBorders>
          <w:bottom w:val="single" w:sz="4" w:space="0" w:color="F6B7BC" w:themeColor="accent4" w:themeTint="99"/>
        </w:tcBorders>
      </w:tcPr>
    </w:tblStylePr>
    <w:tblStylePr w:type="seCell">
      <w:tblPr/>
      <w:tcPr>
        <w:tcBorders>
          <w:top w:val="single" w:sz="4" w:space="0" w:color="F6B7BC" w:themeColor="accent4" w:themeTint="99"/>
        </w:tcBorders>
      </w:tcPr>
    </w:tblStylePr>
    <w:tblStylePr w:type="swCell">
      <w:tblPr/>
      <w:tcPr>
        <w:tcBorders>
          <w:top w:val="single" w:sz="4" w:space="0" w:color="F6B7BC" w:themeColor="accent4" w:themeTint="99"/>
        </w:tcBorders>
      </w:tcPr>
    </w:tblStylePr>
  </w:style>
  <w:style w:type="table" w:styleId="TableauGrille3-Accentuation5">
    <w:name w:val="Grid Table 3 Accent 5"/>
    <w:basedOn w:val="TableauNormal"/>
    <w:uiPriority w:val="48"/>
    <w:rsid w:val="00963A81"/>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insideV w:val="single" w:sz="4" w:space="0" w:color="FFF2A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AE4" w:themeFill="accent5" w:themeFillTint="33"/>
      </w:tcPr>
    </w:tblStylePr>
    <w:tblStylePr w:type="band1Horz">
      <w:tblPr/>
      <w:tcPr>
        <w:shd w:val="clear" w:color="auto" w:fill="FFFAE4" w:themeFill="accent5" w:themeFillTint="33"/>
      </w:tcPr>
    </w:tblStylePr>
    <w:tblStylePr w:type="neCell">
      <w:tblPr/>
      <w:tcPr>
        <w:tcBorders>
          <w:bottom w:val="single" w:sz="4" w:space="0" w:color="FFF2AE" w:themeColor="accent5" w:themeTint="99"/>
        </w:tcBorders>
      </w:tcPr>
    </w:tblStylePr>
    <w:tblStylePr w:type="nwCell">
      <w:tblPr/>
      <w:tcPr>
        <w:tcBorders>
          <w:bottom w:val="single" w:sz="4" w:space="0" w:color="FFF2AE" w:themeColor="accent5" w:themeTint="99"/>
        </w:tcBorders>
      </w:tcPr>
    </w:tblStylePr>
    <w:tblStylePr w:type="seCell">
      <w:tblPr/>
      <w:tcPr>
        <w:tcBorders>
          <w:top w:val="single" w:sz="4" w:space="0" w:color="FFF2AE" w:themeColor="accent5" w:themeTint="99"/>
        </w:tcBorders>
      </w:tcPr>
    </w:tblStylePr>
    <w:tblStylePr w:type="swCell">
      <w:tblPr/>
      <w:tcPr>
        <w:tcBorders>
          <w:top w:val="single" w:sz="4" w:space="0" w:color="FFF2AE" w:themeColor="accent5" w:themeTint="99"/>
        </w:tcBorders>
      </w:tcPr>
    </w:tblStylePr>
  </w:style>
  <w:style w:type="table" w:styleId="TableauGrille3-Accentuation6">
    <w:name w:val="Grid Table 3 Accent 6"/>
    <w:basedOn w:val="TableauNormal"/>
    <w:uiPriority w:val="48"/>
    <w:rsid w:val="00963A81"/>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insideV w:val="single" w:sz="4" w:space="0" w:color="21AE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5E4FF" w:themeFill="accent6" w:themeFillTint="33"/>
      </w:tcPr>
    </w:tblStylePr>
    <w:tblStylePr w:type="band1Horz">
      <w:tblPr/>
      <w:tcPr>
        <w:shd w:val="clear" w:color="auto" w:fill="B5E4FF" w:themeFill="accent6" w:themeFillTint="33"/>
      </w:tcPr>
    </w:tblStylePr>
    <w:tblStylePr w:type="neCell">
      <w:tblPr/>
      <w:tcPr>
        <w:tcBorders>
          <w:bottom w:val="single" w:sz="4" w:space="0" w:color="21AEFF" w:themeColor="accent6" w:themeTint="99"/>
        </w:tcBorders>
      </w:tcPr>
    </w:tblStylePr>
    <w:tblStylePr w:type="nwCell">
      <w:tblPr/>
      <w:tcPr>
        <w:tcBorders>
          <w:bottom w:val="single" w:sz="4" w:space="0" w:color="21AEFF" w:themeColor="accent6" w:themeTint="99"/>
        </w:tcBorders>
      </w:tcPr>
    </w:tblStylePr>
    <w:tblStylePr w:type="seCell">
      <w:tblPr/>
      <w:tcPr>
        <w:tcBorders>
          <w:top w:val="single" w:sz="4" w:space="0" w:color="21AEFF" w:themeColor="accent6" w:themeTint="99"/>
        </w:tcBorders>
      </w:tcPr>
    </w:tblStylePr>
    <w:tblStylePr w:type="swCell">
      <w:tblPr/>
      <w:tcPr>
        <w:tcBorders>
          <w:top w:val="single" w:sz="4" w:space="0" w:color="21AEFF" w:themeColor="accent6" w:themeTint="99"/>
        </w:tcBorders>
      </w:tcPr>
    </w:tblStylePr>
  </w:style>
  <w:style w:type="table" w:styleId="TableauGrille4">
    <w:name w:val="Grid Table 4"/>
    <w:basedOn w:val="TableauNormal"/>
    <w:uiPriority w:val="49"/>
    <w:rsid w:val="00963A8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963A81"/>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insideV w:val="single" w:sz="4" w:space="0" w:color="90D8CB" w:themeColor="accent1" w:themeTint="99"/>
      </w:tblBorders>
    </w:tblPr>
    <w:tblStylePr w:type="firstRow">
      <w:rPr>
        <w:b/>
        <w:bCs/>
        <w:color w:val="FFFFFF" w:themeColor="background1"/>
      </w:rPr>
      <w:tblPr/>
      <w:tcPr>
        <w:tcBorders>
          <w:top w:val="single" w:sz="4" w:space="0" w:color="46BEAA" w:themeColor="accent1"/>
          <w:left w:val="single" w:sz="4" w:space="0" w:color="46BEAA" w:themeColor="accent1"/>
          <w:bottom w:val="single" w:sz="4" w:space="0" w:color="46BEAA" w:themeColor="accent1"/>
          <w:right w:val="single" w:sz="4" w:space="0" w:color="46BEAA" w:themeColor="accent1"/>
          <w:insideH w:val="nil"/>
          <w:insideV w:val="nil"/>
        </w:tcBorders>
        <w:shd w:val="clear" w:color="auto" w:fill="46BEAA" w:themeFill="accent1"/>
      </w:tcPr>
    </w:tblStylePr>
    <w:tblStylePr w:type="lastRow">
      <w:rPr>
        <w:b/>
        <w:bCs/>
      </w:rPr>
      <w:tblPr/>
      <w:tcPr>
        <w:tcBorders>
          <w:top w:val="double" w:sz="4" w:space="0" w:color="46BEAA" w:themeColor="accent1"/>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styleId="TableauGrille4-Accentuation2">
    <w:name w:val="Grid Table 4 Accent 2"/>
    <w:basedOn w:val="TableauNormal"/>
    <w:uiPriority w:val="49"/>
    <w:rsid w:val="00963A81"/>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insideV w:val="single" w:sz="4" w:space="0" w:color="69CBCB" w:themeColor="accent2" w:themeTint="99"/>
      </w:tblBorders>
    </w:tblPr>
    <w:tblStylePr w:type="firstRow">
      <w:rPr>
        <w:b/>
        <w:bCs/>
        <w:color w:val="FFFFFF" w:themeColor="background1"/>
      </w:rPr>
      <w:tblPr/>
      <w:tcPr>
        <w:tcBorders>
          <w:top w:val="single" w:sz="4" w:space="0" w:color="2D8282" w:themeColor="accent2"/>
          <w:left w:val="single" w:sz="4" w:space="0" w:color="2D8282" w:themeColor="accent2"/>
          <w:bottom w:val="single" w:sz="4" w:space="0" w:color="2D8282" w:themeColor="accent2"/>
          <w:right w:val="single" w:sz="4" w:space="0" w:color="2D8282" w:themeColor="accent2"/>
          <w:insideH w:val="nil"/>
          <w:insideV w:val="nil"/>
        </w:tcBorders>
        <w:shd w:val="clear" w:color="auto" w:fill="2D8282" w:themeFill="accent2"/>
      </w:tcPr>
    </w:tblStylePr>
    <w:tblStylePr w:type="lastRow">
      <w:rPr>
        <w:b/>
        <w:bCs/>
      </w:rPr>
      <w:tblPr/>
      <w:tcPr>
        <w:tcBorders>
          <w:top w:val="double" w:sz="4" w:space="0" w:color="2D8282" w:themeColor="accent2"/>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styleId="TableauGrille4-Accentuation3">
    <w:name w:val="Grid Table 4 Accent 3"/>
    <w:basedOn w:val="TableauNormal"/>
    <w:uiPriority w:val="49"/>
    <w:rsid w:val="00963A81"/>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insideV w:val="single" w:sz="4" w:space="0" w:color="8DD1E4" w:themeColor="accent3" w:themeTint="99"/>
      </w:tblBorders>
    </w:tblPr>
    <w:tblStylePr w:type="firstRow">
      <w:rPr>
        <w:b/>
        <w:bCs/>
        <w:color w:val="FFFFFF" w:themeColor="background1"/>
      </w:rPr>
      <w:tblPr/>
      <w:tcPr>
        <w:tcBorders>
          <w:top w:val="single" w:sz="4" w:space="0" w:color="41B4D2" w:themeColor="accent3"/>
          <w:left w:val="single" w:sz="4" w:space="0" w:color="41B4D2" w:themeColor="accent3"/>
          <w:bottom w:val="single" w:sz="4" w:space="0" w:color="41B4D2" w:themeColor="accent3"/>
          <w:right w:val="single" w:sz="4" w:space="0" w:color="41B4D2" w:themeColor="accent3"/>
          <w:insideH w:val="nil"/>
          <w:insideV w:val="nil"/>
        </w:tcBorders>
        <w:shd w:val="clear" w:color="auto" w:fill="41B4D2" w:themeFill="accent3"/>
      </w:tcPr>
    </w:tblStylePr>
    <w:tblStylePr w:type="lastRow">
      <w:rPr>
        <w:b/>
        <w:bCs/>
      </w:rPr>
      <w:tblPr/>
      <w:tcPr>
        <w:tcBorders>
          <w:top w:val="double" w:sz="4" w:space="0" w:color="41B4D2" w:themeColor="accent3"/>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styleId="TableauGrille4-Accentuation4">
    <w:name w:val="Grid Table 4 Accent 4"/>
    <w:basedOn w:val="TableauNormal"/>
    <w:uiPriority w:val="49"/>
    <w:rsid w:val="00963A81"/>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insideV w:val="single" w:sz="4" w:space="0" w:color="F6B7BC" w:themeColor="accent4" w:themeTint="99"/>
      </w:tblBorders>
    </w:tblPr>
    <w:tblStylePr w:type="firstRow">
      <w:rPr>
        <w:b/>
        <w:bCs/>
        <w:color w:val="FFFFFF" w:themeColor="background1"/>
      </w:rPr>
      <w:tblPr/>
      <w:tcPr>
        <w:tcBorders>
          <w:top w:val="single" w:sz="4" w:space="0" w:color="F08791" w:themeColor="accent4"/>
          <w:left w:val="single" w:sz="4" w:space="0" w:color="F08791" w:themeColor="accent4"/>
          <w:bottom w:val="single" w:sz="4" w:space="0" w:color="F08791" w:themeColor="accent4"/>
          <w:right w:val="single" w:sz="4" w:space="0" w:color="F08791" w:themeColor="accent4"/>
          <w:insideH w:val="nil"/>
          <w:insideV w:val="nil"/>
        </w:tcBorders>
        <w:shd w:val="clear" w:color="auto" w:fill="F08791" w:themeFill="accent4"/>
      </w:tcPr>
    </w:tblStylePr>
    <w:tblStylePr w:type="lastRow">
      <w:rPr>
        <w:b/>
        <w:bCs/>
      </w:rPr>
      <w:tblPr/>
      <w:tcPr>
        <w:tcBorders>
          <w:top w:val="double" w:sz="4" w:space="0" w:color="F08791" w:themeColor="accent4"/>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styleId="TableauGrille4-Accentuation5">
    <w:name w:val="Grid Table 4 Accent 5"/>
    <w:basedOn w:val="TableauNormal"/>
    <w:uiPriority w:val="49"/>
    <w:rsid w:val="00963A81"/>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insideV w:val="single" w:sz="4" w:space="0" w:color="FFF2AE" w:themeColor="accent5" w:themeTint="99"/>
      </w:tblBorders>
    </w:tblPr>
    <w:tblStylePr w:type="firstRow">
      <w:rPr>
        <w:b/>
        <w:bCs/>
        <w:color w:val="FFFFFF" w:themeColor="background1"/>
      </w:rPr>
      <w:tblPr/>
      <w:tcPr>
        <w:tcBorders>
          <w:top w:val="single" w:sz="4" w:space="0" w:color="FFEB78" w:themeColor="accent5"/>
          <w:left w:val="single" w:sz="4" w:space="0" w:color="FFEB78" w:themeColor="accent5"/>
          <w:bottom w:val="single" w:sz="4" w:space="0" w:color="FFEB78" w:themeColor="accent5"/>
          <w:right w:val="single" w:sz="4" w:space="0" w:color="FFEB78" w:themeColor="accent5"/>
          <w:insideH w:val="nil"/>
          <w:insideV w:val="nil"/>
        </w:tcBorders>
        <w:shd w:val="clear" w:color="auto" w:fill="FFEB78" w:themeFill="accent5"/>
      </w:tcPr>
    </w:tblStylePr>
    <w:tblStylePr w:type="lastRow">
      <w:rPr>
        <w:b/>
        <w:bCs/>
      </w:rPr>
      <w:tblPr/>
      <w:tcPr>
        <w:tcBorders>
          <w:top w:val="double" w:sz="4" w:space="0" w:color="FFEB78" w:themeColor="accent5"/>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styleId="TableauGrille4-Accentuation6">
    <w:name w:val="Grid Table 4 Accent 6"/>
    <w:basedOn w:val="TableauNormal"/>
    <w:uiPriority w:val="49"/>
    <w:rsid w:val="00963A81"/>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insideV w:val="single" w:sz="4" w:space="0" w:color="21AEFF" w:themeColor="accent6" w:themeTint="99"/>
      </w:tblBorders>
    </w:tblPr>
    <w:tblStylePr w:type="firstRow">
      <w:rPr>
        <w:b/>
        <w:bCs/>
        <w:color w:val="FFFFFF" w:themeColor="background1"/>
      </w:rPr>
      <w:tblPr/>
      <w:tcPr>
        <w:tcBorders>
          <w:top w:val="single" w:sz="4" w:space="0" w:color="005A8C" w:themeColor="accent6"/>
          <w:left w:val="single" w:sz="4" w:space="0" w:color="005A8C" w:themeColor="accent6"/>
          <w:bottom w:val="single" w:sz="4" w:space="0" w:color="005A8C" w:themeColor="accent6"/>
          <w:right w:val="single" w:sz="4" w:space="0" w:color="005A8C" w:themeColor="accent6"/>
          <w:insideH w:val="nil"/>
          <w:insideV w:val="nil"/>
        </w:tcBorders>
        <w:shd w:val="clear" w:color="auto" w:fill="005A8C" w:themeFill="accent6"/>
      </w:tcPr>
    </w:tblStylePr>
    <w:tblStylePr w:type="lastRow">
      <w:rPr>
        <w:b/>
        <w:bCs/>
      </w:rPr>
      <w:tblPr/>
      <w:tcPr>
        <w:tcBorders>
          <w:top w:val="double" w:sz="4" w:space="0" w:color="005A8C" w:themeColor="accent6"/>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styleId="TableauGrille5Fonc">
    <w:name w:val="Grid Table 5 Dark"/>
    <w:basedOn w:val="TableauNormal"/>
    <w:uiPriority w:val="50"/>
    <w:rsid w:val="00963A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auGrille5Fonc-Accentuation1">
    <w:name w:val="Grid Table 5 Dark Accent 1"/>
    <w:basedOn w:val="TableauNormal"/>
    <w:uiPriority w:val="50"/>
    <w:rsid w:val="00963A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2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6BEA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6BEA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6BEA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6BEAA" w:themeFill="accent1"/>
      </w:tcPr>
    </w:tblStylePr>
    <w:tblStylePr w:type="band1Vert">
      <w:tblPr/>
      <w:tcPr>
        <w:shd w:val="clear" w:color="auto" w:fill="B5E5DC" w:themeFill="accent1" w:themeFillTint="66"/>
      </w:tcPr>
    </w:tblStylePr>
    <w:tblStylePr w:type="band1Horz">
      <w:tblPr/>
      <w:tcPr>
        <w:shd w:val="clear" w:color="auto" w:fill="B5E5DC" w:themeFill="accent1" w:themeFillTint="66"/>
      </w:tcPr>
    </w:tblStylePr>
  </w:style>
  <w:style w:type="table" w:styleId="TableauGrille5Fonc-Accentuation2">
    <w:name w:val="Grid Table 5 Dark Accent 2"/>
    <w:basedOn w:val="TableauNormal"/>
    <w:uiPriority w:val="50"/>
    <w:rsid w:val="00963A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DED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D828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D828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D828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D8282" w:themeFill="accent2"/>
      </w:tcPr>
    </w:tblStylePr>
    <w:tblStylePr w:type="band1Vert">
      <w:tblPr/>
      <w:tcPr>
        <w:shd w:val="clear" w:color="auto" w:fill="9BDCDC" w:themeFill="accent2" w:themeFillTint="66"/>
      </w:tcPr>
    </w:tblStylePr>
    <w:tblStylePr w:type="band1Horz">
      <w:tblPr/>
      <w:tcPr>
        <w:shd w:val="clear" w:color="auto" w:fill="9BDCDC" w:themeFill="accent2" w:themeFillTint="66"/>
      </w:tcPr>
    </w:tblStylePr>
  </w:style>
  <w:style w:type="table" w:styleId="TableauGrille5Fonc-Accentuation3">
    <w:name w:val="Grid Table 5 Dark Accent 3"/>
    <w:basedOn w:val="TableauNormal"/>
    <w:uiPriority w:val="50"/>
    <w:rsid w:val="00963A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F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B4D2"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B4D2"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B4D2"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B4D2" w:themeFill="accent3"/>
      </w:tcPr>
    </w:tblStylePr>
    <w:tblStylePr w:type="band1Vert">
      <w:tblPr/>
      <w:tcPr>
        <w:shd w:val="clear" w:color="auto" w:fill="B3E0ED" w:themeFill="accent3" w:themeFillTint="66"/>
      </w:tcPr>
    </w:tblStylePr>
    <w:tblStylePr w:type="band1Horz">
      <w:tblPr/>
      <w:tcPr>
        <w:shd w:val="clear" w:color="auto" w:fill="B3E0ED" w:themeFill="accent3" w:themeFillTint="66"/>
      </w:tcPr>
    </w:tblStylePr>
  </w:style>
  <w:style w:type="table" w:styleId="TableauGrille5Fonc-Accentuation4">
    <w:name w:val="Grid Table 5 Dark Accent 4"/>
    <w:basedOn w:val="TableauNormal"/>
    <w:uiPriority w:val="50"/>
    <w:rsid w:val="00963A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7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879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879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879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8791" w:themeFill="accent4"/>
      </w:tcPr>
    </w:tblStylePr>
    <w:tblStylePr w:type="band1Vert">
      <w:tblPr/>
      <w:tcPr>
        <w:shd w:val="clear" w:color="auto" w:fill="F9CFD2" w:themeFill="accent4" w:themeFillTint="66"/>
      </w:tcPr>
    </w:tblStylePr>
    <w:tblStylePr w:type="band1Horz">
      <w:tblPr/>
      <w:tcPr>
        <w:shd w:val="clear" w:color="auto" w:fill="F9CFD2" w:themeFill="accent4" w:themeFillTint="66"/>
      </w:tcPr>
    </w:tblStylePr>
  </w:style>
  <w:style w:type="table" w:styleId="TableauGrille5Fonc-Accentuation5">
    <w:name w:val="Grid Table 5 Dark Accent 5"/>
    <w:basedOn w:val="TableauNormal"/>
    <w:uiPriority w:val="50"/>
    <w:rsid w:val="00963A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AE4"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B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B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B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B78" w:themeFill="accent5"/>
      </w:tcPr>
    </w:tblStylePr>
    <w:tblStylePr w:type="band1Vert">
      <w:tblPr/>
      <w:tcPr>
        <w:shd w:val="clear" w:color="auto" w:fill="FFF6C9" w:themeFill="accent5" w:themeFillTint="66"/>
      </w:tcPr>
    </w:tblStylePr>
    <w:tblStylePr w:type="band1Horz">
      <w:tblPr/>
      <w:tcPr>
        <w:shd w:val="clear" w:color="auto" w:fill="FFF6C9" w:themeFill="accent5" w:themeFillTint="66"/>
      </w:tcPr>
    </w:tblStylePr>
  </w:style>
  <w:style w:type="table" w:styleId="TableauGrille5Fonc-Accentuation6">
    <w:name w:val="Grid Table 5 Dark Accent 6"/>
    <w:basedOn w:val="TableauNormal"/>
    <w:uiPriority w:val="50"/>
    <w:rsid w:val="00963A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5E4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A8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A8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A8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A8C" w:themeFill="accent6"/>
      </w:tcPr>
    </w:tblStylePr>
    <w:tblStylePr w:type="band1Vert">
      <w:tblPr/>
      <w:tcPr>
        <w:shd w:val="clear" w:color="auto" w:fill="6BC9FF" w:themeFill="accent6" w:themeFillTint="66"/>
      </w:tcPr>
    </w:tblStylePr>
    <w:tblStylePr w:type="band1Horz">
      <w:tblPr/>
      <w:tcPr>
        <w:shd w:val="clear" w:color="auto" w:fill="6BC9FF" w:themeFill="accent6" w:themeFillTint="66"/>
      </w:tcPr>
    </w:tblStylePr>
  </w:style>
  <w:style w:type="table" w:styleId="TableauGrille6Couleur">
    <w:name w:val="Grid Table 6 Colorful"/>
    <w:basedOn w:val="TableauNormal"/>
    <w:uiPriority w:val="51"/>
    <w:rsid w:val="00963A8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6Couleur-Accentuation1">
    <w:name w:val="Grid Table 6 Colorful Accent 1"/>
    <w:basedOn w:val="TableauNormal"/>
    <w:uiPriority w:val="51"/>
    <w:rsid w:val="00963A81"/>
    <w:rPr>
      <w:color w:val="329080" w:themeColor="accent1" w:themeShade="BF"/>
    </w:rPr>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insideV w:val="single" w:sz="4" w:space="0" w:color="90D8CB" w:themeColor="accent1" w:themeTint="99"/>
      </w:tblBorders>
    </w:tblPr>
    <w:tblStylePr w:type="firstRow">
      <w:rPr>
        <w:b/>
        <w:bCs/>
      </w:rPr>
      <w:tblPr/>
      <w:tcPr>
        <w:tcBorders>
          <w:bottom w:val="single" w:sz="12" w:space="0" w:color="90D8CB" w:themeColor="accent1" w:themeTint="99"/>
        </w:tcBorders>
      </w:tcPr>
    </w:tblStylePr>
    <w:tblStylePr w:type="lastRow">
      <w:rPr>
        <w:b/>
        <w:bCs/>
      </w:rPr>
      <w:tblPr/>
      <w:tcPr>
        <w:tcBorders>
          <w:top w:val="double" w:sz="4" w:space="0" w:color="90D8CB" w:themeColor="accent1" w:themeTint="99"/>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styleId="TableauGrille6Couleur-Accentuation2">
    <w:name w:val="Grid Table 6 Colorful Accent 2"/>
    <w:basedOn w:val="TableauNormal"/>
    <w:uiPriority w:val="51"/>
    <w:rsid w:val="00963A81"/>
    <w:rPr>
      <w:color w:val="216161" w:themeColor="accent2" w:themeShade="BF"/>
    </w:rPr>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insideV w:val="single" w:sz="4" w:space="0" w:color="69CBCB" w:themeColor="accent2" w:themeTint="99"/>
      </w:tblBorders>
    </w:tblPr>
    <w:tblStylePr w:type="firstRow">
      <w:rPr>
        <w:b/>
        <w:bCs/>
      </w:rPr>
      <w:tblPr/>
      <w:tcPr>
        <w:tcBorders>
          <w:bottom w:val="single" w:sz="12" w:space="0" w:color="69CBCB" w:themeColor="accent2" w:themeTint="99"/>
        </w:tcBorders>
      </w:tcPr>
    </w:tblStylePr>
    <w:tblStylePr w:type="lastRow">
      <w:rPr>
        <w:b/>
        <w:bCs/>
      </w:rPr>
      <w:tblPr/>
      <w:tcPr>
        <w:tcBorders>
          <w:top w:val="double" w:sz="4" w:space="0" w:color="69CBCB" w:themeColor="accent2" w:themeTint="99"/>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styleId="TableauGrille6Couleur-Accentuation3">
    <w:name w:val="Grid Table 6 Colorful Accent 3"/>
    <w:basedOn w:val="TableauNormal"/>
    <w:uiPriority w:val="51"/>
    <w:rsid w:val="00963A81"/>
    <w:rPr>
      <w:color w:val="278BA6" w:themeColor="accent3" w:themeShade="BF"/>
    </w:rPr>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insideV w:val="single" w:sz="4" w:space="0" w:color="8DD1E4" w:themeColor="accent3" w:themeTint="99"/>
      </w:tblBorders>
    </w:tblPr>
    <w:tblStylePr w:type="firstRow">
      <w:rPr>
        <w:b/>
        <w:bCs/>
      </w:rPr>
      <w:tblPr/>
      <w:tcPr>
        <w:tcBorders>
          <w:bottom w:val="single" w:sz="12" w:space="0" w:color="8DD1E4" w:themeColor="accent3" w:themeTint="99"/>
        </w:tcBorders>
      </w:tcPr>
    </w:tblStylePr>
    <w:tblStylePr w:type="lastRow">
      <w:rPr>
        <w:b/>
        <w:bCs/>
      </w:rPr>
      <w:tblPr/>
      <w:tcPr>
        <w:tcBorders>
          <w:top w:val="double" w:sz="4" w:space="0" w:color="8DD1E4" w:themeColor="accent3" w:themeTint="99"/>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styleId="TableauGrille6Couleur-Accentuation4">
    <w:name w:val="Grid Table 6 Colorful Accent 4"/>
    <w:basedOn w:val="TableauNormal"/>
    <w:uiPriority w:val="51"/>
    <w:rsid w:val="00963A81"/>
    <w:rPr>
      <w:color w:val="E53343" w:themeColor="accent4" w:themeShade="BF"/>
    </w:rPr>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insideV w:val="single" w:sz="4" w:space="0" w:color="F6B7BC" w:themeColor="accent4" w:themeTint="99"/>
      </w:tblBorders>
    </w:tblPr>
    <w:tblStylePr w:type="firstRow">
      <w:rPr>
        <w:b/>
        <w:bCs/>
      </w:rPr>
      <w:tblPr/>
      <w:tcPr>
        <w:tcBorders>
          <w:bottom w:val="single" w:sz="12" w:space="0" w:color="F6B7BC" w:themeColor="accent4" w:themeTint="99"/>
        </w:tcBorders>
      </w:tcPr>
    </w:tblStylePr>
    <w:tblStylePr w:type="lastRow">
      <w:rPr>
        <w:b/>
        <w:bCs/>
      </w:rPr>
      <w:tblPr/>
      <w:tcPr>
        <w:tcBorders>
          <w:top w:val="double" w:sz="4" w:space="0" w:color="F6B7BC" w:themeColor="accent4" w:themeTint="99"/>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styleId="TableauGrille6Couleur-Accentuation5">
    <w:name w:val="Grid Table 6 Colorful Accent 5"/>
    <w:basedOn w:val="TableauNormal"/>
    <w:uiPriority w:val="51"/>
    <w:rsid w:val="00963A81"/>
    <w:rPr>
      <w:color w:val="FFDC19" w:themeColor="accent5" w:themeShade="BF"/>
    </w:rPr>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insideV w:val="single" w:sz="4" w:space="0" w:color="FFF2AE" w:themeColor="accent5" w:themeTint="99"/>
      </w:tblBorders>
    </w:tblPr>
    <w:tblStylePr w:type="firstRow">
      <w:rPr>
        <w:b/>
        <w:bCs/>
      </w:rPr>
      <w:tblPr/>
      <w:tcPr>
        <w:tcBorders>
          <w:bottom w:val="single" w:sz="12" w:space="0" w:color="FFF2AE" w:themeColor="accent5" w:themeTint="99"/>
        </w:tcBorders>
      </w:tcPr>
    </w:tblStylePr>
    <w:tblStylePr w:type="lastRow">
      <w:rPr>
        <w:b/>
        <w:bCs/>
      </w:rPr>
      <w:tblPr/>
      <w:tcPr>
        <w:tcBorders>
          <w:top w:val="double" w:sz="4" w:space="0" w:color="FFF2AE" w:themeColor="accent5" w:themeTint="99"/>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styleId="TableauGrille6Couleur-Accentuation6">
    <w:name w:val="Grid Table 6 Colorful Accent 6"/>
    <w:basedOn w:val="TableauNormal"/>
    <w:uiPriority w:val="51"/>
    <w:rsid w:val="00963A81"/>
    <w:rPr>
      <w:color w:val="004268" w:themeColor="accent6" w:themeShade="BF"/>
    </w:rPr>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insideV w:val="single" w:sz="4" w:space="0" w:color="21AEFF" w:themeColor="accent6" w:themeTint="99"/>
      </w:tblBorders>
    </w:tblPr>
    <w:tblStylePr w:type="firstRow">
      <w:rPr>
        <w:b/>
        <w:bCs/>
      </w:rPr>
      <w:tblPr/>
      <w:tcPr>
        <w:tcBorders>
          <w:bottom w:val="single" w:sz="12" w:space="0" w:color="21AEFF" w:themeColor="accent6" w:themeTint="99"/>
        </w:tcBorders>
      </w:tcPr>
    </w:tblStylePr>
    <w:tblStylePr w:type="lastRow">
      <w:rPr>
        <w:b/>
        <w:bCs/>
      </w:rPr>
      <w:tblPr/>
      <w:tcPr>
        <w:tcBorders>
          <w:top w:val="double" w:sz="4" w:space="0" w:color="21AEFF" w:themeColor="accent6" w:themeTint="99"/>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styleId="TableauGrille7Couleur">
    <w:name w:val="Grid Table 7 Colorful"/>
    <w:basedOn w:val="TableauNormal"/>
    <w:uiPriority w:val="52"/>
    <w:rsid w:val="00963A8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auGrille7Couleur-Accentuation1">
    <w:name w:val="Grid Table 7 Colorful Accent 1"/>
    <w:basedOn w:val="TableauNormal"/>
    <w:uiPriority w:val="52"/>
    <w:rsid w:val="00963A81"/>
    <w:rPr>
      <w:color w:val="329080" w:themeColor="accent1" w:themeShade="BF"/>
    </w:rPr>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insideV w:val="single" w:sz="4" w:space="0" w:color="90D8C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2ED" w:themeFill="accent1" w:themeFillTint="33"/>
      </w:tcPr>
    </w:tblStylePr>
    <w:tblStylePr w:type="band1Horz">
      <w:tblPr/>
      <w:tcPr>
        <w:shd w:val="clear" w:color="auto" w:fill="DAF2ED" w:themeFill="accent1" w:themeFillTint="33"/>
      </w:tcPr>
    </w:tblStylePr>
    <w:tblStylePr w:type="neCell">
      <w:tblPr/>
      <w:tcPr>
        <w:tcBorders>
          <w:bottom w:val="single" w:sz="4" w:space="0" w:color="90D8CB" w:themeColor="accent1" w:themeTint="99"/>
        </w:tcBorders>
      </w:tcPr>
    </w:tblStylePr>
    <w:tblStylePr w:type="nwCell">
      <w:tblPr/>
      <w:tcPr>
        <w:tcBorders>
          <w:bottom w:val="single" w:sz="4" w:space="0" w:color="90D8CB" w:themeColor="accent1" w:themeTint="99"/>
        </w:tcBorders>
      </w:tcPr>
    </w:tblStylePr>
    <w:tblStylePr w:type="seCell">
      <w:tblPr/>
      <w:tcPr>
        <w:tcBorders>
          <w:top w:val="single" w:sz="4" w:space="0" w:color="90D8CB" w:themeColor="accent1" w:themeTint="99"/>
        </w:tcBorders>
      </w:tcPr>
    </w:tblStylePr>
    <w:tblStylePr w:type="swCell">
      <w:tblPr/>
      <w:tcPr>
        <w:tcBorders>
          <w:top w:val="single" w:sz="4" w:space="0" w:color="90D8CB" w:themeColor="accent1" w:themeTint="99"/>
        </w:tcBorders>
      </w:tcPr>
    </w:tblStylePr>
  </w:style>
  <w:style w:type="table" w:styleId="TableauGrille7Couleur-Accentuation2">
    <w:name w:val="Grid Table 7 Colorful Accent 2"/>
    <w:basedOn w:val="TableauNormal"/>
    <w:uiPriority w:val="52"/>
    <w:rsid w:val="00963A81"/>
    <w:rPr>
      <w:color w:val="216161" w:themeColor="accent2" w:themeShade="BF"/>
    </w:rPr>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insideV w:val="single" w:sz="4" w:space="0" w:color="69CB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DEDED" w:themeFill="accent2" w:themeFillTint="33"/>
      </w:tcPr>
    </w:tblStylePr>
    <w:tblStylePr w:type="band1Horz">
      <w:tblPr/>
      <w:tcPr>
        <w:shd w:val="clear" w:color="auto" w:fill="CDEDED" w:themeFill="accent2" w:themeFillTint="33"/>
      </w:tcPr>
    </w:tblStylePr>
    <w:tblStylePr w:type="neCell">
      <w:tblPr/>
      <w:tcPr>
        <w:tcBorders>
          <w:bottom w:val="single" w:sz="4" w:space="0" w:color="69CBCB" w:themeColor="accent2" w:themeTint="99"/>
        </w:tcBorders>
      </w:tcPr>
    </w:tblStylePr>
    <w:tblStylePr w:type="nwCell">
      <w:tblPr/>
      <w:tcPr>
        <w:tcBorders>
          <w:bottom w:val="single" w:sz="4" w:space="0" w:color="69CBCB" w:themeColor="accent2" w:themeTint="99"/>
        </w:tcBorders>
      </w:tcPr>
    </w:tblStylePr>
    <w:tblStylePr w:type="seCell">
      <w:tblPr/>
      <w:tcPr>
        <w:tcBorders>
          <w:top w:val="single" w:sz="4" w:space="0" w:color="69CBCB" w:themeColor="accent2" w:themeTint="99"/>
        </w:tcBorders>
      </w:tcPr>
    </w:tblStylePr>
    <w:tblStylePr w:type="swCell">
      <w:tblPr/>
      <w:tcPr>
        <w:tcBorders>
          <w:top w:val="single" w:sz="4" w:space="0" w:color="69CBCB" w:themeColor="accent2" w:themeTint="99"/>
        </w:tcBorders>
      </w:tcPr>
    </w:tblStylePr>
  </w:style>
  <w:style w:type="table" w:styleId="TableauGrille7Couleur-Accentuation3">
    <w:name w:val="Grid Table 7 Colorful Accent 3"/>
    <w:basedOn w:val="TableauNormal"/>
    <w:uiPriority w:val="52"/>
    <w:rsid w:val="00963A81"/>
    <w:rPr>
      <w:color w:val="278BA6" w:themeColor="accent3" w:themeShade="BF"/>
    </w:rPr>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insideV w:val="single" w:sz="4" w:space="0" w:color="8DD1E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FF6" w:themeFill="accent3" w:themeFillTint="33"/>
      </w:tcPr>
    </w:tblStylePr>
    <w:tblStylePr w:type="band1Horz">
      <w:tblPr/>
      <w:tcPr>
        <w:shd w:val="clear" w:color="auto" w:fill="D9EFF6" w:themeFill="accent3" w:themeFillTint="33"/>
      </w:tcPr>
    </w:tblStylePr>
    <w:tblStylePr w:type="neCell">
      <w:tblPr/>
      <w:tcPr>
        <w:tcBorders>
          <w:bottom w:val="single" w:sz="4" w:space="0" w:color="8DD1E4" w:themeColor="accent3" w:themeTint="99"/>
        </w:tcBorders>
      </w:tcPr>
    </w:tblStylePr>
    <w:tblStylePr w:type="nwCell">
      <w:tblPr/>
      <w:tcPr>
        <w:tcBorders>
          <w:bottom w:val="single" w:sz="4" w:space="0" w:color="8DD1E4" w:themeColor="accent3" w:themeTint="99"/>
        </w:tcBorders>
      </w:tcPr>
    </w:tblStylePr>
    <w:tblStylePr w:type="seCell">
      <w:tblPr/>
      <w:tcPr>
        <w:tcBorders>
          <w:top w:val="single" w:sz="4" w:space="0" w:color="8DD1E4" w:themeColor="accent3" w:themeTint="99"/>
        </w:tcBorders>
      </w:tcPr>
    </w:tblStylePr>
    <w:tblStylePr w:type="swCell">
      <w:tblPr/>
      <w:tcPr>
        <w:tcBorders>
          <w:top w:val="single" w:sz="4" w:space="0" w:color="8DD1E4" w:themeColor="accent3" w:themeTint="99"/>
        </w:tcBorders>
      </w:tcPr>
    </w:tblStylePr>
  </w:style>
  <w:style w:type="table" w:styleId="TableauGrille7Couleur-Accentuation4">
    <w:name w:val="Grid Table 7 Colorful Accent 4"/>
    <w:basedOn w:val="TableauNormal"/>
    <w:uiPriority w:val="52"/>
    <w:rsid w:val="00963A81"/>
    <w:rPr>
      <w:color w:val="E53343" w:themeColor="accent4" w:themeShade="BF"/>
    </w:rPr>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insideV w:val="single" w:sz="4" w:space="0" w:color="F6B7B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7E8" w:themeFill="accent4" w:themeFillTint="33"/>
      </w:tcPr>
    </w:tblStylePr>
    <w:tblStylePr w:type="band1Horz">
      <w:tblPr/>
      <w:tcPr>
        <w:shd w:val="clear" w:color="auto" w:fill="FCE7E8" w:themeFill="accent4" w:themeFillTint="33"/>
      </w:tcPr>
    </w:tblStylePr>
    <w:tblStylePr w:type="neCell">
      <w:tblPr/>
      <w:tcPr>
        <w:tcBorders>
          <w:bottom w:val="single" w:sz="4" w:space="0" w:color="F6B7BC" w:themeColor="accent4" w:themeTint="99"/>
        </w:tcBorders>
      </w:tcPr>
    </w:tblStylePr>
    <w:tblStylePr w:type="nwCell">
      <w:tblPr/>
      <w:tcPr>
        <w:tcBorders>
          <w:bottom w:val="single" w:sz="4" w:space="0" w:color="F6B7BC" w:themeColor="accent4" w:themeTint="99"/>
        </w:tcBorders>
      </w:tcPr>
    </w:tblStylePr>
    <w:tblStylePr w:type="seCell">
      <w:tblPr/>
      <w:tcPr>
        <w:tcBorders>
          <w:top w:val="single" w:sz="4" w:space="0" w:color="F6B7BC" w:themeColor="accent4" w:themeTint="99"/>
        </w:tcBorders>
      </w:tcPr>
    </w:tblStylePr>
    <w:tblStylePr w:type="swCell">
      <w:tblPr/>
      <w:tcPr>
        <w:tcBorders>
          <w:top w:val="single" w:sz="4" w:space="0" w:color="F6B7BC" w:themeColor="accent4" w:themeTint="99"/>
        </w:tcBorders>
      </w:tcPr>
    </w:tblStylePr>
  </w:style>
  <w:style w:type="table" w:styleId="TableauGrille7Couleur-Accentuation5">
    <w:name w:val="Grid Table 7 Colorful Accent 5"/>
    <w:basedOn w:val="TableauNormal"/>
    <w:uiPriority w:val="52"/>
    <w:rsid w:val="00963A81"/>
    <w:rPr>
      <w:color w:val="FFDC19" w:themeColor="accent5" w:themeShade="BF"/>
    </w:rPr>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insideV w:val="single" w:sz="4" w:space="0" w:color="FFF2A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AE4" w:themeFill="accent5" w:themeFillTint="33"/>
      </w:tcPr>
    </w:tblStylePr>
    <w:tblStylePr w:type="band1Horz">
      <w:tblPr/>
      <w:tcPr>
        <w:shd w:val="clear" w:color="auto" w:fill="FFFAE4" w:themeFill="accent5" w:themeFillTint="33"/>
      </w:tcPr>
    </w:tblStylePr>
    <w:tblStylePr w:type="neCell">
      <w:tblPr/>
      <w:tcPr>
        <w:tcBorders>
          <w:bottom w:val="single" w:sz="4" w:space="0" w:color="FFF2AE" w:themeColor="accent5" w:themeTint="99"/>
        </w:tcBorders>
      </w:tcPr>
    </w:tblStylePr>
    <w:tblStylePr w:type="nwCell">
      <w:tblPr/>
      <w:tcPr>
        <w:tcBorders>
          <w:bottom w:val="single" w:sz="4" w:space="0" w:color="FFF2AE" w:themeColor="accent5" w:themeTint="99"/>
        </w:tcBorders>
      </w:tcPr>
    </w:tblStylePr>
    <w:tblStylePr w:type="seCell">
      <w:tblPr/>
      <w:tcPr>
        <w:tcBorders>
          <w:top w:val="single" w:sz="4" w:space="0" w:color="FFF2AE" w:themeColor="accent5" w:themeTint="99"/>
        </w:tcBorders>
      </w:tcPr>
    </w:tblStylePr>
    <w:tblStylePr w:type="swCell">
      <w:tblPr/>
      <w:tcPr>
        <w:tcBorders>
          <w:top w:val="single" w:sz="4" w:space="0" w:color="FFF2AE" w:themeColor="accent5" w:themeTint="99"/>
        </w:tcBorders>
      </w:tcPr>
    </w:tblStylePr>
  </w:style>
  <w:style w:type="table" w:styleId="TableauGrille7Couleur-Accentuation6">
    <w:name w:val="Grid Table 7 Colorful Accent 6"/>
    <w:basedOn w:val="TableauNormal"/>
    <w:uiPriority w:val="52"/>
    <w:rsid w:val="00963A81"/>
    <w:rPr>
      <w:color w:val="004268" w:themeColor="accent6" w:themeShade="BF"/>
    </w:rPr>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insideV w:val="single" w:sz="4" w:space="0" w:color="21AE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5E4FF" w:themeFill="accent6" w:themeFillTint="33"/>
      </w:tcPr>
    </w:tblStylePr>
    <w:tblStylePr w:type="band1Horz">
      <w:tblPr/>
      <w:tcPr>
        <w:shd w:val="clear" w:color="auto" w:fill="B5E4FF" w:themeFill="accent6" w:themeFillTint="33"/>
      </w:tcPr>
    </w:tblStylePr>
    <w:tblStylePr w:type="neCell">
      <w:tblPr/>
      <w:tcPr>
        <w:tcBorders>
          <w:bottom w:val="single" w:sz="4" w:space="0" w:color="21AEFF" w:themeColor="accent6" w:themeTint="99"/>
        </w:tcBorders>
      </w:tcPr>
    </w:tblStylePr>
    <w:tblStylePr w:type="nwCell">
      <w:tblPr/>
      <w:tcPr>
        <w:tcBorders>
          <w:bottom w:val="single" w:sz="4" w:space="0" w:color="21AEFF" w:themeColor="accent6" w:themeTint="99"/>
        </w:tcBorders>
      </w:tcPr>
    </w:tblStylePr>
    <w:tblStylePr w:type="seCell">
      <w:tblPr/>
      <w:tcPr>
        <w:tcBorders>
          <w:top w:val="single" w:sz="4" w:space="0" w:color="21AEFF" w:themeColor="accent6" w:themeTint="99"/>
        </w:tcBorders>
      </w:tcPr>
    </w:tblStylePr>
    <w:tblStylePr w:type="swCell">
      <w:tblPr/>
      <w:tcPr>
        <w:tcBorders>
          <w:top w:val="single" w:sz="4" w:space="0" w:color="21AEFF" w:themeColor="accent6" w:themeTint="99"/>
        </w:tcBorders>
      </w:tcPr>
    </w:tblStylePr>
  </w:style>
  <w:style w:type="table" w:styleId="TableauListe1Clair">
    <w:name w:val="List Table 1 Light"/>
    <w:basedOn w:val="TableauNormal"/>
    <w:uiPriority w:val="46"/>
    <w:rsid w:val="00963A8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1Clair-Accentuation1">
    <w:name w:val="List Table 1 Light Accent 1"/>
    <w:basedOn w:val="TableauNormal"/>
    <w:uiPriority w:val="46"/>
    <w:rsid w:val="00963A81"/>
    <w:tblPr>
      <w:tblStyleRowBandSize w:val="1"/>
      <w:tblStyleColBandSize w:val="1"/>
    </w:tblPr>
    <w:tblStylePr w:type="firstRow">
      <w:rPr>
        <w:b/>
        <w:bCs/>
      </w:rPr>
      <w:tblPr/>
      <w:tcPr>
        <w:tcBorders>
          <w:bottom w:val="single" w:sz="4" w:space="0" w:color="90D8CB" w:themeColor="accent1" w:themeTint="99"/>
        </w:tcBorders>
      </w:tcPr>
    </w:tblStylePr>
    <w:tblStylePr w:type="lastRow">
      <w:rPr>
        <w:b/>
        <w:bCs/>
      </w:rPr>
      <w:tblPr/>
      <w:tcPr>
        <w:tcBorders>
          <w:top w:val="single" w:sz="4" w:space="0" w:color="90D8CB" w:themeColor="accent1" w:themeTint="99"/>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styleId="TableauListe1Clair-Accentuation2">
    <w:name w:val="List Table 1 Light Accent 2"/>
    <w:basedOn w:val="TableauNormal"/>
    <w:uiPriority w:val="46"/>
    <w:rsid w:val="00963A81"/>
    <w:tblPr>
      <w:tblStyleRowBandSize w:val="1"/>
      <w:tblStyleColBandSize w:val="1"/>
    </w:tblPr>
    <w:tblStylePr w:type="firstRow">
      <w:rPr>
        <w:b/>
        <w:bCs/>
      </w:rPr>
      <w:tblPr/>
      <w:tcPr>
        <w:tcBorders>
          <w:bottom w:val="single" w:sz="4" w:space="0" w:color="69CBCB" w:themeColor="accent2" w:themeTint="99"/>
        </w:tcBorders>
      </w:tcPr>
    </w:tblStylePr>
    <w:tblStylePr w:type="lastRow">
      <w:rPr>
        <w:b/>
        <w:bCs/>
      </w:rPr>
      <w:tblPr/>
      <w:tcPr>
        <w:tcBorders>
          <w:top w:val="single" w:sz="4" w:space="0" w:color="69CBCB" w:themeColor="accent2" w:themeTint="99"/>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styleId="TableauListe1Clair-Accentuation3">
    <w:name w:val="List Table 1 Light Accent 3"/>
    <w:basedOn w:val="TableauNormal"/>
    <w:uiPriority w:val="46"/>
    <w:rsid w:val="00963A81"/>
    <w:tblPr>
      <w:tblStyleRowBandSize w:val="1"/>
      <w:tblStyleColBandSize w:val="1"/>
    </w:tblPr>
    <w:tblStylePr w:type="firstRow">
      <w:rPr>
        <w:b/>
        <w:bCs/>
      </w:rPr>
      <w:tblPr/>
      <w:tcPr>
        <w:tcBorders>
          <w:bottom w:val="single" w:sz="4" w:space="0" w:color="8DD1E4" w:themeColor="accent3" w:themeTint="99"/>
        </w:tcBorders>
      </w:tcPr>
    </w:tblStylePr>
    <w:tblStylePr w:type="lastRow">
      <w:rPr>
        <w:b/>
        <w:bCs/>
      </w:rPr>
      <w:tblPr/>
      <w:tcPr>
        <w:tcBorders>
          <w:top w:val="single" w:sz="4" w:space="0" w:color="8DD1E4" w:themeColor="accent3" w:themeTint="99"/>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styleId="TableauListe1Clair-Accentuation4">
    <w:name w:val="List Table 1 Light Accent 4"/>
    <w:basedOn w:val="TableauNormal"/>
    <w:uiPriority w:val="46"/>
    <w:rsid w:val="00963A81"/>
    <w:tblPr>
      <w:tblStyleRowBandSize w:val="1"/>
      <w:tblStyleColBandSize w:val="1"/>
    </w:tblPr>
    <w:tblStylePr w:type="firstRow">
      <w:rPr>
        <w:b/>
        <w:bCs/>
      </w:rPr>
      <w:tblPr/>
      <w:tcPr>
        <w:tcBorders>
          <w:bottom w:val="single" w:sz="4" w:space="0" w:color="F6B7BC" w:themeColor="accent4" w:themeTint="99"/>
        </w:tcBorders>
      </w:tcPr>
    </w:tblStylePr>
    <w:tblStylePr w:type="lastRow">
      <w:rPr>
        <w:b/>
        <w:bCs/>
      </w:rPr>
      <w:tblPr/>
      <w:tcPr>
        <w:tcBorders>
          <w:top w:val="single" w:sz="4" w:space="0" w:color="F6B7BC" w:themeColor="accent4" w:themeTint="99"/>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styleId="TableauListe1Clair-Accentuation5">
    <w:name w:val="List Table 1 Light Accent 5"/>
    <w:basedOn w:val="TableauNormal"/>
    <w:uiPriority w:val="46"/>
    <w:rsid w:val="00963A81"/>
    <w:tblPr>
      <w:tblStyleRowBandSize w:val="1"/>
      <w:tblStyleColBandSize w:val="1"/>
    </w:tblPr>
    <w:tblStylePr w:type="firstRow">
      <w:rPr>
        <w:b/>
        <w:bCs/>
      </w:rPr>
      <w:tblPr/>
      <w:tcPr>
        <w:tcBorders>
          <w:bottom w:val="single" w:sz="4" w:space="0" w:color="FFF2AE" w:themeColor="accent5" w:themeTint="99"/>
        </w:tcBorders>
      </w:tcPr>
    </w:tblStylePr>
    <w:tblStylePr w:type="lastRow">
      <w:rPr>
        <w:b/>
        <w:bCs/>
      </w:rPr>
      <w:tblPr/>
      <w:tcPr>
        <w:tcBorders>
          <w:top w:val="single" w:sz="4" w:space="0" w:color="FFF2AE" w:themeColor="accent5" w:themeTint="99"/>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styleId="TableauListe1Clair-Accentuation6">
    <w:name w:val="List Table 1 Light Accent 6"/>
    <w:basedOn w:val="TableauNormal"/>
    <w:uiPriority w:val="46"/>
    <w:rsid w:val="00963A81"/>
    <w:tblPr>
      <w:tblStyleRowBandSize w:val="1"/>
      <w:tblStyleColBandSize w:val="1"/>
    </w:tblPr>
    <w:tblStylePr w:type="firstRow">
      <w:rPr>
        <w:b/>
        <w:bCs/>
      </w:rPr>
      <w:tblPr/>
      <w:tcPr>
        <w:tcBorders>
          <w:bottom w:val="single" w:sz="4" w:space="0" w:color="21AEFF" w:themeColor="accent6" w:themeTint="99"/>
        </w:tcBorders>
      </w:tcPr>
    </w:tblStylePr>
    <w:tblStylePr w:type="lastRow">
      <w:rPr>
        <w:b/>
        <w:bCs/>
      </w:rPr>
      <w:tblPr/>
      <w:tcPr>
        <w:tcBorders>
          <w:top w:val="single" w:sz="4" w:space="0" w:color="21AEFF" w:themeColor="accent6" w:themeTint="99"/>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styleId="TableauListe20">
    <w:name w:val="List Table 2"/>
    <w:basedOn w:val="TableauNormal"/>
    <w:uiPriority w:val="47"/>
    <w:rsid w:val="00963A81"/>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2-Accentuation1">
    <w:name w:val="List Table 2 Accent 1"/>
    <w:basedOn w:val="TableauNormal"/>
    <w:uiPriority w:val="47"/>
    <w:rsid w:val="00963A81"/>
    <w:tblPr>
      <w:tblStyleRowBandSize w:val="1"/>
      <w:tblStyleColBandSize w:val="1"/>
      <w:tblBorders>
        <w:top w:val="single" w:sz="4" w:space="0" w:color="90D8CB" w:themeColor="accent1" w:themeTint="99"/>
        <w:bottom w:val="single" w:sz="4" w:space="0" w:color="90D8CB" w:themeColor="accent1" w:themeTint="99"/>
        <w:insideH w:val="single" w:sz="4" w:space="0" w:color="90D8C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styleId="TableauListe2-Accentuation2">
    <w:name w:val="List Table 2 Accent 2"/>
    <w:basedOn w:val="TableauNormal"/>
    <w:uiPriority w:val="47"/>
    <w:rsid w:val="00963A81"/>
    <w:tblPr>
      <w:tblStyleRowBandSize w:val="1"/>
      <w:tblStyleColBandSize w:val="1"/>
      <w:tblBorders>
        <w:top w:val="single" w:sz="4" w:space="0" w:color="69CBCB" w:themeColor="accent2" w:themeTint="99"/>
        <w:bottom w:val="single" w:sz="4" w:space="0" w:color="69CBCB" w:themeColor="accent2" w:themeTint="99"/>
        <w:insideH w:val="single" w:sz="4" w:space="0" w:color="69CB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styleId="TableauListe2-Accentuation3">
    <w:name w:val="List Table 2 Accent 3"/>
    <w:basedOn w:val="TableauNormal"/>
    <w:uiPriority w:val="47"/>
    <w:rsid w:val="00963A81"/>
    <w:tblPr>
      <w:tblStyleRowBandSize w:val="1"/>
      <w:tblStyleColBandSize w:val="1"/>
      <w:tblBorders>
        <w:top w:val="single" w:sz="4" w:space="0" w:color="8DD1E4" w:themeColor="accent3" w:themeTint="99"/>
        <w:bottom w:val="single" w:sz="4" w:space="0" w:color="8DD1E4" w:themeColor="accent3" w:themeTint="99"/>
        <w:insideH w:val="single" w:sz="4" w:space="0" w:color="8DD1E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styleId="TableauListe2-Accentuation4">
    <w:name w:val="List Table 2 Accent 4"/>
    <w:basedOn w:val="TableauNormal"/>
    <w:uiPriority w:val="47"/>
    <w:rsid w:val="00963A81"/>
    <w:tblPr>
      <w:tblStyleRowBandSize w:val="1"/>
      <w:tblStyleColBandSize w:val="1"/>
      <w:tblBorders>
        <w:top w:val="single" w:sz="4" w:space="0" w:color="F6B7BC" w:themeColor="accent4" w:themeTint="99"/>
        <w:bottom w:val="single" w:sz="4" w:space="0" w:color="F6B7BC" w:themeColor="accent4" w:themeTint="99"/>
        <w:insideH w:val="single" w:sz="4" w:space="0" w:color="F6B7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styleId="TableauListe2-Accentuation5">
    <w:name w:val="List Table 2 Accent 5"/>
    <w:basedOn w:val="TableauNormal"/>
    <w:uiPriority w:val="47"/>
    <w:rsid w:val="00963A81"/>
    <w:tblPr>
      <w:tblStyleRowBandSize w:val="1"/>
      <w:tblStyleColBandSize w:val="1"/>
      <w:tblBorders>
        <w:top w:val="single" w:sz="4" w:space="0" w:color="FFF2AE" w:themeColor="accent5" w:themeTint="99"/>
        <w:bottom w:val="single" w:sz="4" w:space="0" w:color="FFF2AE" w:themeColor="accent5" w:themeTint="99"/>
        <w:insideH w:val="single" w:sz="4" w:space="0" w:color="FFF2AE"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styleId="TableauListe2-Accentuation6">
    <w:name w:val="List Table 2 Accent 6"/>
    <w:basedOn w:val="TableauNormal"/>
    <w:uiPriority w:val="47"/>
    <w:rsid w:val="00963A81"/>
    <w:tblPr>
      <w:tblStyleRowBandSize w:val="1"/>
      <w:tblStyleColBandSize w:val="1"/>
      <w:tblBorders>
        <w:top w:val="single" w:sz="4" w:space="0" w:color="21AEFF" w:themeColor="accent6" w:themeTint="99"/>
        <w:bottom w:val="single" w:sz="4" w:space="0" w:color="21AEFF" w:themeColor="accent6" w:themeTint="99"/>
        <w:insideH w:val="single" w:sz="4" w:space="0" w:color="21AE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styleId="TableauListe30">
    <w:name w:val="List Table 3"/>
    <w:basedOn w:val="TableauNormal"/>
    <w:uiPriority w:val="48"/>
    <w:rsid w:val="00963A8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auListe3-Accentuation1">
    <w:name w:val="List Table 3 Accent 1"/>
    <w:basedOn w:val="TableauNormal"/>
    <w:uiPriority w:val="48"/>
    <w:rsid w:val="00963A81"/>
    <w:tblPr>
      <w:tblStyleRowBandSize w:val="1"/>
      <w:tblStyleColBandSize w:val="1"/>
      <w:tblBorders>
        <w:top w:val="single" w:sz="4" w:space="0" w:color="46BEAA" w:themeColor="accent1"/>
        <w:left w:val="single" w:sz="4" w:space="0" w:color="46BEAA" w:themeColor="accent1"/>
        <w:bottom w:val="single" w:sz="4" w:space="0" w:color="46BEAA" w:themeColor="accent1"/>
        <w:right w:val="single" w:sz="4" w:space="0" w:color="46BEAA" w:themeColor="accent1"/>
      </w:tblBorders>
    </w:tblPr>
    <w:tblStylePr w:type="firstRow">
      <w:rPr>
        <w:b/>
        <w:bCs/>
        <w:color w:val="FFFFFF" w:themeColor="background1"/>
      </w:rPr>
      <w:tblPr/>
      <w:tcPr>
        <w:shd w:val="clear" w:color="auto" w:fill="46BEAA" w:themeFill="accent1"/>
      </w:tcPr>
    </w:tblStylePr>
    <w:tblStylePr w:type="lastRow">
      <w:rPr>
        <w:b/>
        <w:bCs/>
      </w:rPr>
      <w:tblPr/>
      <w:tcPr>
        <w:tcBorders>
          <w:top w:val="double" w:sz="4" w:space="0" w:color="46BEA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6BEAA" w:themeColor="accent1"/>
          <w:right w:val="single" w:sz="4" w:space="0" w:color="46BEAA" w:themeColor="accent1"/>
        </w:tcBorders>
      </w:tcPr>
    </w:tblStylePr>
    <w:tblStylePr w:type="band1Horz">
      <w:tblPr/>
      <w:tcPr>
        <w:tcBorders>
          <w:top w:val="single" w:sz="4" w:space="0" w:color="46BEAA" w:themeColor="accent1"/>
          <w:bottom w:val="single" w:sz="4" w:space="0" w:color="46BEA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6BEAA" w:themeColor="accent1"/>
          <w:left w:val="nil"/>
        </w:tcBorders>
      </w:tcPr>
    </w:tblStylePr>
    <w:tblStylePr w:type="swCell">
      <w:tblPr/>
      <w:tcPr>
        <w:tcBorders>
          <w:top w:val="double" w:sz="4" w:space="0" w:color="46BEAA" w:themeColor="accent1"/>
          <w:right w:val="nil"/>
        </w:tcBorders>
      </w:tcPr>
    </w:tblStylePr>
  </w:style>
  <w:style w:type="table" w:styleId="TableauListe3-Accentuation2">
    <w:name w:val="List Table 3 Accent 2"/>
    <w:basedOn w:val="TableauNormal"/>
    <w:uiPriority w:val="48"/>
    <w:rsid w:val="00963A81"/>
    <w:tblPr>
      <w:tblStyleRowBandSize w:val="1"/>
      <w:tblStyleColBandSize w:val="1"/>
      <w:tblBorders>
        <w:top w:val="single" w:sz="4" w:space="0" w:color="2D8282" w:themeColor="accent2"/>
        <w:left w:val="single" w:sz="4" w:space="0" w:color="2D8282" w:themeColor="accent2"/>
        <w:bottom w:val="single" w:sz="4" w:space="0" w:color="2D8282" w:themeColor="accent2"/>
        <w:right w:val="single" w:sz="4" w:space="0" w:color="2D8282" w:themeColor="accent2"/>
      </w:tblBorders>
    </w:tblPr>
    <w:tblStylePr w:type="firstRow">
      <w:rPr>
        <w:b/>
        <w:bCs/>
        <w:color w:val="FFFFFF" w:themeColor="background1"/>
      </w:rPr>
      <w:tblPr/>
      <w:tcPr>
        <w:shd w:val="clear" w:color="auto" w:fill="2D8282" w:themeFill="accent2"/>
      </w:tcPr>
    </w:tblStylePr>
    <w:tblStylePr w:type="lastRow">
      <w:rPr>
        <w:b/>
        <w:bCs/>
      </w:rPr>
      <w:tblPr/>
      <w:tcPr>
        <w:tcBorders>
          <w:top w:val="double" w:sz="4" w:space="0" w:color="2D828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D8282" w:themeColor="accent2"/>
          <w:right w:val="single" w:sz="4" w:space="0" w:color="2D8282" w:themeColor="accent2"/>
        </w:tcBorders>
      </w:tcPr>
    </w:tblStylePr>
    <w:tblStylePr w:type="band1Horz">
      <w:tblPr/>
      <w:tcPr>
        <w:tcBorders>
          <w:top w:val="single" w:sz="4" w:space="0" w:color="2D8282" w:themeColor="accent2"/>
          <w:bottom w:val="single" w:sz="4" w:space="0" w:color="2D828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D8282" w:themeColor="accent2"/>
          <w:left w:val="nil"/>
        </w:tcBorders>
      </w:tcPr>
    </w:tblStylePr>
    <w:tblStylePr w:type="swCell">
      <w:tblPr/>
      <w:tcPr>
        <w:tcBorders>
          <w:top w:val="double" w:sz="4" w:space="0" w:color="2D8282" w:themeColor="accent2"/>
          <w:right w:val="nil"/>
        </w:tcBorders>
      </w:tcPr>
    </w:tblStylePr>
  </w:style>
  <w:style w:type="table" w:styleId="TableauListe3-Accentuation3">
    <w:name w:val="List Table 3 Accent 3"/>
    <w:basedOn w:val="TableauNormal"/>
    <w:uiPriority w:val="48"/>
    <w:rsid w:val="00963A81"/>
    <w:tblPr>
      <w:tblStyleRowBandSize w:val="1"/>
      <w:tblStyleColBandSize w:val="1"/>
      <w:tblBorders>
        <w:top w:val="single" w:sz="4" w:space="0" w:color="41B4D2" w:themeColor="accent3"/>
        <w:left w:val="single" w:sz="4" w:space="0" w:color="41B4D2" w:themeColor="accent3"/>
        <w:bottom w:val="single" w:sz="4" w:space="0" w:color="41B4D2" w:themeColor="accent3"/>
        <w:right w:val="single" w:sz="4" w:space="0" w:color="41B4D2" w:themeColor="accent3"/>
      </w:tblBorders>
    </w:tblPr>
    <w:tblStylePr w:type="firstRow">
      <w:rPr>
        <w:b/>
        <w:bCs/>
        <w:color w:val="FFFFFF" w:themeColor="background1"/>
      </w:rPr>
      <w:tblPr/>
      <w:tcPr>
        <w:shd w:val="clear" w:color="auto" w:fill="41B4D2" w:themeFill="accent3"/>
      </w:tcPr>
    </w:tblStylePr>
    <w:tblStylePr w:type="lastRow">
      <w:rPr>
        <w:b/>
        <w:bCs/>
      </w:rPr>
      <w:tblPr/>
      <w:tcPr>
        <w:tcBorders>
          <w:top w:val="double" w:sz="4" w:space="0" w:color="41B4D2"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B4D2" w:themeColor="accent3"/>
          <w:right w:val="single" w:sz="4" w:space="0" w:color="41B4D2" w:themeColor="accent3"/>
        </w:tcBorders>
      </w:tcPr>
    </w:tblStylePr>
    <w:tblStylePr w:type="band1Horz">
      <w:tblPr/>
      <w:tcPr>
        <w:tcBorders>
          <w:top w:val="single" w:sz="4" w:space="0" w:color="41B4D2" w:themeColor="accent3"/>
          <w:bottom w:val="single" w:sz="4" w:space="0" w:color="41B4D2"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B4D2" w:themeColor="accent3"/>
          <w:left w:val="nil"/>
        </w:tcBorders>
      </w:tcPr>
    </w:tblStylePr>
    <w:tblStylePr w:type="swCell">
      <w:tblPr/>
      <w:tcPr>
        <w:tcBorders>
          <w:top w:val="double" w:sz="4" w:space="0" w:color="41B4D2" w:themeColor="accent3"/>
          <w:right w:val="nil"/>
        </w:tcBorders>
      </w:tcPr>
    </w:tblStylePr>
  </w:style>
  <w:style w:type="table" w:styleId="TableauListe3-Accentuation4">
    <w:name w:val="List Table 3 Accent 4"/>
    <w:basedOn w:val="TableauNormal"/>
    <w:uiPriority w:val="48"/>
    <w:rsid w:val="00963A81"/>
    <w:tblPr>
      <w:tblStyleRowBandSize w:val="1"/>
      <w:tblStyleColBandSize w:val="1"/>
      <w:tblBorders>
        <w:top w:val="single" w:sz="4" w:space="0" w:color="F08791" w:themeColor="accent4"/>
        <w:left w:val="single" w:sz="4" w:space="0" w:color="F08791" w:themeColor="accent4"/>
        <w:bottom w:val="single" w:sz="4" w:space="0" w:color="F08791" w:themeColor="accent4"/>
        <w:right w:val="single" w:sz="4" w:space="0" w:color="F08791" w:themeColor="accent4"/>
      </w:tblBorders>
    </w:tblPr>
    <w:tblStylePr w:type="firstRow">
      <w:rPr>
        <w:b/>
        <w:bCs/>
        <w:color w:val="FFFFFF" w:themeColor="background1"/>
      </w:rPr>
      <w:tblPr/>
      <w:tcPr>
        <w:shd w:val="clear" w:color="auto" w:fill="F08791" w:themeFill="accent4"/>
      </w:tcPr>
    </w:tblStylePr>
    <w:tblStylePr w:type="lastRow">
      <w:rPr>
        <w:b/>
        <w:bCs/>
      </w:rPr>
      <w:tblPr/>
      <w:tcPr>
        <w:tcBorders>
          <w:top w:val="double" w:sz="4" w:space="0" w:color="F08791"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8791" w:themeColor="accent4"/>
          <w:right w:val="single" w:sz="4" w:space="0" w:color="F08791" w:themeColor="accent4"/>
        </w:tcBorders>
      </w:tcPr>
    </w:tblStylePr>
    <w:tblStylePr w:type="band1Horz">
      <w:tblPr/>
      <w:tcPr>
        <w:tcBorders>
          <w:top w:val="single" w:sz="4" w:space="0" w:color="F08791" w:themeColor="accent4"/>
          <w:bottom w:val="single" w:sz="4" w:space="0" w:color="F0879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8791" w:themeColor="accent4"/>
          <w:left w:val="nil"/>
        </w:tcBorders>
      </w:tcPr>
    </w:tblStylePr>
    <w:tblStylePr w:type="swCell">
      <w:tblPr/>
      <w:tcPr>
        <w:tcBorders>
          <w:top w:val="double" w:sz="4" w:space="0" w:color="F08791" w:themeColor="accent4"/>
          <w:right w:val="nil"/>
        </w:tcBorders>
      </w:tcPr>
    </w:tblStylePr>
  </w:style>
  <w:style w:type="table" w:styleId="TableauListe3-Accentuation5">
    <w:name w:val="List Table 3 Accent 5"/>
    <w:basedOn w:val="TableauNormal"/>
    <w:uiPriority w:val="48"/>
    <w:rsid w:val="00963A81"/>
    <w:tblPr>
      <w:tblStyleRowBandSize w:val="1"/>
      <w:tblStyleColBandSize w:val="1"/>
      <w:tblBorders>
        <w:top w:val="single" w:sz="4" w:space="0" w:color="FFEB78" w:themeColor="accent5"/>
        <w:left w:val="single" w:sz="4" w:space="0" w:color="FFEB78" w:themeColor="accent5"/>
        <w:bottom w:val="single" w:sz="4" w:space="0" w:color="FFEB78" w:themeColor="accent5"/>
        <w:right w:val="single" w:sz="4" w:space="0" w:color="FFEB78" w:themeColor="accent5"/>
      </w:tblBorders>
    </w:tblPr>
    <w:tblStylePr w:type="firstRow">
      <w:rPr>
        <w:b/>
        <w:bCs/>
        <w:color w:val="FFFFFF" w:themeColor="background1"/>
      </w:rPr>
      <w:tblPr/>
      <w:tcPr>
        <w:shd w:val="clear" w:color="auto" w:fill="FFEB78" w:themeFill="accent5"/>
      </w:tcPr>
    </w:tblStylePr>
    <w:tblStylePr w:type="lastRow">
      <w:rPr>
        <w:b/>
        <w:bCs/>
      </w:rPr>
      <w:tblPr/>
      <w:tcPr>
        <w:tcBorders>
          <w:top w:val="double" w:sz="4" w:space="0" w:color="FFEB7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EB78" w:themeColor="accent5"/>
          <w:right w:val="single" w:sz="4" w:space="0" w:color="FFEB78" w:themeColor="accent5"/>
        </w:tcBorders>
      </w:tcPr>
    </w:tblStylePr>
    <w:tblStylePr w:type="band1Horz">
      <w:tblPr/>
      <w:tcPr>
        <w:tcBorders>
          <w:top w:val="single" w:sz="4" w:space="0" w:color="FFEB78" w:themeColor="accent5"/>
          <w:bottom w:val="single" w:sz="4" w:space="0" w:color="FFEB7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EB78" w:themeColor="accent5"/>
          <w:left w:val="nil"/>
        </w:tcBorders>
      </w:tcPr>
    </w:tblStylePr>
    <w:tblStylePr w:type="swCell">
      <w:tblPr/>
      <w:tcPr>
        <w:tcBorders>
          <w:top w:val="double" w:sz="4" w:space="0" w:color="FFEB78" w:themeColor="accent5"/>
          <w:right w:val="nil"/>
        </w:tcBorders>
      </w:tcPr>
    </w:tblStylePr>
  </w:style>
  <w:style w:type="table" w:styleId="TableauListe3-Accentuation6">
    <w:name w:val="List Table 3 Accent 6"/>
    <w:basedOn w:val="TableauNormal"/>
    <w:uiPriority w:val="48"/>
    <w:rsid w:val="00963A81"/>
    <w:tblPr>
      <w:tblStyleRowBandSize w:val="1"/>
      <w:tblStyleColBandSize w:val="1"/>
      <w:tblBorders>
        <w:top w:val="single" w:sz="4" w:space="0" w:color="005A8C" w:themeColor="accent6"/>
        <w:left w:val="single" w:sz="4" w:space="0" w:color="005A8C" w:themeColor="accent6"/>
        <w:bottom w:val="single" w:sz="4" w:space="0" w:color="005A8C" w:themeColor="accent6"/>
        <w:right w:val="single" w:sz="4" w:space="0" w:color="005A8C" w:themeColor="accent6"/>
      </w:tblBorders>
    </w:tblPr>
    <w:tblStylePr w:type="firstRow">
      <w:rPr>
        <w:b/>
        <w:bCs/>
        <w:color w:val="FFFFFF" w:themeColor="background1"/>
      </w:rPr>
      <w:tblPr/>
      <w:tcPr>
        <w:shd w:val="clear" w:color="auto" w:fill="005A8C" w:themeFill="accent6"/>
      </w:tcPr>
    </w:tblStylePr>
    <w:tblStylePr w:type="lastRow">
      <w:rPr>
        <w:b/>
        <w:bCs/>
      </w:rPr>
      <w:tblPr/>
      <w:tcPr>
        <w:tcBorders>
          <w:top w:val="double" w:sz="4" w:space="0" w:color="005A8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A8C" w:themeColor="accent6"/>
          <w:right w:val="single" w:sz="4" w:space="0" w:color="005A8C" w:themeColor="accent6"/>
        </w:tcBorders>
      </w:tcPr>
    </w:tblStylePr>
    <w:tblStylePr w:type="band1Horz">
      <w:tblPr/>
      <w:tcPr>
        <w:tcBorders>
          <w:top w:val="single" w:sz="4" w:space="0" w:color="005A8C" w:themeColor="accent6"/>
          <w:bottom w:val="single" w:sz="4" w:space="0" w:color="005A8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A8C" w:themeColor="accent6"/>
          <w:left w:val="nil"/>
        </w:tcBorders>
      </w:tcPr>
    </w:tblStylePr>
    <w:tblStylePr w:type="swCell">
      <w:tblPr/>
      <w:tcPr>
        <w:tcBorders>
          <w:top w:val="double" w:sz="4" w:space="0" w:color="005A8C" w:themeColor="accent6"/>
          <w:right w:val="nil"/>
        </w:tcBorders>
      </w:tcPr>
    </w:tblStylePr>
  </w:style>
  <w:style w:type="table" w:styleId="TableauListe40">
    <w:name w:val="List Table 4"/>
    <w:basedOn w:val="TableauNormal"/>
    <w:uiPriority w:val="49"/>
    <w:rsid w:val="00963A8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4-Accentuation1">
    <w:name w:val="List Table 4 Accent 1"/>
    <w:basedOn w:val="TableauNormal"/>
    <w:uiPriority w:val="49"/>
    <w:rsid w:val="00963A81"/>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tblBorders>
    </w:tblPr>
    <w:tblStylePr w:type="firstRow">
      <w:rPr>
        <w:b/>
        <w:bCs/>
        <w:color w:val="FFFFFF" w:themeColor="background1"/>
      </w:rPr>
      <w:tblPr/>
      <w:tcPr>
        <w:tcBorders>
          <w:top w:val="single" w:sz="4" w:space="0" w:color="46BEAA" w:themeColor="accent1"/>
          <w:left w:val="single" w:sz="4" w:space="0" w:color="46BEAA" w:themeColor="accent1"/>
          <w:bottom w:val="single" w:sz="4" w:space="0" w:color="46BEAA" w:themeColor="accent1"/>
          <w:right w:val="single" w:sz="4" w:space="0" w:color="46BEAA" w:themeColor="accent1"/>
          <w:insideH w:val="nil"/>
        </w:tcBorders>
        <w:shd w:val="clear" w:color="auto" w:fill="46BEAA" w:themeFill="accent1"/>
      </w:tcPr>
    </w:tblStylePr>
    <w:tblStylePr w:type="lastRow">
      <w:rPr>
        <w:b/>
        <w:bCs/>
      </w:rPr>
      <w:tblPr/>
      <w:tcPr>
        <w:tcBorders>
          <w:top w:val="double" w:sz="4" w:space="0" w:color="90D8CB" w:themeColor="accent1" w:themeTint="99"/>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styleId="TableauListe4-Accentuation2">
    <w:name w:val="List Table 4 Accent 2"/>
    <w:basedOn w:val="TableauNormal"/>
    <w:uiPriority w:val="49"/>
    <w:rsid w:val="00963A81"/>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tblBorders>
    </w:tblPr>
    <w:tblStylePr w:type="firstRow">
      <w:rPr>
        <w:b/>
        <w:bCs/>
        <w:color w:val="FFFFFF" w:themeColor="background1"/>
      </w:rPr>
      <w:tblPr/>
      <w:tcPr>
        <w:tcBorders>
          <w:top w:val="single" w:sz="4" w:space="0" w:color="2D8282" w:themeColor="accent2"/>
          <w:left w:val="single" w:sz="4" w:space="0" w:color="2D8282" w:themeColor="accent2"/>
          <w:bottom w:val="single" w:sz="4" w:space="0" w:color="2D8282" w:themeColor="accent2"/>
          <w:right w:val="single" w:sz="4" w:space="0" w:color="2D8282" w:themeColor="accent2"/>
          <w:insideH w:val="nil"/>
        </w:tcBorders>
        <w:shd w:val="clear" w:color="auto" w:fill="2D8282" w:themeFill="accent2"/>
      </w:tcPr>
    </w:tblStylePr>
    <w:tblStylePr w:type="lastRow">
      <w:rPr>
        <w:b/>
        <w:bCs/>
      </w:rPr>
      <w:tblPr/>
      <w:tcPr>
        <w:tcBorders>
          <w:top w:val="double" w:sz="4" w:space="0" w:color="69CBCB" w:themeColor="accent2" w:themeTint="99"/>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styleId="TableauListe4-Accentuation3">
    <w:name w:val="List Table 4 Accent 3"/>
    <w:basedOn w:val="TableauNormal"/>
    <w:uiPriority w:val="49"/>
    <w:rsid w:val="00963A81"/>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tblBorders>
    </w:tblPr>
    <w:tblStylePr w:type="firstRow">
      <w:rPr>
        <w:b/>
        <w:bCs/>
        <w:color w:val="FFFFFF" w:themeColor="background1"/>
      </w:rPr>
      <w:tblPr/>
      <w:tcPr>
        <w:tcBorders>
          <w:top w:val="single" w:sz="4" w:space="0" w:color="41B4D2" w:themeColor="accent3"/>
          <w:left w:val="single" w:sz="4" w:space="0" w:color="41B4D2" w:themeColor="accent3"/>
          <w:bottom w:val="single" w:sz="4" w:space="0" w:color="41B4D2" w:themeColor="accent3"/>
          <w:right w:val="single" w:sz="4" w:space="0" w:color="41B4D2" w:themeColor="accent3"/>
          <w:insideH w:val="nil"/>
        </w:tcBorders>
        <w:shd w:val="clear" w:color="auto" w:fill="41B4D2" w:themeFill="accent3"/>
      </w:tcPr>
    </w:tblStylePr>
    <w:tblStylePr w:type="lastRow">
      <w:rPr>
        <w:b/>
        <w:bCs/>
      </w:rPr>
      <w:tblPr/>
      <w:tcPr>
        <w:tcBorders>
          <w:top w:val="double" w:sz="4" w:space="0" w:color="8DD1E4" w:themeColor="accent3" w:themeTint="99"/>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styleId="TableauListe4-Accentuation4">
    <w:name w:val="List Table 4 Accent 4"/>
    <w:basedOn w:val="TableauNormal"/>
    <w:uiPriority w:val="49"/>
    <w:rsid w:val="00963A81"/>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tblBorders>
    </w:tblPr>
    <w:tblStylePr w:type="firstRow">
      <w:rPr>
        <w:b/>
        <w:bCs/>
        <w:color w:val="FFFFFF" w:themeColor="background1"/>
      </w:rPr>
      <w:tblPr/>
      <w:tcPr>
        <w:tcBorders>
          <w:top w:val="single" w:sz="4" w:space="0" w:color="F08791" w:themeColor="accent4"/>
          <w:left w:val="single" w:sz="4" w:space="0" w:color="F08791" w:themeColor="accent4"/>
          <w:bottom w:val="single" w:sz="4" w:space="0" w:color="F08791" w:themeColor="accent4"/>
          <w:right w:val="single" w:sz="4" w:space="0" w:color="F08791" w:themeColor="accent4"/>
          <w:insideH w:val="nil"/>
        </w:tcBorders>
        <w:shd w:val="clear" w:color="auto" w:fill="F08791" w:themeFill="accent4"/>
      </w:tcPr>
    </w:tblStylePr>
    <w:tblStylePr w:type="lastRow">
      <w:rPr>
        <w:b/>
        <w:bCs/>
      </w:rPr>
      <w:tblPr/>
      <w:tcPr>
        <w:tcBorders>
          <w:top w:val="double" w:sz="4" w:space="0" w:color="F6B7BC" w:themeColor="accent4" w:themeTint="99"/>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styleId="TableauListe4-Accentuation5">
    <w:name w:val="List Table 4 Accent 5"/>
    <w:basedOn w:val="TableauNormal"/>
    <w:uiPriority w:val="49"/>
    <w:rsid w:val="00963A81"/>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tblBorders>
    </w:tblPr>
    <w:tblStylePr w:type="firstRow">
      <w:rPr>
        <w:b/>
        <w:bCs/>
        <w:color w:val="FFFFFF" w:themeColor="background1"/>
      </w:rPr>
      <w:tblPr/>
      <w:tcPr>
        <w:tcBorders>
          <w:top w:val="single" w:sz="4" w:space="0" w:color="FFEB78" w:themeColor="accent5"/>
          <w:left w:val="single" w:sz="4" w:space="0" w:color="FFEB78" w:themeColor="accent5"/>
          <w:bottom w:val="single" w:sz="4" w:space="0" w:color="FFEB78" w:themeColor="accent5"/>
          <w:right w:val="single" w:sz="4" w:space="0" w:color="FFEB78" w:themeColor="accent5"/>
          <w:insideH w:val="nil"/>
        </w:tcBorders>
        <w:shd w:val="clear" w:color="auto" w:fill="FFEB78" w:themeFill="accent5"/>
      </w:tcPr>
    </w:tblStylePr>
    <w:tblStylePr w:type="lastRow">
      <w:rPr>
        <w:b/>
        <w:bCs/>
      </w:rPr>
      <w:tblPr/>
      <w:tcPr>
        <w:tcBorders>
          <w:top w:val="double" w:sz="4" w:space="0" w:color="FFF2AE" w:themeColor="accent5" w:themeTint="99"/>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styleId="TableauListe4-Accentuation6">
    <w:name w:val="List Table 4 Accent 6"/>
    <w:basedOn w:val="TableauNormal"/>
    <w:uiPriority w:val="49"/>
    <w:rsid w:val="00963A81"/>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tblBorders>
    </w:tblPr>
    <w:tblStylePr w:type="firstRow">
      <w:rPr>
        <w:b/>
        <w:bCs/>
        <w:color w:val="FFFFFF" w:themeColor="background1"/>
      </w:rPr>
      <w:tblPr/>
      <w:tcPr>
        <w:tcBorders>
          <w:top w:val="single" w:sz="4" w:space="0" w:color="005A8C" w:themeColor="accent6"/>
          <w:left w:val="single" w:sz="4" w:space="0" w:color="005A8C" w:themeColor="accent6"/>
          <w:bottom w:val="single" w:sz="4" w:space="0" w:color="005A8C" w:themeColor="accent6"/>
          <w:right w:val="single" w:sz="4" w:space="0" w:color="005A8C" w:themeColor="accent6"/>
          <w:insideH w:val="nil"/>
        </w:tcBorders>
        <w:shd w:val="clear" w:color="auto" w:fill="005A8C" w:themeFill="accent6"/>
      </w:tcPr>
    </w:tblStylePr>
    <w:tblStylePr w:type="lastRow">
      <w:rPr>
        <w:b/>
        <w:bCs/>
      </w:rPr>
      <w:tblPr/>
      <w:tcPr>
        <w:tcBorders>
          <w:top w:val="double" w:sz="4" w:space="0" w:color="21AEFF" w:themeColor="accent6" w:themeTint="99"/>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styleId="TableauListe5Fonc">
    <w:name w:val="List Table 5 Dark"/>
    <w:basedOn w:val="TableauNormal"/>
    <w:uiPriority w:val="50"/>
    <w:rsid w:val="00963A81"/>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1">
    <w:name w:val="List Table 5 Dark Accent 1"/>
    <w:basedOn w:val="TableauNormal"/>
    <w:uiPriority w:val="50"/>
    <w:rsid w:val="00963A81"/>
    <w:rPr>
      <w:color w:val="FFFFFF" w:themeColor="background1"/>
    </w:rPr>
    <w:tblPr>
      <w:tblStyleRowBandSize w:val="1"/>
      <w:tblStyleColBandSize w:val="1"/>
      <w:tblBorders>
        <w:top w:val="single" w:sz="24" w:space="0" w:color="46BEAA" w:themeColor="accent1"/>
        <w:left w:val="single" w:sz="24" w:space="0" w:color="46BEAA" w:themeColor="accent1"/>
        <w:bottom w:val="single" w:sz="24" w:space="0" w:color="46BEAA" w:themeColor="accent1"/>
        <w:right w:val="single" w:sz="24" w:space="0" w:color="46BEAA" w:themeColor="accent1"/>
      </w:tblBorders>
    </w:tblPr>
    <w:tcPr>
      <w:shd w:val="clear" w:color="auto" w:fill="46BEA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2">
    <w:name w:val="List Table 5 Dark Accent 2"/>
    <w:basedOn w:val="TableauNormal"/>
    <w:uiPriority w:val="50"/>
    <w:rsid w:val="00963A81"/>
    <w:rPr>
      <w:color w:val="FFFFFF" w:themeColor="background1"/>
    </w:rPr>
    <w:tblPr>
      <w:tblStyleRowBandSize w:val="1"/>
      <w:tblStyleColBandSize w:val="1"/>
      <w:tblBorders>
        <w:top w:val="single" w:sz="24" w:space="0" w:color="2D8282" w:themeColor="accent2"/>
        <w:left w:val="single" w:sz="24" w:space="0" w:color="2D8282" w:themeColor="accent2"/>
        <w:bottom w:val="single" w:sz="24" w:space="0" w:color="2D8282" w:themeColor="accent2"/>
        <w:right w:val="single" w:sz="24" w:space="0" w:color="2D8282" w:themeColor="accent2"/>
      </w:tblBorders>
    </w:tblPr>
    <w:tcPr>
      <w:shd w:val="clear" w:color="auto" w:fill="2D828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3">
    <w:name w:val="List Table 5 Dark Accent 3"/>
    <w:basedOn w:val="TableauNormal"/>
    <w:uiPriority w:val="50"/>
    <w:rsid w:val="00963A81"/>
    <w:rPr>
      <w:color w:val="FFFFFF" w:themeColor="background1"/>
    </w:rPr>
    <w:tblPr>
      <w:tblStyleRowBandSize w:val="1"/>
      <w:tblStyleColBandSize w:val="1"/>
      <w:tblBorders>
        <w:top w:val="single" w:sz="24" w:space="0" w:color="41B4D2" w:themeColor="accent3"/>
        <w:left w:val="single" w:sz="24" w:space="0" w:color="41B4D2" w:themeColor="accent3"/>
        <w:bottom w:val="single" w:sz="24" w:space="0" w:color="41B4D2" w:themeColor="accent3"/>
        <w:right w:val="single" w:sz="24" w:space="0" w:color="41B4D2" w:themeColor="accent3"/>
      </w:tblBorders>
    </w:tblPr>
    <w:tcPr>
      <w:shd w:val="clear" w:color="auto" w:fill="41B4D2"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4">
    <w:name w:val="List Table 5 Dark Accent 4"/>
    <w:basedOn w:val="TableauNormal"/>
    <w:uiPriority w:val="50"/>
    <w:rsid w:val="00963A81"/>
    <w:rPr>
      <w:color w:val="FFFFFF" w:themeColor="background1"/>
    </w:rPr>
    <w:tblPr>
      <w:tblStyleRowBandSize w:val="1"/>
      <w:tblStyleColBandSize w:val="1"/>
      <w:tblBorders>
        <w:top w:val="single" w:sz="24" w:space="0" w:color="F08791" w:themeColor="accent4"/>
        <w:left w:val="single" w:sz="24" w:space="0" w:color="F08791" w:themeColor="accent4"/>
        <w:bottom w:val="single" w:sz="24" w:space="0" w:color="F08791" w:themeColor="accent4"/>
        <w:right w:val="single" w:sz="24" w:space="0" w:color="F08791" w:themeColor="accent4"/>
      </w:tblBorders>
    </w:tblPr>
    <w:tcPr>
      <w:shd w:val="clear" w:color="auto" w:fill="F08791"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5">
    <w:name w:val="List Table 5 Dark Accent 5"/>
    <w:basedOn w:val="TableauNormal"/>
    <w:uiPriority w:val="50"/>
    <w:rsid w:val="00963A81"/>
    <w:rPr>
      <w:color w:val="FFFFFF" w:themeColor="background1"/>
    </w:rPr>
    <w:tblPr>
      <w:tblStyleRowBandSize w:val="1"/>
      <w:tblStyleColBandSize w:val="1"/>
      <w:tblBorders>
        <w:top w:val="single" w:sz="24" w:space="0" w:color="FFEB78" w:themeColor="accent5"/>
        <w:left w:val="single" w:sz="24" w:space="0" w:color="FFEB78" w:themeColor="accent5"/>
        <w:bottom w:val="single" w:sz="24" w:space="0" w:color="FFEB78" w:themeColor="accent5"/>
        <w:right w:val="single" w:sz="24" w:space="0" w:color="FFEB78" w:themeColor="accent5"/>
      </w:tblBorders>
    </w:tblPr>
    <w:tcPr>
      <w:shd w:val="clear" w:color="auto" w:fill="FFEB7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6">
    <w:name w:val="List Table 5 Dark Accent 6"/>
    <w:basedOn w:val="TableauNormal"/>
    <w:uiPriority w:val="50"/>
    <w:rsid w:val="00963A81"/>
    <w:rPr>
      <w:color w:val="FFFFFF" w:themeColor="background1"/>
    </w:rPr>
    <w:tblPr>
      <w:tblStyleRowBandSize w:val="1"/>
      <w:tblStyleColBandSize w:val="1"/>
      <w:tblBorders>
        <w:top w:val="single" w:sz="24" w:space="0" w:color="005A8C" w:themeColor="accent6"/>
        <w:left w:val="single" w:sz="24" w:space="0" w:color="005A8C" w:themeColor="accent6"/>
        <w:bottom w:val="single" w:sz="24" w:space="0" w:color="005A8C" w:themeColor="accent6"/>
        <w:right w:val="single" w:sz="24" w:space="0" w:color="005A8C" w:themeColor="accent6"/>
      </w:tblBorders>
    </w:tblPr>
    <w:tcPr>
      <w:shd w:val="clear" w:color="auto" w:fill="005A8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6Couleur">
    <w:name w:val="List Table 6 Colorful"/>
    <w:basedOn w:val="TableauNormal"/>
    <w:uiPriority w:val="51"/>
    <w:rsid w:val="00963A81"/>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6Couleur-Accentuation1">
    <w:name w:val="List Table 6 Colorful Accent 1"/>
    <w:basedOn w:val="TableauNormal"/>
    <w:uiPriority w:val="51"/>
    <w:rsid w:val="00963A81"/>
    <w:rPr>
      <w:color w:val="329080" w:themeColor="accent1" w:themeShade="BF"/>
    </w:rPr>
    <w:tblPr>
      <w:tblStyleRowBandSize w:val="1"/>
      <w:tblStyleColBandSize w:val="1"/>
      <w:tblBorders>
        <w:top w:val="single" w:sz="4" w:space="0" w:color="46BEAA" w:themeColor="accent1"/>
        <w:bottom w:val="single" w:sz="4" w:space="0" w:color="46BEAA" w:themeColor="accent1"/>
      </w:tblBorders>
    </w:tblPr>
    <w:tblStylePr w:type="firstRow">
      <w:rPr>
        <w:b/>
        <w:bCs/>
      </w:rPr>
      <w:tblPr/>
      <w:tcPr>
        <w:tcBorders>
          <w:bottom w:val="single" w:sz="4" w:space="0" w:color="46BEAA" w:themeColor="accent1"/>
        </w:tcBorders>
      </w:tcPr>
    </w:tblStylePr>
    <w:tblStylePr w:type="lastRow">
      <w:rPr>
        <w:b/>
        <w:bCs/>
      </w:rPr>
      <w:tblPr/>
      <w:tcPr>
        <w:tcBorders>
          <w:top w:val="double" w:sz="4" w:space="0" w:color="46BEAA" w:themeColor="accent1"/>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styleId="TableauListe6Couleur-Accentuation2">
    <w:name w:val="List Table 6 Colorful Accent 2"/>
    <w:basedOn w:val="TableauNormal"/>
    <w:uiPriority w:val="51"/>
    <w:rsid w:val="00963A81"/>
    <w:rPr>
      <w:color w:val="216161" w:themeColor="accent2" w:themeShade="BF"/>
    </w:rPr>
    <w:tblPr>
      <w:tblStyleRowBandSize w:val="1"/>
      <w:tblStyleColBandSize w:val="1"/>
      <w:tblBorders>
        <w:top w:val="single" w:sz="4" w:space="0" w:color="2D8282" w:themeColor="accent2"/>
        <w:bottom w:val="single" w:sz="4" w:space="0" w:color="2D8282" w:themeColor="accent2"/>
      </w:tblBorders>
    </w:tblPr>
    <w:tblStylePr w:type="firstRow">
      <w:rPr>
        <w:b/>
        <w:bCs/>
      </w:rPr>
      <w:tblPr/>
      <w:tcPr>
        <w:tcBorders>
          <w:bottom w:val="single" w:sz="4" w:space="0" w:color="2D8282" w:themeColor="accent2"/>
        </w:tcBorders>
      </w:tcPr>
    </w:tblStylePr>
    <w:tblStylePr w:type="lastRow">
      <w:rPr>
        <w:b/>
        <w:bCs/>
      </w:rPr>
      <w:tblPr/>
      <w:tcPr>
        <w:tcBorders>
          <w:top w:val="double" w:sz="4" w:space="0" w:color="2D8282" w:themeColor="accent2"/>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styleId="TableauListe6Couleur-Accentuation3">
    <w:name w:val="List Table 6 Colorful Accent 3"/>
    <w:basedOn w:val="TableauNormal"/>
    <w:uiPriority w:val="51"/>
    <w:rsid w:val="00963A81"/>
    <w:rPr>
      <w:color w:val="278BA6" w:themeColor="accent3" w:themeShade="BF"/>
    </w:rPr>
    <w:tblPr>
      <w:tblStyleRowBandSize w:val="1"/>
      <w:tblStyleColBandSize w:val="1"/>
      <w:tblBorders>
        <w:top w:val="single" w:sz="4" w:space="0" w:color="41B4D2" w:themeColor="accent3"/>
        <w:bottom w:val="single" w:sz="4" w:space="0" w:color="41B4D2" w:themeColor="accent3"/>
      </w:tblBorders>
    </w:tblPr>
    <w:tblStylePr w:type="firstRow">
      <w:rPr>
        <w:b/>
        <w:bCs/>
      </w:rPr>
      <w:tblPr/>
      <w:tcPr>
        <w:tcBorders>
          <w:bottom w:val="single" w:sz="4" w:space="0" w:color="41B4D2" w:themeColor="accent3"/>
        </w:tcBorders>
      </w:tcPr>
    </w:tblStylePr>
    <w:tblStylePr w:type="lastRow">
      <w:rPr>
        <w:b/>
        <w:bCs/>
      </w:rPr>
      <w:tblPr/>
      <w:tcPr>
        <w:tcBorders>
          <w:top w:val="double" w:sz="4" w:space="0" w:color="41B4D2" w:themeColor="accent3"/>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styleId="TableauListe6Couleur-Accentuation4">
    <w:name w:val="List Table 6 Colorful Accent 4"/>
    <w:basedOn w:val="TableauNormal"/>
    <w:uiPriority w:val="51"/>
    <w:rsid w:val="00963A81"/>
    <w:rPr>
      <w:color w:val="E53343" w:themeColor="accent4" w:themeShade="BF"/>
    </w:rPr>
    <w:tblPr>
      <w:tblStyleRowBandSize w:val="1"/>
      <w:tblStyleColBandSize w:val="1"/>
      <w:tblBorders>
        <w:top w:val="single" w:sz="4" w:space="0" w:color="F08791" w:themeColor="accent4"/>
        <w:bottom w:val="single" w:sz="4" w:space="0" w:color="F08791" w:themeColor="accent4"/>
      </w:tblBorders>
    </w:tblPr>
    <w:tblStylePr w:type="firstRow">
      <w:rPr>
        <w:b/>
        <w:bCs/>
      </w:rPr>
      <w:tblPr/>
      <w:tcPr>
        <w:tcBorders>
          <w:bottom w:val="single" w:sz="4" w:space="0" w:color="F08791" w:themeColor="accent4"/>
        </w:tcBorders>
      </w:tcPr>
    </w:tblStylePr>
    <w:tblStylePr w:type="lastRow">
      <w:rPr>
        <w:b/>
        <w:bCs/>
      </w:rPr>
      <w:tblPr/>
      <w:tcPr>
        <w:tcBorders>
          <w:top w:val="double" w:sz="4" w:space="0" w:color="F08791" w:themeColor="accent4"/>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styleId="TableauListe6Couleur-Accentuation5">
    <w:name w:val="List Table 6 Colorful Accent 5"/>
    <w:basedOn w:val="TableauNormal"/>
    <w:uiPriority w:val="51"/>
    <w:rsid w:val="00963A81"/>
    <w:rPr>
      <w:color w:val="FFDC19" w:themeColor="accent5" w:themeShade="BF"/>
    </w:rPr>
    <w:tblPr>
      <w:tblStyleRowBandSize w:val="1"/>
      <w:tblStyleColBandSize w:val="1"/>
      <w:tblBorders>
        <w:top w:val="single" w:sz="4" w:space="0" w:color="FFEB78" w:themeColor="accent5"/>
        <w:bottom w:val="single" w:sz="4" w:space="0" w:color="FFEB78" w:themeColor="accent5"/>
      </w:tblBorders>
    </w:tblPr>
    <w:tblStylePr w:type="firstRow">
      <w:rPr>
        <w:b/>
        <w:bCs/>
      </w:rPr>
      <w:tblPr/>
      <w:tcPr>
        <w:tcBorders>
          <w:bottom w:val="single" w:sz="4" w:space="0" w:color="FFEB78" w:themeColor="accent5"/>
        </w:tcBorders>
      </w:tcPr>
    </w:tblStylePr>
    <w:tblStylePr w:type="lastRow">
      <w:rPr>
        <w:b/>
        <w:bCs/>
      </w:rPr>
      <w:tblPr/>
      <w:tcPr>
        <w:tcBorders>
          <w:top w:val="double" w:sz="4" w:space="0" w:color="FFEB78" w:themeColor="accent5"/>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styleId="TableauListe6Couleur-Accentuation6">
    <w:name w:val="List Table 6 Colorful Accent 6"/>
    <w:basedOn w:val="TableauNormal"/>
    <w:uiPriority w:val="51"/>
    <w:rsid w:val="00963A81"/>
    <w:rPr>
      <w:color w:val="004268" w:themeColor="accent6" w:themeShade="BF"/>
    </w:rPr>
    <w:tblPr>
      <w:tblStyleRowBandSize w:val="1"/>
      <w:tblStyleColBandSize w:val="1"/>
      <w:tblBorders>
        <w:top w:val="single" w:sz="4" w:space="0" w:color="005A8C" w:themeColor="accent6"/>
        <w:bottom w:val="single" w:sz="4" w:space="0" w:color="005A8C" w:themeColor="accent6"/>
      </w:tblBorders>
    </w:tblPr>
    <w:tblStylePr w:type="firstRow">
      <w:rPr>
        <w:b/>
        <w:bCs/>
      </w:rPr>
      <w:tblPr/>
      <w:tcPr>
        <w:tcBorders>
          <w:bottom w:val="single" w:sz="4" w:space="0" w:color="005A8C" w:themeColor="accent6"/>
        </w:tcBorders>
      </w:tcPr>
    </w:tblStylePr>
    <w:tblStylePr w:type="lastRow">
      <w:rPr>
        <w:b/>
        <w:bCs/>
      </w:rPr>
      <w:tblPr/>
      <w:tcPr>
        <w:tcBorders>
          <w:top w:val="double" w:sz="4" w:space="0" w:color="005A8C" w:themeColor="accent6"/>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styleId="TableauListe7Couleur">
    <w:name w:val="List Table 7 Colorful"/>
    <w:basedOn w:val="TableauNormal"/>
    <w:uiPriority w:val="52"/>
    <w:rsid w:val="00963A8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1">
    <w:name w:val="List Table 7 Colorful Accent 1"/>
    <w:basedOn w:val="TableauNormal"/>
    <w:uiPriority w:val="52"/>
    <w:rsid w:val="00963A81"/>
    <w:rPr>
      <w:color w:val="32908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6BEA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6BEA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6BEA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6BEAA" w:themeColor="accent1"/>
        </w:tcBorders>
        <w:shd w:val="clear" w:color="auto" w:fill="FFFFFF" w:themeFill="background1"/>
      </w:tcPr>
    </w:tblStylePr>
    <w:tblStylePr w:type="band1Vert">
      <w:tblPr/>
      <w:tcPr>
        <w:shd w:val="clear" w:color="auto" w:fill="DAF2ED" w:themeFill="accent1" w:themeFillTint="33"/>
      </w:tcPr>
    </w:tblStylePr>
    <w:tblStylePr w:type="band1Horz">
      <w:tblPr/>
      <w:tcPr>
        <w:shd w:val="clear" w:color="auto" w:fill="DAF2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2">
    <w:name w:val="List Table 7 Colorful Accent 2"/>
    <w:basedOn w:val="TableauNormal"/>
    <w:uiPriority w:val="52"/>
    <w:rsid w:val="00963A81"/>
    <w:rPr>
      <w:color w:val="21616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D828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D828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D828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D8282" w:themeColor="accent2"/>
        </w:tcBorders>
        <w:shd w:val="clear" w:color="auto" w:fill="FFFFFF" w:themeFill="background1"/>
      </w:tcPr>
    </w:tblStylePr>
    <w:tblStylePr w:type="band1Vert">
      <w:tblPr/>
      <w:tcPr>
        <w:shd w:val="clear" w:color="auto" w:fill="CDEDED" w:themeFill="accent2" w:themeFillTint="33"/>
      </w:tcPr>
    </w:tblStylePr>
    <w:tblStylePr w:type="band1Horz">
      <w:tblPr/>
      <w:tcPr>
        <w:shd w:val="clear" w:color="auto" w:fill="CDED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3">
    <w:name w:val="List Table 7 Colorful Accent 3"/>
    <w:basedOn w:val="TableauNormal"/>
    <w:uiPriority w:val="52"/>
    <w:rsid w:val="00963A81"/>
    <w:rPr>
      <w:color w:val="278BA6"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B4D2"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B4D2"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B4D2"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B4D2" w:themeColor="accent3"/>
        </w:tcBorders>
        <w:shd w:val="clear" w:color="auto" w:fill="FFFFFF" w:themeFill="background1"/>
      </w:tcPr>
    </w:tblStylePr>
    <w:tblStylePr w:type="band1Vert">
      <w:tblPr/>
      <w:tcPr>
        <w:shd w:val="clear" w:color="auto" w:fill="D9EFF6" w:themeFill="accent3" w:themeFillTint="33"/>
      </w:tcPr>
    </w:tblStylePr>
    <w:tblStylePr w:type="band1Horz">
      <w:tblPr/>
      <w:tcPr>
        <w:shd w:val="clear" w:color="auto" w:fill="D9EFF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4">
    <w:name w:val="List Table 7 Colorful Accent 4"/>
    <w:basedOn w:val="TableauNormal"/>
    <w:uiPriority w:val="52"/>
    <w:rsid w:val="00963A81"/>
    <w:rPr>
      <w:color w:val="E5334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8791"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8791"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8791"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8791" w:themeColor="accent4"/>
        </w:tcBorders>
        <w:shd w:val="clear" w:color="auto" w:fill="FFFFFF" w:themeFill="background1"/>
      </w:tcPr>
    </w:tblStylePr>
    <w:tblStylePr w:type="band1Vert">
      <w:tblPr/>
      <w:tcPr>
        <w:shd w:val="clear" w:color="auto" w:fill="FCE7E8" w:themeFill="accent4" w:themeFillTint="33"/>
      </w:tcPr>
    </w:tblStylePr>
    <w:tblStylePr w:type="band1Horz">
      <w:tblPr/>
      <w:tcPr>
        <w:shd w:val="clear" w:color="auto" w:fill="FCE7E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5">
    <w:name w:val="List Table 7 Colorful Accent 5"/>
    <w:basedOn w:val="TableauNormal"/>
    <w:uiPriority w:val="52"/>
    <w:rsid w:val="00963A81"/>
    <w:rPr>
      <w:color w:val="FFDC1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EB7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EB7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EB7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EB78" w:themeColor="accent5"/>
        </w:tcBorders>
        <w:shd w:val="clear" w:color="auto" w:fill="FFFFFF" w:themeFill="background1"/>
      </w:tcPr>
    </w:tblStylePr>
    <w:tblStylePr w:type="band1Vert">
      <w:tblPr/>
      <w:tcPr>
        <w:shd w:val="clear" w:color="auto" w:fill="FFFAE4" w:themeFill="accent5" w:themeFillTint="33"/>
      </w:tcPr>
    </w:tblStylePr>
    <w:tblStylePr w:type="band1Horz">
      <w:tblPr/>
      <w:tcPr>
        <w:shd w:val="clear" w:color="auto" w:fill="FFFAE4"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6">
    <w:name w:val="List Table 7 Colorful Accent 6"/>
    <w:basedOn w:val="TableauNormal"/>
    <w:uiPriority w:val="52"/>
    <w:rsid w:val="00963A81"/>
    <w:rPr>
      <w:color w:val="00426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A8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A8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A8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A8C" w:themeColor="accent6"/>
        </w:tcBorders>
        <w:shd w:val="clear" w:color="auto" w:fill="FFFFFF" w:themeFill="background1"/>
      </w:tcPr>
    </w:tblStylePr>
    <w:tblStylePr w:type="band1Vert">
      <w:tblPr/>
      <w:tcPr>
        <w:shd w:val="clear" w:color="auto" w:fill="B5E4FF" w:themeFill="accent6" w:themeFillTint="33"/>
      </w:tcPr>
    </w:tblStylePr>
    <w:tblStylePr w:type="band1Horz">
      <w:tblPr/>
      <w:tcPr>
        <w:shd w:val="clear" w:color="auto" w:fill="B5E4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10">
    <w:name w:val="Plain Table 1"/>
    <w:basedOn w:val="TableauNormal"/>
    <w:uiPriority w:val="41"/>
    <w:rsid w:val="00963A8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0">
    <w:name w:val="Plain Table 2"/>
    <w:basedOn w:val="TableauNormal"/>
    <w:uiPriority w:val="42"/>
    <w:rsid w:val="00963A8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30">
    <w:name w:val="Plain Table 3"/>
    <w:basedOn w:val="TableauNormal"/>
    <w:uiPriority w:val="43"/>
    <w:rsid w:val="00963A8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963A8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963A8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lledetableauclaire">
    <w:name w:val="Grid Table Light"/>
    <w:basedOn w:val="TableauNormal"/>
    <w:uiPriority w:val="40"/>
    <w:rsid w:val="00963A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formattedWorldline">
    <w:name w:val="Table formatted Worldline"/>
    <w:basedOn w:val="TableauNormal"/>
    <w:uiPriority w:val="99"/>
    <w:rsid w:val="0098624D"/>
    <w:pPr>
      <w:spacing w:line="200" w:lineRule="atLeast"/>
    </w:pPr>
    <w:rPr>
      <w:sz w:val="16"/>
    </w:rPr>
    <w:tblPr>
      <w:tblStyleRowBandSize w:val="1"/>
      <w:tblCellMar>
        <w:top w:w="11" w:type="dxa"/>
        <w:left w:w="28" w:type="dxa"/>
        <w:bottom w:w="28" w:type="dxa"/>
        <w:right w:w="142" w:type="dxa"/>
      </w:tblCellMar>
    </w:tblPr>
    <w:tblStylePr w:type="firstRow">
      <w:pPr>
        <w:wordWrap/>
        <w:spacing w:line="200" w:lineRule="atLeast"/>
        <w:ind w:firstLineChars="0" w:firstLine="0"/>
      </w:pPr>
      <w:rPr>
        <w:b/>
        <w:color w:val="FFFFFF" w:themeColor="background1"/>
        <w:sz w:val="16"/>
      </w:rPr>
      <w:tblPr/>
      <w:tcPr>
        <w:shd w:val="clear" w:color="auto" w:fill="46BEAA" w:themeFill="accent1"/>
      </w:tcPr>
    </w:tblStylePr>
    <w:tblStylePr w:type="band1Horz">
      <w:tblPr/>
      <w:tcPr>
        <w:tcBorders>
          <w:top w:val="nil"/>
          <w:left w:val="nil"/>
          <w:bottom w:val="single" w:sz="4" w:space="0" w:color="46BEAA" w:themeColor="accent1"/>
          <w:right w:val="nil"/>
          <w:insideH w:val="nil"/>
          <w:insideV w:val="nil"/>
          <w:tl2br w:val="nil"/>
          <w:tr2bl w:val="nil"/>
        </w:tcBorders>
      </w:tcPr>
    </w:tblStylePr>
    <w:tblStylePr w:type="band2Horz">
      <w:tblPr/>
      <w:tcPr>
        <w:tcBorders>
          <w:bottom w:val="single" w:sz="4" w:space="0" w:color="46BEAA" w:themeColor="accent1"/>
        </w:tcBorders>
      </w:tcPr>
    </w:tblStylePr>
  </w:style>
  <w:style w:type="paragraph" w:customStyle="1" w:styleId="ParagraphforpictureWorldline">
    <w:name w:val="Paragraph for picture Worldline"/>
    <w:basedOn w:val="ZsysbasisWorldline"/>
    <w:next w:val="BodytextWorldline"/>
    <w:uiPriority w:val="4"/>
    <w:rsid w:val="00930872"/>
  </w:style>
  <w:style w:type="paragraph" w:customStyle="1" w:styleId="QuotetextWorldline">
    <w:name w:val="Quote text Worldline"/>
    <w:basedOn w:val="ZsysbasisWorldline"/>
    <w:uiPriority w:val="4"/>
    <w:qFormat/>
    <w:rsid w:val="008636F5"/>
    <w:pPr>
      <w:jc w:val="center"/>
    </w:pPr>
    <w:rPr>
      <w:color w:val="FFFFFF" w:themeColor="background1"/>
    </w:rPr>
  </w:style>
  <w:style w:type="paragraph" w:customStyle="1" w:styleId="sysHeaderLWorldline">
    <w:name w:val="sys Header L Worldline"/>
    <w:basedOn w:val="ZsysbasisWorldline"/>
    <w:uiPriority w:val="4"/>
    <w:rsid w:val="00F62BD7"/>
    <w:pPr>
      <w:spacing w:line="240" w:lineRule="auto"/>
    </w:pPr>
    <w:rPr>
      <w:rFonts w:ascii="Verdana" w:hAnsi="Verdana" w:cs="Times New Roman"/>
      <w:noProof/>
      <w:color w:val="auto"/>
      <w:sz w:val="16"/>
      <w:lang w:val="en-US"/>
    </w:rPr>
  </w:style>
  <w:style w:type="numbering" w:customStyle="1" w:styleId="ListlowercaseletterWorldline">
    <w:name w:val="List lowercase letter Worldline"/>
    <w:uiPriority w:val="4"/>
    <w:semiHidden/>
    <w:rsid w:val="00A264D9"/>
    <w:pPr>
      <w:numPr>
        <w:numId w:val="25"/>
      </w:numPr>
    </w:pPr>
  </w:style>
  <w:style w:type="numbering" w:customStyle="1" w:styleId="ListnumbercoloredWorldline">
    <w:name w:val="List number colored Worldline"/>
    <w:uiPriority w:val="4"/>
    <w:semiHidden/>
    <w:rsid w:val="00287564"/>
    <w:pPr>
      <w:numPr>
        <w:numId w:val="26"/>
      </w:numPr>
    </w:pPr>
  </w:style>
  <w:style w:type="numbering" w:customStyle="1" w:styleId="ListnumberWorldline">
    <w:name w:val="List number Worldline"/>
    <w:uiPriority w:val="4"/>
    <w:semiHidden/>
    <w:rsid w:val="007B6FA6"/>
    <w:pPr>
      <w:numPr>
        <w:numId w:val="27"/>
      </w:numPr>
    </w:pPr>
  </w:style>
  <w:style w:type="paragraph" w:customStyle="1" w:styleId="LowercaseletterlistbodytextWorldline">
    <w:name w:val="Lowercase letter list body text Worldline"/>
    <w:basedOn w:val="ZsysbasisWorldline"/>
    <w:next w:val="BodytextWorldline"/>
    <w:uiPriority w:val="4"/>
    <w:qFormat/>
    <w:rsid w:val="005B43D2"/>
    <w:pPr>
      <w:numPr>
        <w:numId w:val="28"/>
      </w:numPr>
    </w:pPr>
  </w:style>
  <w:style w:type="paragraph" w:customStyle="1" w:styleId="NumberedlistbodytextWorldline">
    <w:name w:val="Numbered list body text Worldline"/>
    <w:basedOn w:val="ZsysbasisWorldline"/>
    <w:next w:val="BodytextWorldline"/>
    <w:uiPriority w:val="4"/>
    <w:qFormat/>
    <w:rsid w:val="00094EDF"/>
    <w:pPr>
      <w:numPr>
        <w:numId w:val="29"/>
      </w:numPr>
    </w:pPr>
  </w:style>
  <w:style w:type="paragraph" w:customStyle="1" w:styleId="NumberedlistcoloredbodytextWorldline">
    <w:name w:val="Numbered list colored body text Worldline"/>
    <w:basedOn w:val="ZsysbasisWorldline"/>
    <w:next w:val="BodytextWorldline"/>
    <w:uiPriority w:val="4"/>
    <w:qFormat/>
    <w:rsid w:val="00E77E13"/>
    <w:pPr>
      <w:numPr>
        <w:numId w:val="30"/>
      </w:numPr>
    </w:pPr>
  </w:style>
  <w:style w:type="character" w:customStyle="1" w:styleId="Hashtag1">
    <w:name w:val="Hashtag1"/>
    <w:basedOn w:val="Policepardfaut"/>
    <w:uiPriority w:val="98"/>
    <w:semiHidden/>
    <w:rsid w:val="000147E7"/>
    <w:rPr>
      <w:color w:val="2B579A"/>
      <w:shd w:val="clear" w:color="auto" w:fill="E1DFDD"/>
    </w:rPr>
  </w:style>
  <w:style w:type="character" w:customStyle="1" w:styleId="Onopgelostemelding1">
    <w:name w:val="Onopgeloste melding1"/>
    <w:basedOn w:val="Policepardfaut"/>
    <w:uiPriority w:val="98"/>
    <w:semiHidden/>
    <w:rsid w:val="000147E7"/>
    <w:rPr>
      <w:color w:val="605E5C"/>
      <w:shd w:val="clear" w:color="auto" w:fill="E1DFDD"/>
    </w:rPr>
  </w:style>
  <w:style w:type="character" w:customStyle="1" w:styleId="Slimmehyperlink1">
    <w:name w:val="Slimme hyperlink1"/>
    <w:basedOn w:val="Policepardfaut"/>
    <w:uiPriority w:val="98"/>
    <w:semiHidden/>
    <w:rsid w:val="000147E7"/>
    <w:rPr>
      <w:u w:val="dotted"/>
    </w:rPr>
  </w:style>
  <w:style w:type="character" w:customStyle="1" w:styleId="SmartLink1">
    <w:name w:val="SmartLink1"/>
    <w:basedOn w:val="Policepardfaut"/>
    <w:uiPriority w:val="98"/>
    <w:semiHidden/>
    <w:rsid w:val="000147E7"/>
    <w:rPr>
      <w:color w:val="3C3C3C" w:themeColor="hyperlink"/>
      <w:u w:val="single"/>
      <w:shd w:val="clear" w:color="auto" w:fill="E1DFDD"/>
    </w:rPr>
  </w:style>
  <w:style w:type="character" w:customStyle="1" w:styleId="Vermelding1">
    <w:name w:val="Vermelding1"/>
    <w:basedOn w:val="Policepardfaut"/>
    <w:uiPriority w:val="98"/>
    <w:semiHidden/>
    <w:rsid w:val="000147E7"/>
    <w:rPr>
      <w:color w:val="2B579A"/>
      <w:shd w:val="clear" w:color="auto" w:fill="E1DFDD"/>
    </w:rPr>
  </w:style>
  <w:style w:type="paragraph" w:customStyle="1" w:styleId="DocumentdatadateWorldline">
    <w:name w:val="Document data date Worldline"/>
    <w:basedOn w:val="ZsysbasisdocumentdataWorldline"/>
    <w:uiPriority w:val="4"/>
    <w:semiHidden/>
    <w:rsid w:val="0027180D"/>
  </w:style>
  <w:style w:type="paragraph" w:customStyle="1" w:styleId="DocumentdataversionWorldline">
    <w:name w:val="Document data version Worldline"/>
    <w:basedOn w:val="ZsysbasisdocumentdataWorldline"/>
    <w:uiPriority w:val="4"/>
    <w:semiHidden/>
    <w:rsid w:val="0027180D"/>
  </w:style>
  <w:style w:type="paragraph" w:customStyle="1" w:styleId="DocumentdataclassificationWorldline">
    <w:name w:val="Document data classification Worldline"/>
    <w:basedOn w:val="ZsysbasisdocumentdataWorldline"/>
    <w:uiPriority w:val="4"/>
    <w:semiHidden/>
    <w:rsid w:val="0027180D"/>
  </w:style>
  <w:style w:type="paragraph" w:customStyle="1" w:styleId="DocumentdataauthorWorldline">
    <w:name w:val="Document data author Worldline"/>
    <w:basedOn w:val="ZsysbasisdocumentdataWorldline"/>
    <w:uiPriority w:val="4"/>
    <w:semiHidden/>
    <w:rsid w:val="0027180D"/>
  </w:style>
  <w:style w:type="paragraph" w:customStyle="1" w:styleId="DocumentdatasubjectWorldline">
    <w:name w:val="Document data subject Worldline"/>
    <w:basedOn w:val="ZsysbasisdocumentdataWorldline"/>
    <w:link w:val="DocumentdatasubjectWorldlineChar"/>
    <w:uiPriority w:val="4"/>
    <w:semiHidden/>
    <w:rsid w:val="0027180D"/>
    <w:rPr>
      <w:rFonts w:ascii="Verdana" w:hAnsi="Verdana"/>
      <w:sz w:val="18"/>
      <w:szCs w:val="18"/>
    </w:rPr>
  </w:style>
  <w:style w:type="paragraph" w:customStyle="1" w:styleId="DocumentdatayourrefWorldline">
    <w:name w:val="Document data your ref Worldline"/>
    <w:basedOn w:val="ZsysbasisdocumentdataWorldline"/>
    <w:uiPriority w:val="4"/>
    <w:semiHidden/>
    <w:rsid w:val="0027180D"/>
    <w:pPr>
      <w:spacing w:line="180" w:lineRule="exact"/>
    </w:pPr>
    <w:rPr>
      <w:sz w:val="12"/>
    </w:rPr>
  </w:style>
  <w:style w:type="paragraph" w:customStyle="1" w:styleId="DocumentdatastatusWorldline">
    <w:name w:val="Document data status Worldline"/>
    <w:basedOn w:val="ZsysbasisdocumentdataWorldline"/>
    <w:uiPriority w:val="4"/>
    <w:semiHidden/>
    <w:rsid w:val="0027180D"/>
    <w:pPr>
      <w:spacing w:line="300" w:lineRule="exact"/>
    </w:pPr>
    <w:rPr>
      <w:sz w:val="26"/>
    </w:rPr>
  </w:style>
  <w:style w:type="character" w:customStyle="1" w:styleId="DocumentdatasubjectWorldlineChar">
    <w:name w:val="Document data subject Worldline Char"/>
    <w:basedOn w:val="ZsysbasisdocumentdataWorldlineChar"/>
    <w:link w:val="DocumentdatasubjectWorldline"/>
    <w:uiPriority w:val="4"/>
    <w:semiHidden/>
    <w:rsid w:val="0027180D"/>
    <w:rPr>
      <w:rFonts w:ascii="Verdana" w:hAnsi="Verdana" w:cs="Maiandra GD"/>
      <w:noProof/>
      <w:color w:val="000000" w:themeColor="text1"/>
      <w:sz w:val="18"/>
      <w:szCs w:val="18"/>
      <w:lang w:val="en-GB"/>
    </w:rPr>
  </w:style>
  <w:style w:type="paragraph" w:customStyle="1" w:styleId="TitleanthraciteWorldline">
    <w:name w:val="Title anthracite Worldline"/>
    <w:basedOn w:val="ZsysbasisWorldline"/>
    <w:link w:val="TitleanthraciteWorldlineChar"/>
    <w:uiPriority w:val="20"/>
    <w:qFormat/>
    <w:rsid w:val="0027180D"/>
    <w:pPr>
      <w:spacing w:line="880" w:lineRule="exact"/>
    </w:pPr>
    <w:rPr>
      <w:rFonts w:ascii="Arial Black" w:hAnsi="Arial Black" w:cs="Arial"/>
      <w:caps/>
      <w:color w:val="FFEB78" w:themeColor="accent5"/>
      <w:sz w:val="76"/>
    </w:rPr>
  </w:style>
  <w:style w:type="character" w:customStyle="1" w:styleId="TitleanthraciteWorldlineChar">
    <w:name w:val="Title anthracite Worldline Char"/>
    <w:basedOn w:val="ZsysbasisWorldlineChar"/>
    <w:link w:val="TitleanthraciteWorldline"/>
    <w:uiPriority w:val="20"/>
    <w:rsid w:val="0027180D"/>
    <w:rPr>
      <w:rFonts w:ascii="Arial Black" w:hAnsi="Arial Black" w:cs="Arial"/>
      <w:caps/>
      <w:color w:val="FFEB78" w:themeColor="accent5"/>
      <w:sz w:val="76"/>
      <w:lang w:val="en-GB"/>
    </w:rPr>
  </w:style>
  <w:style w:type="table" w:customStyle="1" w:styleId="TableauGrille1Clair1">
    <w:name w:val="Tableau Grille 1 Clair1"/>
    <w:basedOn w:val="TableauNormal"/>
    <w:uiPriority w:val="46"/>
    <w:semiHidden/>
    <w:rsid w:val="0027180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Accentuation11">
    <w:name w:val="Tableau Grille 1 Clair - Accentuation 11"/>
    <w:basedOn w:val="TableauNormal"/>
    <w:uiPriority w:val="46"/>
    <w:semiHidden/>
    <w:rsid w:val="0027180D"/>
    <w:tblPr>
      <w:tblStyleRowBandSize w:val="1"/>
      <w:tblStyleColBandSize w:val="1"/>
      <w:tblBorders>
        <w:top w:val="single" w:sz="4" w:space="0" w:color="B5E5DC" w:themeColor="accent1" w:themeTint="66"/>
        <w:left w:val="single" w:sz="4" w:space="0" w:color="B5E5DC" w:themeColor="accent1" w:themeTint="66"/>
        <w:bottom w:val="single" w:sz="4" w:space="0" w:color="B5E5DC" w:themeColor="accent1" w:themeTint="66"/>
        <w:right w:val="single" w:sz="4" w:space="0" w:color="B5E5DC" w:themeColor="accent1" w:themeTint="66"/>
        <w:insideH w:val="single" w:sz="4" w:space="0" w:color="B5E5DC" w:themeColor="accent1" w:themeTint="66"/>
        <w:insideV w:val="single" w:sz="4" w:space="0" w:color="B5E5DC" w:themeColor="accent1" w:themeTint="66"/>
      </w:tblBorders>
    </w:tblPr>
    <w:tblStylePr w:type="firstRow">
      <w:rPr>
        <w:b/>
        <w:bCs/>
      </w:rPr>
      <w:tblPr/>
      <w:tcPr>
        <w:tcBorders>
          <w:bottom w:val="single" w:sz="12" w:space="0" w:color="90D8CB" w:themeColor="accent1" w:themeTint="99"/>
        </w:tcBorders>
      </w:tcPr>
    </w:tblStylePr>
    <w:tblStylePr w:type="lastRow">
      <w:rPr>
        <w:b/>
        <w:bCs/>
      </w:rPr>
      <w:tblPr/>
      <w:tcPr>
        <w:tcBorders>
          <w:top w:val="double" w:sz="2" w:space="0" w:color="90D8CB" w:themeColor="accent1" w:themeTint="99"/>
        </w:tcBorders>
      </w:tcPr>
    </w:tblStylePr>
    <w:tblStylePr w:type="firstCol">
      <w:rPr>
        <w:b/>
        <w:bCs/>
      </w:rPr>
    </w:tblStylePr>
    <w:tblStylePr w:type="lastCol">
      <w:rPr>
        <w:b/>
        <w:bCs/>
      </w:rPr>
    </w:tblStylePr>
  </w:style>
  <w:style w:type="table" w:customStyle="1" w:styleId="TableauGrille1Clair-Accentuation21">
    <w:name w:val="Tableau Grille 1 Clair - Accentuation 21"/>
    <w:basedOn w:val="TableauNormal"/>
    <w:uiPriority w:val="46"/>
    <w:semiHidden/>
    <w:rsid w:val="0027180D"/>
    <w:tblPr>
      <w:tblStyleRowBandSize w:val="1"/>
      <w:tblStyleColBandSize w:val="1"/>
      <w:tblBorders>
        <w:top w:val="single" w:sz="4" w:space="0" w:color="9BDCDC" w:themeColor="accent2" w:themeTint="66"/>
        <w:left w:val="single" w:sz="4" w:space="0" w:color="9BDCDC" w:themeColor="accent2" w:themeTint="66"/>
        <w:bottom w:val="single" w:sz="4" w:space="0" w:color="9BDCDC" w:themeColor="accent2" w:themeTint="66"/>
        <w:right w:val="single" w:sz="4" w:space="0" w:color="9BDCDC" w:themeColor="accent2" w:themeTint="66"/>
        <w:insideH w:val="single" w:sz="4" w:space="0" w:color="9BDCDC" w:themeColor="accent2" w:themeTint="66"/>
        <w:insideV w:val="single" w:sz="4" w:space="0" w:color="9BDCDC" w:themeColor="accent2" w:themeTint="66"/>
      </w:tblBorders>
    </w:tblPr>
    <w:tblStylePr w:type="firstRow">
      <w:rPr>
        <w:b/>
        <w:bCs/>
      </w:rPr>
      <w:tblPr/>
      <w:tcPr>
        <w:tcBorders>
          <w:bottom w:val="single" w:sz="12" w:space="0" w:color="69CBCB" w:themeColor="accent2" w:themeTint="99"/>
        </w:tcBorders>
      </w:tcPr>
    </w:tblStylePr>
    <w:tblStylePr w:type="lastRow">
      <w:rPr>
        <w:b/>
        <w:bCs/>
      </w:rPr>
      <w:tblPr/>
      <w:tcPr>
        <w:tcBorders>
          <w:top w:val="double" w:sz="2" w:space="0" w:color="69CBCB" w:themeColor="accent2" w:themeTint="99"/>
        </w:tcBorders>
      </w:tcPr>
    </w:tblStylePr>
    <w:tblStylePr w:type="firstCol">
      <w:rPr>
        <w:b/>
        <w:bCs/>
      </w:rPr>
    </w:tblStylePr>
    <w:tblStylePr w:type="lastCol">
      <w:rPr>
        <w:b/>
        <w:bCs/>
      </w:rPr>
    </w:tblStylePr>
  </w:style>
  <w:style w:type="table" w:customStyle="1" w:styleId="TableauGrille1Clair-Accentuation31">
    <w:name w:val="Tableau Grille 1 Clair - Accentuation 31"/>
    <w:basedOn w:val="TableauNormal"/>
    <w:uiPriority w:val="46"/>
    <w:semiHidden/>
    <w:rsid w:val="0027180D"/>
    <w:tblPr>
      <w:tblStyleRowBandSize w:val="1"/>
      <w:tblStyleColBandSize w:val="1"/>
      <w:tblBorders>
        <w:top w:val="single" w:sz="4" w:space="0" w:color="B3E0ED" w:themeColor="accent3" w:themeTint="66"/>
        <w:left w:val="single" w:sz="4" w:space="0" w:color="B3E0ED" w:themeColor="accent3" w:themeTint="66"/>
        <w:bottom w:val="single" w:sz="4" w:space="0" w:color="B3E0ED" w:themeColor="accent3" w:themeTint="66"/>
        <w:right w:val="single" w:sz="4" w:space="0" w:color="B3E0ED" w:themeColor="accent3" w:themeTint="66"/>
        <w:insideH w:val="single" w:sz="4" w:space="0" w:color="B3E0ED" w:themeColor="accent3" w:themeTint="66"/>
        <w:insideV w:val="single" w:sz="4" w:space="0" w:color="B3E0ED" w:themeColor="accent3" w:themeTint="66"/>
      </w:tblBorders>
    </w:tblPr>
    <w:tblStylePr w:type="firstRow">
      <w:rPr>
        <w:b/>
        <w:bCs/>
      </w:rPr>
      <w:tblPr/>
      <w:tcPr>
        <w:tcBorders>
          <w:bottom w:val="single" w:sz="12" w:space="0" w:color="8DD1E4" w:themeColor="accent3" w:themeTint="99"/>
        </w:tcBorders>
      </w:tcPr>
    </w:tblStylePr>
    <w:tblStylePr w:type="lastRow">
      <w:rPr>
        <w:b/>
        <w:bCs/>
      </w:rPr>
      <w:tblPr/>
      <w:tcPr>
        <w:tcBorders>
          <w:top w:val="double" w:sz="2" w:space="0" w:color="8DD1E4" w:themeColor="accent3" w:themeTint="99"/>
        </w:tcBorders>
      </w:tcPr>
    </w:tblStylePr>
    <w:tblStylePr w:type="firstCol">
      <w:rPr>
        <w:b/>
        <w:bCs/>
      </w:rPr>
    </w:tblStylePr>
    <w:tblStylePr w:type="lastCol">
      <w:rPr>
        <w:b/>
        <w:bCs/>
      </w:rPr>
    </w:tblStylePr>
  </w:style>
  <w:style w:type="table" w:customStyle="1" w:styleId="TableauGrille1Clair-Accentuation41">
    <w:name w:val="Tableau Grille 1 Clair - Accentuation 41"/>
    <w:basedOn w:val="TableauNormal"/>
    <w:uiPriority w:val="46"/>
    <w:semiHidden/>
    <w:rsid w:val="0027180D"/>
    <w:tblPr>
      <w:tblStyleRowBandSize w:val="1"/>
      <w:tblStyleColBandSize w:val="1"/>
      <w:tblBorders>
        <w:top w:val="single" w:sz="4" w:space="0" w:color="F9CFD2" w:themeColor="accent4" w:themeTint="66"/>
        <w:left w:val="single" w:sz="4" w:space="0" w:color="F9CFD2" w:themeColor="accent4" w:themeTint="66"/>
        <w:bottom w:val="single" w:sz="4" w:space="0" w:color="F9CFD2" w:themeColor="accent4" w:themeTint="66"/>
        <w:right w:val="single" w:sz="4" w:space="0" w:color="F9CFD2" w:themeColor="accent4" w:themeTint="66"/>
        <w:insideH w:val="single" w:sz="4" w:space="0" w:color="F9CFD2" w:themeColor="accent4" w:themeTint="66"/>
        <w:insideV w:val="single" w:sz="4" w:space="0" w:color="F9CFD2" w:themeColor="accent4" w:themeTint="66"/>
      </w:tblBorders>
    </w:tblPr>
    <w:tblStylePr w:type="firstRow">
      <w:rPr>
        <w:b/>
        <w:bCs/>
      </w:rPr>
      <w:tblPr/>
      <w:tcPr>
        <w:tcBorders>
          <w:bottom w:val="single" w:sz="12" w:space="0" w:color="F6B7BC" w:themeColor="accent4" w:themeTint="99"/>
        </w:tcBorders>
      </w:tcPr>
    </w:tblStylePr>
    <w:tblStylePr w:type="lastRow">
      <w:rPr>
        <w:b/>
        <w:bCs/>
      </w:rPr>
      <w:tblPr/>
      <w:tcPr>
        <w:tcBorders>
          <w:top w:val="double" w:sz="2" w:space="0" w:color="F6B7BC" w:themeColor="accent4" w:themeTint="99"/>
        </w:tcBorders>
      </w:tcPr>
    </w:tblStylePr>
    <w:tblStylePr w:type="firstCol">
      <w:rPr>
        <w:b/>
        <w:bCs/>
      </w:rPr>
    </w:tblStylePr>
    <w:tblStylePr w:type="lastCol">
      <w:rPr>
        <w:b/>
        <w:bCs/>
      </w:rPr>
    </w:tblStylePr>
  </w:style>
  <w:style w:type="table" w:customStyle="1" w:styleId="TableauGrille1Clair-Accentuation51">
    <w:name w:val="Tableau Grille 1 Clair - Accentuation 51"/>
    <w:basedOn w:val="TableauNormal"/>
    <w:uiPriority w:val="46"/>
    <w:semiHidden/>
    <w:rsid w:val="0027180D"/>
    <w:tblPr>
      <w:tblStyleRowBandSize w:val="1"/>
      <w:tblStyleColBandSize w:val="1"/>
      <w:tblBorders>
        <w:top w:val="single" w:sz="4" w:space="0" w:color="FFF6C9" w:themeColor="accent5" w:themeTint="66"/>
        <w:left w:val="single" w:sz="4" w:space="0" w:color="FFF6C9" w:themeColor="accent5" w:themeTint="66"/>
        <w:bottom w:val="single" w:sz="4" w:space="0" w:color="FFF6C9" w:themeColor="accent5" w:themeTint="66"/>
        <w:right w:val="single" w:sz="4" w:space="0" w:color="FFF6C9" w:themeColor="accent5" w:themeTint="66"/>
        <w:insideH w:val="single" w:sz="4" w:space="0" w:color="FFF6C9" w:themeColor="accent5" w:themeTint="66"/>
        <w:insideV w:val="single" w:sz="4" w:space="0" w:color="FFF6C9" w:themeColor="accent5" w:themeTint="66"/>
      </w:tblBorders>
    </w:tblPr>
    <w:tblStylePr w:type="firstRow">
      <w:rPr>
        <w:b/>
        <w:bCs/>
      </w:rPr>
      <w:tblPr/>
      <w:tcPr>
        <w:tcBorders>
          <w:bottom w:val="single" w:sz="12" w:space="0" w:color="FFF2AE" w:themeColor="accent5" w:themeTint="99"/>
        </w:tcBorders>
      </w:tcPr>
    </w:tblStylePr>
    <w:tblStylePr w:type="lastRow">
      <w:rPr>
        <w:b/>
        <w:bCs/>
      </w:rPr>
      <w:tblPr/>
      <w:tcPr>
        <w:tcBorders>
          <w:top w:val="double" w:sz="2" w:space="0" w:color="FFF2AE" w:themeColor="accent5" w:themeTint="99"/>
        </w:tcBorders>
      </w:tcPr>
    </w:tblStylePr>
    <w:tblStylePr w:type="firstCol">
      <w:rPr>
        <w:b/>
        <w:bCs/>
      </w:rPr>
    </w:tblStylePr>
    <w:tblStylePr w:type="lastCol">
      <w:rPr>
        <w:b/>
        <w:bCs/>
      </w:rPr>
    </w:tblStylePr>
  </w:style>
  <w:style w:type="table" w:customStyle="1" w:styleId="TableauGrille1Clair-Accentuation61">
    <w:name w:val="Tableau Grille 1 Clair - Accentuation 61"/>
    <w:basedOn w:val="TableauNormal"/>
    <w:uiPriority w:val="46"/>
    <w:semiHidden/>
    <w:rsid w:val="0027180D"/>
    <w:tblPr>
      <w:tblStyleRowBandSize w:val="1"/>
      <w:tblStyleColBandSize w:val="1"/>
      <w:tblBorders>
        <w:top w:val="single" w:sz="4" w:space="0" w:color="6BC9FF" w:themeColor="accent6" w:themeTint="66"/>
        <w:left w:val="single" w:sz="4" w:space="0" w:color="6BC9FF" w:themeColor="accent6" w:themeTint="66"/>
        <w:bottom w:val="single" w:sz="4" w:space="0" w:color="6BC9FF" w:themeColor="accent6" w:themeTint="66"/>
        <w:right w:val="single" w:sz="4" w:space="0" w:color="6BC9FF" w:themeColor="accent6" w:themeTint="66"/>
        <w:insideH w:val="single" w:sz="4" w:space="0" w:color="6BC9FF" w:themeColor="accent6" w:themeTint="66"/>
        <w:insideV w:val="single" w:sz="4" w:space="0" w:color="6BC9FF" w:themeColor="accent6" w:themeTint="66"/>
      </w:tblBorders>
    </w:tblPr>
    <w:tblStylePr w:type="firstRow">
      <w:rPr>
        <w:b/>
        <w:bCs/>
      </w:rPr>
      <w:tblPr/>
      <w:tcPr>
        <w:tcBorders>
          <w:bottom w:val="single" w:sz="12" w:space="0" w:color="21AEFF" w:themeColor="accent6" w:themeTint="99"/>
        </w:tcBorders>
      </w:tcPr>
    </w:tblStylePr>
    <w:tblStylePr w:type="lastRow">
      <w:rPr>
        <w:b/>
        <w:bCs/>
      </w:rPr>
      <w:tblPr/>
      <w:tcPr>
        <w:tcBorders>
          <w:top w:val="double" w:sz="2" w:space="0" w:color="21AEFF" w:themeColor="accent6" w:themeTint="99"/>
        </w:tcBorders>
      </w:tcPr>
    </w:tblStylePr>
    <w:tblStylePr w:type="firstCol">
      <w:rPr>
        <w:b/>
        <w:bCs/>
      </w:rPr>
    </w:tblStylePr>
    <w:tblStylePr w:type="lastCol">
      <w:rPr>
        <w:b/>
        <w:bCs/>
      </w:rPr>
    </w:tblStylePr>
  </w:style>
  <w:style w:type="table" w:customStyle="1" w:styleId="TableauGrille21">
    <w:name w:val="Tableau Grille 21"/>
    <w:basedOn w:val="TableauNormal"/>
    <w:uiPriority w:val="47"/>
    <w:semiHidden/>
    <w:rsid w:val="0027180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Grille2-Accentuation11">
    <w:name w:val="Tableau Grille 2 - Accentuation 11"/>
    <w:basedOn w:val="TableauNormal"/>
    <w:uiPriority w:val="47"/>
    <w:semiHidden/>
    <w:rsid w:val="0027180D"/>
    <w:tblPr>
      <w:tblStyleRowBandSize w:val="1"/>
      <w:tblStyleColBandSize w:val="1"/>
      <w:tblBorders>
        <w:top w:val="single" w:sz="2" w:space="0" w:color="90D8CB" w:themeColor="accent1" w:themeTint="99"/>
        <w:bottom w:val="single" w:sz="2" w:space="0" w:color="90D8CB" w:themeColor="accent1" w:themeTint="99"/>
        <w:insideH w:val="single" w:sz="2" w:space="0" w:color="90D8CB" w:themeColor="accent1" w:themeTint="99"/>
        <w:insideV w:val="single" w:sz="2" w:space="0" w:color="90D8CB" w:themeColor="accent1" w:themeTint="99"/>
      </w:tblBorders>
    </w:tblPr>
    <w:tblStylePr w:type="firstRow">
      <w:rPr>
        <w:b/>
        <w:bCs/>
      </w:rPr>
      <w:tblPr/>
      <w:tcPr>
        <w:tcBorders>
          <w:top w:val="nil"/>
          <w:bottom w:val="single" w:sz="12" w:space="0" w:color="90D8CB" w:themeColor="accent1" w:themeTint="99"/>
          <w:insideH w:val="nil"/>
          <w:insideV w:val="nil"/>
        </w:tcBorders>
        <w:shd w:val="clear" w:color="auto" w:fill="FFFFFF" w:themeFill="background1"/>
      </w:tcPr>
    </w:tblStylePr>
    <w:tblStylePr w:type="lastRow">
      <w:rPr>
        <w:b/>
        <w:bCs/>
      </w:rPr>
      <w:tblPr/>
      <w:tcPr>
        <w:tcBorders>
          <w:top w:val="double" w:sz="2" w:space="0" w:color="90D8C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customStyle="1" w:styleId="TableauGrille2-Accentuation21">
    <w:name w:val="Tableau Grille 2 - Accentuation 21"/>
    <w:basedOn w:val="TableauNormal"/>
    <w:uiPriority w:val="47"/>
    <w:semiHidden/>
    <w:rsid w:val="0027180D"/>
    <w:tblPr>
      <w:tblStyleRowBandSize w:val="1"/>
      <w:tblStyleColBandSize w:val="1"/>
      <w:tblBorders>
        <w:top w:val="single" w:sz="2" w:space="0" w:color="69CBCB" w:themeColor="accent2" w:themeTint="99"/>
        <w:bottom w:val="single" w:sz="2" w:space="0" w:color="69CBCB" w:themeColor="accent2" w:themeTint="99"/>
        <w:insideH w:val="single" w:sz="2" w:space="0" w:color="69CBCB" w:themeColor="accent2" w:themeTint="99"/>
        <w:insideV w:val="single" w:sz="2" w:space="0" w:color="69CBCB" w:themeColor="accent2" w:themeTint="99"/>
      </w:tblBorders>
    </w:tblPr>
    <w:tblStylePr w:type="firstRow">
      <w:rPr>
        <w:b/>
        <w:bCs/>
      </w:rPr>
      <w:tblPr/>
      <w:tcPr>
        <w:tcBorders>
          <w:top w:val="nil"/>
          <w:bottom w:val="single" w:sz="12" w:space="0" w:color="69CBCB" w:themeColor="accent2" w:themeTint="99"/>
          <w:insideH w:val="nil"/>
          <w:insideV w:val="nil"/>
        </w:tcBorders>
        <w:shd w:val="clear" w:color="auto" w:fill="FFFFFF" w:themeFill="background1"/>
      </w:tcPr>
    </w:tblStylePr>
    <w:tblStylePr w:type="lastRow">
      <w:rPr>
        <w:b/>
        <w:bCs/>
      </w:rPr>
      <w:tblPr/>
      <w:tcPr>
        <w:tcBorders>
          <w:top w:val="double" w:sz="2" w:space="0" w:color="69CB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customStyle="1" w:styleId="TableauGrille2-Accentuation31">
    <w:name w:val="Tableau Grille 2 - Accentuation 31"/>
    <w:basedOn w:val="TableauNormal"/>
    <w:uiPriority w:val="47"/>
    <w:semiHidden/>
    <w:rsid w:val="0027180D"/>
    <w:tblPr>
      <w:tblStyleRowBandSize w:val="1"/>
      <w:tblStyleColBandSize w:val="1"/>
      <w:tblBorders>
        <w:top w:val="single" w:sz="2" w:space="0" w:color="8DD1E4" w:themeColor="accent3" w:themeTint="99"/>
        <w:bottom w:val="single" w:sz="2" w:space="0" w:color="8DD1E4" w:themeColor="accent3" w:themeTint="99"/>
        <w:insideH w:val="single" w:sz="2" w:space="0" w:color="8DD1E4" w:themeColor="accent3" w:themeTint="99"/>
        <w:insideV w:val="single" w:sz="2" w:space="0" w:color="8DD1E4" w:themeColor="accent3" w:themeTint="99"/>
      </w:tblBorders>
    </w:tblPr>
    <w:tblStylePr w:type="firstRow">
      <w:rPr>
        <w:b/>
        <w:bCs/>
      </w:rPr>
      <w:tblPr/>
      <w:tcPr>
        <w:tcBorders>
          <w:top w:val="nil"/>
          <w:bottom w:val="single" w:sz="12" w:space="0" w:color="8DD1E4" w:themeColor="accent3" w:themeTint="99"/>
          <w:insideH w:val="nil"/>
          <w:insideV w:val="nil"/>
        </w:tcBorders>
        <w:shd w:val="clear" w:color="auto" w:fill="FFFFFF" w:themeFill="background1"/>
      </w:tcPr>
    </w:tblStylePr>
    <w:tblStylePr w:type="lastRow">
      <w:rPr>
        <w:b/>
        <w:bCs/>
      </w:rPr>
      <w:tblPr/>
      <w:tcPr>
        <w:tcBorders>
          <w:top w:val="double" w:sz="2" w:space="0" w:color="8DD1E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customStyle="1" w:styleId="TableauGrille2-Accentuation41">
    <w:name w:val="Tableau Grille 2 - Accentuation 41"/>
    <w:basedOn w:val="TableauNormal"/>
    <w:uiPriority w:val="47"/>
    <w:semiHidden/>
    <w:rsid w:val="0027180D"/>
    <w:tblPr>
      <w:tblStyleRowBandSize w:val="1"/>
      <w:tblStyleColBandSize w:val="1"/>
      <w:tblBorders>
        <w:top w:val="single" w:sz="2" w:space="0" w:color="F6B7BC" w:themeColor="accent4" w:themeTint="99"/>
        <w:bottom w:val="single" w:sz="2" w:space="0" w:color="F6B7BC" w:themeColor="accent4" w:themeTint="99"/>
        <w:insideH w:val="single" w:sz="2" w:space="0" w:color="F6B7BC" w:themeColor="accent4" w:themeTint="99"/>
        <w:insideV w:val="single" w:sz="2" w:space="0" w:color="F6B7BC" w:themeColor="accent4" w:themeTint="99"/>
      </w:tblBorders>
    </w:tblPr>
    <w:tblStylePr w:type="firstRow">
      <w:rPr>
        <w:b/>
        <w:bCs/>
      </w:rPr>
      <w:tblPr/>
      <w:tcPr>
        <w:tcBorders>
          <w:top w:val="nil"/>
          <w:bottom w:val="single" w:sz="12" w:space="0" w:color="F6B7BC" w:themeColor="accent4" w:themeTint="99"/>
          <w:insideH w:val="nil"/>
          <w:insideV w:val="nil"/>
        </w:tcBorders>
        <w:shd w:val="clear" w:color="auto" w:fill="FFFFFF" w:themeFill="background1"/>
      </w:tcPr>
    </w:tblStylePr>
    <w:tblStylePr w:type="lastRow">
      <w:rPr>
        <w:b/>
        <w:bCs/>
      </w:rPr>
      <w:tblPr/>
      <w:tcPr>
        <w:tcBorders>
          <w:top w:val="double" w:sz="2" w:space="0" w:color="F6B7B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customStyle="1" w:styleId="TableauGrille2-Accentuation51">
    <w:name w:val="Tableau Grille 2 - Accentuation 51"/>
    <w:basedOn w:val="TableauNormal"/>
    <w:uiPriority w:val="47"/>
    <w:semiHidden/>
    <w:rsid w:val="0027180D"/>
    <w:tblPr>
      <w:tblStyleRowBandSize w:val="1"/>
      <w:tblStyleColBandSize w:val="1"/>
      <w:tblBorders>
        <w:top w:val="single" w:sz="2" w:space="0" w:color="FFF2AE" w:themeColor="accent5" w:themeTint="99"/>
        <w:bottom w:val="single" w:sz="2" w:space="0" w:color="FFF2AE" w:themeColor="accent5" w:themeTint="99"/>
        <w:insideH w:val="single" w:sz="2" w:space="0" w:color="FFF2AE" w:themeColor="accent5" w:themeTint="99"/>
        <w:insideV w:val="single" w:sz="2" w:space="0" w:color="FFF2AE" w:themeColor="accent5" w:themeTint="99"/>
      </w:tblBorders>
    </w:tblPr>
    <w:tblStylePr w:type="firstRow">
      <w:rPr>
        <w:b/>
        <w:bCs/>
      </w:rPr>
      <w:tblPr/>
      <w:tcPr>
        <w:tcBorders>
          <w:top w:val="nil"/>
          <w:bottom w:val="single" w:sz="12" w:space="0" w:color="FFF2AE" w:themeColor="accent5" w:themeTint="99"/>
          <w:insideH w:val="nil"/>
          <w:insideV w:val="nil"/>
        </w:tcBorders>
        <w:shd w:val="clear" w:color="auto" w:fill="FFFFFF" w:themeFill="background1"/>
      </w:tcPr>
    </w:tblStylePr>
    <w:tblStylePr w:type="lastRow">
      <w:rPr>
        <w:b/>
        <w:bCs/>
      </w:rPr>
      <w:tblPr/>
      <w:tcPr>
        <w:tcBorders>
          <w:top w:val="double" w:sz="2" w:space="0" w:color="FFF2AE"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customStyle="1" w:styleId="TableauGrille2-Accentuation61">
    <w:name w:val="Tableau Grille 2 - Accentuation 61"/>
    <w:basedOn w:val="TableauNormal"/>
    <w:uiPriority w:val="47"/>
    <w:semiHidden/>
    <w:rsid w:val="0027180D"/>
    <w:tblPr>
      <w:tblStyleRowBandSize w:val="1"/>
      <w:tblStyleColBandSize w:val="1"/>
      <w:tblBorders>
        <w:top w:val="single" w:sz="2" w:space="0" w:color="21AEFF" w:themeColor="accent6" w:themeTint="99"/>
        <w:bottom w:val="single" w:sz="2" w:space="0" w:color="21AEFF" w:themeColor="accent6" w:themeTint="99"/>
        <w:insideH w:val="single" w:sz="2" w:space="0" w:color="21AEFF" w:themeColor="accent6" w:themeTint="99"/>
        <w:insideV w:val="single" w:sz="2" w:space="0" w:color="21AEFF" w:themeColor="accent6" w:themeTint="99"/>
      </w:tblBorders>
    </w:tblPr>
    <w:tblStylePr w:type="firstRow">
      <w:rPr>
        <w:b/>
        <w:bCs/>
      </w:rPr>
      <w:tblPr/>
      <w:tcPr>
        <w:tcBorders>
          <w:top w:val="nil"/>
          <w:bottom w:val="single" w:sz="12" w:space="0" w:color="21AEFF" w:themeColor="accent6" w:themeTint="99"/>
          <w:insideH w:val="nil"/>
          <w:insideV w:val="nil"/>
        </w:tcBorders>
        <w:shd w:val="clear" w:color="auto" w:fill="FFFFFF" w:themeFill="background1"/>
      </w:tcPr>
    </w:tblStylePr>
    <w:tblStylePr w:type="lastRow">
      <w:rPr>
        <w:b/>
        <w:bCs/>
      </w:rPr>
      <w:tblPr/>
      <w:tcPr>
        <w:tcBorders>
          <w:top w:val="double" w:sz="2" w:space="0" w:color="21AE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customStyle="1" w:styleId="TableauGrille31">
    <w:name w:val="Tableau Grille 31"/>
    <w:basedOn w:val="TableauNormal"/>
    <w:uiPriority w:val="48"/>
    <w:semiHidden/>
    <w:rsid w:val="0027180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eauGrille3-Accentuation11">
    <w:name w:val="Tableau Grille 3 - Accentuation 11"/>
    <w:basedOn w:val="TableauNormal"/>
    <w:uiPriority w:val="48"/>
    <w:semiHidden/>
    <w:rsid w:val="0027180D"/>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insideV w:val="single" w:sz="4" w:space="0" w:color="90D8C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2ED" w:themeFill="accent1" w:themeFillTint="33"/>
      </w:tcPr>
    </w:tblStylePr>
    <w:tblStylePr w:type="band1Horz">
      <w:tblPr/>
      <w:tcPr>
        <w:shd w:val="clear" w:color="auto" w:fill="DAF2ED" w:themeFill="accent1" w:themeFillTint="33"/>
      </w:tcPr>
    </w:tblStylePr>
    <w:tblStylePr w:type="neCell">
      <w:tblPr/>
      <w:tcPr>
        <w:tcBorders>
          <w:bottom w:val="single" w:sz="4" w:space="0" w:color="90D8CB" w:themeColor="accent1" w:themeTint="99"/>
        </w:tcBorders>
      </w:tcPr>
    </w:tblStylePr>
    <w:tblStylePr w:type="nwCell">
      <w:tblPr/>
      <w:tcPr>
        <w:tcBorders>
          <w:bottom w:val="single" w:sz="4" w:space="0" w:color="90D8CB" w:themeColor="accent1" w:themeTint="99"/>
        </w:tcBorders>
      </w:tcPr>
    </w:tblStylePr>
    <w:tblStylePr w:type="seCell">
      <w:tblPr/>
      <w:tcPr>
        <w:tcBorders>
          <w:top w:val="single" w:sz="4" w:space="0" w:color="90D8CB" w:themeColor="accent1" w:themeTint="99"/>
        </w:tcBorders>
      </w:tcPr>
    </w:tblStylePr>
    <w:tblStylePr w:type="swCell">
      <w:tblPr/>
      <w:tcPr>
        <w:tcBorders>
          <w:top w:val="single" w:sz="4" w:space="0" w:color="90D8CB" w:themeColor="accent1" w:themeTint="99"/>
        </w:tcBorders>
      </w:tcPr>
    </w:tblStylePr>
  </w:style>
  <w:style w:type="table" w:customStyle="1" w:styleId="TableauGrille3-Accentuation21">
    <w:name w:val="Tableau Grille 3 - Accentuation 21"/>
    <w:basedOn w:val="TableauNormal"/>
    <w:uiPriority w:val="48"/>
    <w:semiHidden/>
    <w:rsid w:val="0027180D"/>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insideV w:val="single" w:sz="4" w:space="0" w:color="69CB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DEDED" w:themeFill="accent2" w:themeFillTint="33"/>
      </w:tcPr>
    </w:tblStylePr>
    <w:tblStylePr w:type="band1Horz">
      <w:tblPr/>
      <w:tcPr>
        <w:shd w:val="clear" w:color="auto" w:fill="CDEDED" w:themeFill="accent2" w:themeFillTint="33"/>
      </w:tcPr>
    </w:tblStylePr>
    <w:tblStylePr w:type="neCell">
      <w:tblPr/>
      <w:tcPr>
        <w:tcBorders>
          <w:bottom w:val="single" w:sz="4" w:space="0" w:color="69CBCB" w:themeColor="accent2" w:themeTint="99"/>
        </w:tcBorders>
      </w:tcPr>
    </w:tblStylePr>
    <w:tblStylePr w:type="nwCell">
      <w:tblPr/>
      <w:tcPr>
        <w:tcBorders>
          <w:bottom w:val="single" w:sz="4" w:space="0" w:color="69CBCB" w:themeColor="accent2" w:themeTint="99"/>
        </w:tcBorders>
      </w:tcPr>
    </w:tblStylePr>
    <w:tblStylePr w:type="seCell">
      <w:tblPr/>
      <w:tcPr>
        <w:tcBorders>
          <w:top w:val="single" w:sz="4" w:space="0" w:color="69CBCB" w:themeColor="accent2" w:themeTint="99"/>
        </w:tcBorders>
      </w:tcPr>
    </w:tblStylePr>
    <w:tblStylePr w:type="swCell">
      <w:tblPr/>
      <w:tcPr>
        <w:tcBorders>
          <w:top w:val="single" w:sz="4" w:space="0" w:color="69CBCB" w:themeColor="accent2" w:themeTint="99"/>
        </w:tcBorders>
      </w:tcPr>
    </w:tblStylePr>
  </w:style>
  <w:style w:type="table" w:customStyle="1" w:styleId="TableauGrille3-Accentuation31">
    <w:name w:val="Tableau Grille 3 - Accentuation 31"/>
    <w:basedOn w:val="TableauNormal"/>
    <w:uiPriority w:val="48"/>
    <w:semiHidden/>
    <w:rsid w:val="0027180D"/>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insideV w:val="single" w:sz="4" w:space="0" w:color="8DD1E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FF6" w:themeFill="accent3" w:themeFillTint="33"/>
      </w:tcPr>
    </w:tblStylePr>
    <w:tblStylePr w:type="band1Horz">
      <w:tblPr/>
      <w:tcPr>
        <w:shd w:val="clear" w:color="auto" w:fill="D9EFF6" w:themeFill="accent3" w:themeFillTint="33"/>
      </w:tcPr>
    </w:tblStylePr>
    <w:tblStylePr w:type="neCell">
      <w:tblPr/>
      <w:tcPr>
        <w:tcBorders>
          <w:bottom w:val="single" w:sz="4" w:space="0" w:color="8DD1E4" w:themeColor="accent3" w:themeTint="99"/>
        </w:tcBorders>
      </w:tcPr>
    </w:tblStylePr>
    <w:tblStylePr w:type="nwCell">
      <w:tblPr/>
      <w:tcPr>
        <w:tcBorders>
          <w:bottom w:val="single" w:sz="4" w:space="0" w:color="8DD1E4" w:themeColor="accent3" w:themeTint="99"/>
        </w:tcBorders>
      </w:tcPr>
    </w:tblStylePr>
    <w:tblStylePr w:type="seCell">
      <w:tblPr/>
      <w:tcPr>
        <w:tcBorders>
          <w:top w:val="single" w:sz="4" w:space="0" w:color="8DD1E4" w:themeColor="accent3" w:themeTint="99"/>
        </w:tcBorders>
      </w:tcPr>
    </w:tblStylePr>
    <w:tblStylePr w:type="swCell">
      <w:tblPr/>
      <w:tcPr>
        <w:tcBorders>
          <w:top w:val="single" w:sz="4" w:space="0" w:color="8DD1E4" w:themeColor="accent3" w:themeTint="99"/>
        </w:tcBorders>
      </w:tcPr>
    </w:tblStylePr>
  </w:style>
  <w:style w:type="table" w:customStyle="1" w:styleId="TableauGrille3-Accentuation41">
    <w:name w:val="Tableau Grille 3 - Accentuation 41"/>
    <w:basedOn w:val="TableauNormal"/>
    <w:uiPriority w:val="48"/>
    <w:semiHidden/>
    <w:rsid w:val="0027180D"/>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insideV w:val="single" w:sz="4" w:space="0" w:color="F6B7B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7E8" w:themeFill="accent4" w:themeFillTint="33"/>
      </w:tcPr>
    </w:tblStylePr>
    <w:tblStylePr w:type="band1Horz">
      <w:tblPr/>
      <w:tcPr>
        <w:shd w:val="clear" w:color="auto" w:fill="FCE7E8" w:themeFill="accent4" w:themeFillTint="33"/>
      </w:tcPr>
    </w:tblStylePr>
    <w:tblStylePr w:type="neCell">
      <w:tblPr/>
      <w:tcPr>
        <w:tcBorders>
          <w:bottom w:val="single" w:sz="4" w:space="0" w:color="F6B7BC" w:themeColor="accent4" w:themeTint="99"/>
        </w:tcBorders>
      </w:tcPr>
    </w:tblStylePr>
    <w:tblStylePr w:type="nwCell">
      <w:tblPr/>
      <w:tcPr>
        <w:tcBorders>
          <w:bottom w:val="single" w:sz="4" w:space="0" w:color="F6B7BC" w:themeColor="accent4" w:themeTint="99"/>
        </w:tcBorders>
      </w:tcPr>
    </w:tblStylePr>
    <w:tblStylePr w:type="seCell">
      <w:tblPr/>
      <w:tcPr>
        <w:tcBorders>
          <w:top w:val="single" w:sz="4" w:space="0" w:color="F6B7BC" w:themeColor="accent4" w:themeTint="99"/>
        </w:tcBorders>
      </w:tcPr>
    </w:tblStylePr>
    <w:tblStylePr w:type="swCell">
      <w:tblPr/>
      <w:tcPr>
        <w:tcBorders>
          <w:top w:val="single" w:sz="4" w:space="0" w:color="F6B7BC" w:themeColor="accent4" w:themeTint="99"/>
        </w:tcBorders>
      </w:tcPr>
    </w:tblStylePr>
  </w:style>
  <w:style w:type="table" w:customStyle="1" w:styleId="TableauGrille3-Accentuation51">
    <w:name w:val="Tableau Grille 3 - Accentuation 51"/>
    <w:basedOn w:val="TableauNormal"/>
    <w:uiPriority w:val="48"/>
    <w:semiHidden/>
    <w:rsid w:val="0027180D"/>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insideV w:val="single" w:sz="4" w:space="0" w:color="FFF2A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AE4" w:themeFill="accent5" w:themeFillTint="33"/>
      </w:tcPr>
    </w:tblStylePr>
    <w:tblStylePr w:type="band1Horz">
      <w:tblPr/>
      <w:tcPr>
        <w:shd w:val="clear" w:color="auto" w:fill="FFFAE4" w:themeFill="accent5" w:themeFillTint="33"/>
      </w:tcPr>
    </w:tblStylePr>
    <w:tblStylePr w:type="neCell">
      <w:tblPr/>
      <w:tcPr>
        <w:tcBorders>
          <w:bottom w:val="single" w:sz="4" w:space="0" w:color="FFF2AE" w:themeColor="accent5" w:themeTint="99"/>
        </w:tcBorders>
      </w:tcPr>
    </w:tblStylePr>
    <w:tblStylePr w:type="nwCell">
      <w:tblPr/>
      <w:tcPr>
        <w:tcBorders>
          <w:bottom w:val="single" w:sz="4" w:space="0" w:color="FFF2AE" w:themeColor="accent5" w:themeTint="99"/>
        </w:tcBorders>
      </w:tcPr>
    </w:tblStylePr>
    <w:tblStylePr w:type="seCell">
      <w:tblPr/>
      <w:tcPr>
        <w:tcBorders>
          <w:top w:val="single" w:sz="4" w:space="0" w:color="FFF2AE" w:themeColor="accent5" w:themeTint="99"/>
        </w:tcBorders>
      </w:tcPr>
    </w:tblStylePr>
    <w:tblStylePr w:type="swCell">
      <w:tblPr/>
      <w:tcPr>
        <w:tcBorders>
          <w:top w:val="single" w:sz="4" w:space="0" w:color="FFF2AE" w:themeColor="accent5" w:themeTint="99"/>
        </w:tcBorders>
      </w:tcPr>
    </w:tblStylePr>
  </w:style>
  <w:style w:type="table" w:customStyle="1" w:styleId="TableauGrille3-Accentuation61">
    <w:name w:val="Tableau Grille 3 - Accentuation 61"/>
    <w:basedOn w:val="TableauNormal"/>
    <w:uiPriority w:val="48"/>
    <w:semiHidden/>
    <w:rsid w:val="0027180D"/>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insideV w:val="single" w:sz="4" w:space="0" w:color="21AE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5E4FF" w:themeFill="accent6" w:themeFillTint="33"/>
      </w:tcPr>
    </w:tblStylePr>
    <w:tblStylePr w:type="band1Horz">
      <w:tblPr/>
      <w:tcPr>
        <w:shd w:val="clear" w:color="auto" w:fill="B5E4FF" w:themeFill="accent6" w:themeFillTint="33"/>
      </w:tcPr>
    </w:tblStylePr>
    <w:tblStylePr w:type="neCell">
      <w:tblPr/>
      <w:tcPr>
        <w:tcBorders>
          <w:bottom w:val="single" w:sz="4" w:space="0" w:color="21AEFF" w:themeColor="accent6" w:themeTint="99"/>
        </w:tcBorders>
      </w:tcPr>
    </w:tblStylePr>
    <w:tblStylePr w:type="nwCell">
      <w:tblPr/>
      <w:tcPr>
        <w:tcBorders>
          <w:bottom w:val="single" w:sz="4" w:space="0" w:color="21AEFF" w:themeColor="accent6" w:themeTint="99"/>
        </w:tcBorders>
      </w:tcPr>
    </w:tblStylePr>
    <w:tblStylePr w:type="seCell">
      <w:tblPr/>
      <w:tcPr>
        <w:tcBorders>
          <w:top w:val="single" w:sz="4" w:space="0" w:color="21AEFF" w:themeColor="accent6" w:themeTint="99"/>
        </w:tcBorders>
      </w:tcPr>
    </w:tblStylePr>
    <w:tblStylePr w:type="swCell">
      <w:tblPr/>
      <w:tcPr>
        <w:tcBorders>
          <w:top w:val="single" w:sz="4" w:space="0" w:color="21AEFF" w:themeColor="accent6" w:themeTint="99"/>
        </w:tcBorders>
      </w:tcPr>
    </w:tblStylePr>
  </w:style>
  <w:style w:type="table" w:customStyle="1" w:styleId="TableauGrille41">
    <w:name w:val="Tableau Grille 41"/>
    <w:basedOn w:val="TableauNormal"/>
    <w:uiPriority w:val="49"/>
    <w:semiHidden/>
    <w:rsid w:val="0027180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Grille4-Accentuation11">
    <w:name w:val="Tableau Grille 4 - Accentuation 11"/>
    <w:basedOn w:val="TableauNormal"/>
    <w:uiPriority w:val="49"/>
    <w:semiHidden/>
    <w:rsid w:val="0027180D"/>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insideV w:val="single" w:sz="4" w:space="0" w:color="90D8CB" w:themeColor="accent1" w:themeTint="99"/>
      </w:tblBorders>
    </w:tblPr>
    <w:tblStylePr w:type="firstRow">
      <w:rPr>
        <w:b/>
        <w:bCs/>
        <w:color w:val="FFFFFF" w:themeColor="background1"/>
      </w:rPr>
      <w:tblPr/>
      <w:tcPr>
        <w:tcBorders>
          <w:top w:val="single" w:sz="4" w:space="0" w:color="46BEAA" w:themeColor="accent1"/>
          <w:left w:val="single" w:sz="4" w:space="0" w:color="46BEAA" w:themeColor="accent1"/>
          <w:bottom w:val="single" w:sz="4" w:space="0" w:color="46BEAA" w:themeColor="accent1"/>
          <w:right w:val="single" w:sz="4" w:space="0" w:color="46BEAA" w:themeColor="accent1"/>
          <w:insideH w:val="nil"/>
          <w:insideV w:val="nil"/>
        </w:tcBorders>
        <w:shd w:val="clear" w:color="auto" w:fill="46BEAA" w:themeFill="accent1"/>
      </w:tcPr>
    </w:tblStylePr>
    <w:tblStylePr w:type="lastRow">
      <w:rPr>
        <w:b/>
        <w:bCs/>
      </w:rPr>
      <w:tblPr/>
      <w:tcPr>
        <w:tcBorders>
          <w:top w:val="double" w:sz="4" w:space="0" w:color="46BEAA" w:themeColor="accent1"/>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customStyle="1" w:styleId="TableauGrille4-Accentuation21">
    <w:name w:val="Tableau Grille 4 - Accentuation 21"/>
    <w:basedOn w:val="TableauNormal"/>
    <w:uiPriority w:val="49"/>
    <w:semiHidden/>
    <w:rsid w:val="0027180D"/>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insideV w:val="single" w:sz="4" w:space="0" w:color="69CBCB" w:themeColor="accent2" w:themeTint="99"/>
      </w:tblBorders>
    </w:tblPr>
    <w:tblStylePr w:type="firstRow">
      <w:rPr>
        <w:b/>
        <w:bCs/>
        <w:color w:val="FFFFFF" w:themeColor="background1"/>
      </w:rPr>
      <w:tblPr/>
      <w:tcPr>
        <w:tcBorders>
          <w:top w:val="single" w:sz="4" w:space="0" w:color="2D8282" w:themeColor="accent2"/>
          <w:left w:val="single" w:sz="4" w:space="0" w:color="2D8282" w:themeColor="accent2"/>
          <w:bottom w:val="single" w:sz="4" w:space="0" w:color="2D8282" w:themeColor="accent2"/>
          <w:right w:val="single" w:sz="4" w:space="0" w:color="2D8282" w:themeColor="accent2"/>
          <w:insideH w:val="nil"/>
          <w:insideV w:val="nil"/>
        </w:tcBorders>
        <w:shd w:val="clear" w:color="auto" w:fill="2D8282" w:themeFill="accent2"/>
      </w:tcPr>
    </w:tblStylePr>
    <w:tblStylePr w:type="lastRow">
      <w:rPr>
        <w:b/>
        <w:bCs/>
      </w:rPr>
      <w:tblPr/>
      <w:tcPr>
        <w:tcBorders>
          <w:top w:val="double" w:sz="4" w:space="0" w:color="2D8282" w:themeColor="accent2"/>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customStyle="1" w:styleId="TableauGrille4-Accentuation31">
    <w:name w:val="Tableau Grille 4 - Accentuation 31"/>
    <w:basedOn w:val="TableauNormal"/>
    <w:uiPriority w:val="49"/>
    <w:semiHidden/>
    <w:rsid w:val="0027180D"/>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insideV w:val="single" w:sz="4" w:space="0" w:color="8DD1E4" w:themeColor="accent3" w:themeTint="99"/>
      </w:tblBorders>
    </w:tblPr>
    <w:tblStylePr w:type="firstRow">
      <w:rPr>
        <w:b/>
        <w:bCs/>
        <w:color w:val="FFFFFF" w:themeColor="background1"/>
      </w:rPr>
      <w:tblPr/>
      <w:tcPr>
        <w:tcBorders>
          <w:top w:val="single" w:sz="4" w:space="0" w:color="41B4D2" w:themeColor="accent3"/>
          <w:left w:val="single" w:sz="4" w:space="0" w:color="41B4D2" w:themeColor="accent3"/>
          <w:bottom w:val="single" w:sz="4" w:space="0" w:color="41B4D2" w:themeColor="accent3"/>
          <w:right w:val="single" w:sz="4" w:space="0" w:color="41B4D2" w:themeColor="accent3"/>
          <w:insideH w:val="nil"/>
          <w:insideV w:val="nil"/>
        </w:tcBorders>
        <w:shd w:val="clear" w:color="auto" w:fill="41B4D2" w:themeFill="accent3"/>
      </w:tcPr>
    </w:tblStylePr>
    <w:tblStylePr w:type="lastRow">
      <w:rPr>
        <w:b/>
        <w:bCs/>
      </w:rPr>
      <w:tblPr/>
      <w:tcPr>
        <w:tcBorders>
          <w:top w:val="double" w:sz="4" w:space="0" w:color="41B4D2" w:themeColor="accent3"/>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customStyle="1" w:styleId="TableauGrille4-Accentuation41">
    <w:name w:val="Tableau Grille 4 - Accentuation 41"/>
    <w:basedOn w:val="TableauNormal"/>
    <w:uiPriority w:val="49"/>
    <w:semiHidden/>
    <w:rsid w:val="0027180D"/>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insideV w:val="single" w:sz="4" w:space="0" w:color="F6B7BC" w:themeColor="accent4" w:themeTint="99"/>
      </w:tblBorders>
    </w:tblPr>
    <w:tblStylePr w:type="firstRow">
      <w:rPr>
        <w:b/>
        <w:bCs/>
        <w:color w:val="FFFFFF" w:themeColor="background1"/>
      </w:rPr>
      <w:tblPr/>
      <w:tcPr>
        <w:tcBorders>
          <w:top w:val="single" w:sz="4" w:space="0" w:color="F08791" w:themeColor="accent4"/>
          <w:left w:val="single" w:sz="4" w:space="0" w:color="F08791" w:themeColor="accent4"/>
          <w:bottom w:val="single" w:sz="4" w:space="0" w:color="F08791" w:themeColor="accent4"/>
          <w:right w:val="single" w:sz="4" w:space="0" w:color="F08791" w:themeColor="accent4"/>
          <w:insideH w:val="nil"/>
          <w:insideV w:val="nil"/>
        </w:tcBorders>
        <w:shd w:val="clear" w:color="auto" w:fill="F08791" w:themeFill="accent4"/>
      </w:tcPr>
    </w:tblStylePr>
    <w:tblStylePr w:type="lastRow">
      <w:rPr>
        <w:b/>
        <w:bCs/>
      </w:rPr>
      <w:tblPr/>
      <w:tcPr>
        <w:tcBorders>
          <w:top w:val="double" w:sz="4" w:space="0" w:color="F08791" w:themeColor="accent4"/>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customStyle="1" w:styleId="TableauGrille4-Accentuation51">
    <w:name w:val="Tableau Grille 4 - Accentuation 51"/>
    <w:basedOn w:val="TableauNormal"/>
    <w:uiPriority w:val="49"/>
    <w:semiHidden/>
    <w:rsid w:val="0027180D"/>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insideV w:val="single" w:sz="4" w:space="0" w:color="FFF2AE" w:themeColor="accent5" w:themeTint="99"/>
      </w:tblBorders>
    </w:tblPr>
    <w:tblStylePr w:type="firstRow">
      <w:rPr>
        <w:b/>
        <w:bCs/>
        <w:color w:val="FFFFFF" w:themeColor="background1"/>
      </w:rPr>
      <w:tblPr/>
      <w:tcPr>
        <w:tcBorders>
          <w:top w:val="single" w:sz="4" w:space="0" w:color="FFEB78" w:themeColor="accent5"/>
          <w:left w:val="single" w:sz="4" w:space="0" w:color="FFEB78" w:themeColor="accent5"/>
          <w:bottom w:val="single" w:sz="4" w:space="0" w:color="FFEB78" w:themeColor="accent5"/>
          <w:right w:val="single" w:sz="4" w:space="0" w:color="FFEB78" w:themeColor="accent5"/>
          <w:insideH w:val="nil"/>
          <w:insideV w:val="nil"/>
        </w:tcBorders>
        <w:shd w:val="clear" w:color="auto" w:fill="FFEB78" w:themeFill="accent5"/>
      </w:tcPr>
    </w:tblStylePr>
    <w:tblStylePr w:type="lastRow">
      <w:rPr>
        <w:b/>
        <w:bCs/>
      </w:rPr>
      <w:tblPr/>
      <w:tcPr>
        <w:tcBorders>
          <w:top w:val="double" w:sz="4" w:space="0" w:color="FFEB78" w:themeColor="accent5"/>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customStyle="1" w:styleId="TableauGrille4-Accentuation61">
    <w:name w:val="Tableau Grille 4 - Accentuation 61"/>
    <w:basedOn w:val="TableauNormal"/>
    <w:uiPriority w:val="49"/>
    <w:semiHidden/>
    <w:rsid w:val="0027180D"/>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insideV w:val="single" w:sz="4" w:space="0" w:color="21AEFF" w:themeColor="accent6" w:themeTint="99"/>
      </w:tblBorders>
    </w:tblPr>
    <w:tblStylePr w:type="firstRow">
      <w:rPr>
        <w:b/>
        <w:bCs/>
        <w:color w:val="FFFFFF" w:themeColor="background1"/>
      </w:rPr>
      <w:tblPr/>
      <w:tcPr>
        <w:tcBorders>
          <w:top w:val="single" w:sz="4" w:space="0" w:color="005A8C" w:themeColor="accent6"/>
          <w:left w:val="single" w:sz="4" w:space="0" w:color="005A8C" w:themeColor="accent6"/>
          <w:bottom w:val="single" w:sz="4" w:space="0" w:color="005A8C" w:themeColor="accent6"/>
          <w:right w:val="single" w:sz="4" w:space="0" w:color="005A8C" w:themeColor="accent6"/>
          <w:insideH w:val="nil"/>
          <w:insideV w:val="nil"/>
        </w:tcBorders>
        <w:shd w:val="clear" w:color="auto" w:fill="005A8C" w:themeFill="accent6"/>
      </w:tcPr>
    </w:tblStylePr>
    <w:tblStylePr w:type="lastRow">
      <w:rPr>
        <w:b/>
        <w:bCs/>
      </w:rPr>
      <w:tblPr/>
      <w:tcPr>
        <w:tcBorders>
          <w:top w:val="double" w:sz="4" w:space="0" w:color="005A8C" w:themeColor="accent6"/>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customStyle="1" w:styleId="TableauGrille5Fonc1">
    <w:name w:val="Tableau Grille 5 Foncé1"/>
    <w:basedOn w:val="TableauNormal"/>
    <w:uiPriority w:val="50"/>
    <w:semiHidden/>
    <w:rsid w:val="002718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ableauGrille5Fonc-Accentuation11">
    <w:name w:val="Tableau Grille 5 Foncé - Accentuation 11"/>
    <w:basedOn w:val="TableauNormal"/>
    <w:uiPriority w:val="50"/>
    <w:semiHidden/>
    <w:rsid w:val="002718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2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6BEA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6BEA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6BEA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6BEAA" w:themeFill="accent1"/>
      </w:tcPr>
    </w:tblStylePr>
    <w:tblStylePr w:type="band1Vert">
      <w:tblPr/>
      <w:tcPr>
        <w:shd w:val="clear" w:color="auto" w:fill="B5E5DC" w:themeFill="accent1" w:themeFillTint="66"/>
      </w:tcPr>
    </w:tblStylePr>
    <w:tblStylePr w:type="band1Horz">
      <w:tblPr/>
      <w:tcPr>
        <w:shd w:val="clear" w:color="auto" w:fill="B5E5DC" w:themeFill="accent1" w:themeFillTint="66"/>
      </w:tcPr>
    </w:tblStylePr>
  </w:style>
  <w:style w:type="table" w:customStyle="1" w:styleId="TableauGrille5Fonc-Accentuation21">
    <w:name w:val="Tableau Grille 5 Foncé - Accentuation 21"/>
    <w:basedOn w:val="TableauNormal"/>
    <w:uiPriority w:val="50"/>
    <w:semiHidden/>
    <w:rsid w:val="002718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DED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D828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D828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D828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D8282" w:themeFill="accent2"/>
      </w:tcPr>
    </w:tblStylePr>
    <w:tblStylePr w:type="band1Vert">
      <w:tblPr/>
      <w:tcPr>
        <w:shd w:val="clear" w:color="auto" w:fill="9BDCDC" w:themeFill="accent2" w:themeFillTint="66"/>
      </w:tcPr>
    </w:tblStylePr>
    <w:tblStylePr w:type="band1Horz">
      <w:tblPr/>
      <w:tcPr>
        <w:shd w:val="clear" w:color="auto" w:fill="9BDCDC" w:themeFill="accent2" w:themeFillTint="66"/>
      </w:tcPr>
    </w:tblStylePr>
  </w:style>
  <w:style w:type="table" w:customStyle="1" w:styleId="TableauGrille5Fonc-Accentuation31">
    <w:name w:val="Tableau Grille 5 Foncé - Accentuation 31"/>
    <w:basedOn w:val="TableauNormal"/>
    <w:uiPriority w:val="50"/>
    <w:semiHidden/>
    <w:rsid w:val="002718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F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B4D2"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B4D2"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B4D2"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B4D2" w:themeFill="accent3"/>
      </w:tcPr>
    </w:tblStylePr>
    <w:tblStylePr w:type="band1Vert">
      <w:tblPr/>
      <w:tcPr>
        <w:shd w:val="clear" w:color="auto" w:fill="B3E0ED" w:themeFill="accent3" w:themeFillTint="66"/>
      </w:tcPr>
    </w:tblStylePr>
    <w:tblStylePr w:type="band1Horz">
      <w:tblPr/>
      <w:tcPr>
        <w:shd w:val="clear" w:color="auto" w:fill="B3E0ED" w:themeFill="accent3" w:themeFillTint="66"/>
      </w:tcPr>
    </w:tblStylePr>
  </w:style>
  <w:style w:type="table" w:customStyle="1" w:styleId="TableauGrille5Fonc-Accentuation41">
    <w:name w:val="Tableau Grille 5 Foncé - Accentuation 41"/>
    <w:basedOn w:val="TableauNormal"/>
    <w:uiPriority w:val="50"/>
    <w:semiHidden/>
    <w:rsid w:val="002718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7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879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879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879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8791" w:themeFill="accent4"/>
      </w:tcPr>
    </w:tblStylePr>
    <w:tblStylePr w:type="band1Vert">
      <w:tblPr/>
      <w:tcPr>
        <w:shd w:val="clear" w:color="auto" w:fill="F9CFD2" w:themeFill="accent4" w:themeFillTint="66"/>
      </w:tcPr>
    </w:tblStylePr>
    <w:tblStylePr w:type="band1Horz">
      <w:tblPr/>
      <w:tcPr>
        <w:shd w:val="clear" w:color="auto" w:fill="F9CFD2" w:themeFill="accent4" w:themeFillTint="66"/>
      </w:tcPr>
    </w:tblStylePr>
  </w:style>
  <w:style w:type="table" w:customStyle="1" w:styleId="TableauGrille5Fonc-Accentuation51">
    <w:name w:val="Tableau Grille 5 Foncé - Accentuation 51"/>
    <w:basedOn w:val="TableauNormal"/>
    <w:uiPriority w:val="50"/>
    <w:semiHidden/>
    <w:rsid w:val="002718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AE4"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B7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B7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B7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B78" w:themeFill="accent5"/>
      </w:tcPr>
    </w:tblStylePr>
    <w:tblStylePr w:type="band1Vert">
      <w:tblPr/>
      <w:tcPr>
        <w:shd w:val="clear" w:color="auto" w:fill="FFF6C9" w:themeFill="accent5" w:themeFillTint="66"/>
      </w:tcPr>
    </w:tblStylePr>
    <w:tblStylePr w:type="band1Horz">
      <w:tblPr/>
      <w:tcPr>
        <w:shd w:val="clear" w:color="auto" w:fill="FFF6C9" w:themeFill="accent5" w:themeFillTint="66"/>
      </w:tcPr>
    </w:tblStylePr>
  </w:style>
  <w:style w:type="table" w:customStyle="1" w:styleId="TableauGrille5Fonc-Accentuation61">
    <w:name w:val="Tableau Grille 5 Foncé - Accentuation 61"/>
    <w:basedOn w:val="TableauNormal"/>
    <w:uiPriority w:val="50"/>
    <w:semiHidden/>
    <w:rsid w:val="002718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5E4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A8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A8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A8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A8C" w:themeFill="accent6"/>
      </w:tcPr>
    </w:tblStylePr>
    <w:tblStylePr w:type="band1Vert">
      <w:tblPr/>
      <w:tcPr>
        <w:shd w:val="clear" w:color="auto" w:fill="6BC9FF" w:themeFill="accent6" w:themeFillTint="66"/>
      </w:tcPr>
    </w:tblStylePr>
    <w:tblStylePr w:type="band1Horz">
      <w:tblPr/>
      <w:tcPr>
        <w:shd w:val="clear" w:color="auto" w:fill="6BC9FF" w:themeFill="accent6" w:themeFillTint="66"/>
      </w:tcPr>
    </w:tblStylePr>
  </w:style>
  <w:style w:type="table" w:customStyle="1" w:styleId="TableauGrille6Couleur1">
    <w:name w:val="Tableau Grille 6 Couleur1"/>
    <w:basedOn w:val="TableauNormal"/>
    <w:uiPriority w:val="51"/>
    <w:semiHidden/>
    <w:rsid w:val="0027180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Grille6Couleur-Accentuation11">
    <w:name w:val="Tableau Grille 6 Couleur - Accentuation 11"/>
    <w:basedOn w:val="TableauNormal"/>
    <w:uiPriority w:val="51"/>
    <w:semiHidden/>
    <w:rsid w:val="0027180D"/>
    <w:rPr>
      <w:color w:val="329080" w:themeColor="accent1" w:themeShade="BF"/>
    </w:rPr>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insideV w:val="single" w:sz="4" w:space="0" w:color="90D8CB" w:themeColor="accent1" w:themeTint="99"/>
      </w:tblBorders>
    </w:tblPr>
    <w:tblStylePr w:type="firstRow">
      <w:rPr>
        <w:b/>
        <w:bCs/>
      </w:rPr>
      <w:tblPr/>
      <w:tcPr>
        <w:tcBorders>
          <w:bottom w:val="single" w:sz="12" w:space="0" w:color="90D8CB" w:themeColor="accent1" w:themeTint="99"/>
        </w:tcBorders>
      </w:tcPr>
    </w:tblStylePr>
    <w:tblStylePr w:type="lastRow">
      <w:rPr>
        <w:b/>
        <w:bCs/>
      </w:rPr>
      <w:tblPr/>
      <w:tcPr>
        <w:tcBorders>
          <w:top w:val="double" w:sz="4" w:space="0" w:color="90D8CB" w:themeColor="accent1" w:themeTint="99"/>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customStyle="1" w:styleId="TableauGrille6Couleur-Accentuation21">
    <w:name w:val="Tableau Grille 6 Couleur - Accentuation 21"/>
    <w:basedOn w:val="TableauNormal"/>
    <w:uiPriority w:val="51"/>
    <w:semiHidden/>
    <w:rsid w:val="0027180D"/>
    <w:rPr>
      <w:color w:val="216161" w:themeColor="accent2" w:themeShade="BF"/>
    </w:rPr>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insideV w:val="single" w:sz="4" w:space="0" w:color="69CBCB" w:themeColor="accent2" w:themeTint="99"/>
      </w:tblBorders>
    </w:tblPr>
    <w:tblStylePr w:type="firstRow">
      <w:rPr>
        <w:b/>
        <w:bCs/>
      </w:rPr>
      <w:tblPr/>
      <w:tcPr>
        <w:tcBorders>
          <w:bottom w:val="single" w:sz="12" w:space="0" w:color="69CBCB" w:themeColor="accent2" w:themeTint="99"/>
        </w:tcBorders>
      </w:tcPr>
    </w:tblStylePr>
    <w:tblStylePr w:type="lastRow">
      <w:rPr>
        <w:b/>
        <w:bCs/>
      </w:rPr>
      <w:tblPr/>
      <w:tcPr>
        <w:tcBorders>
          <w:top w:val="double" w:sz="4" w:space="0" w:color="69CBCB" w:themeColor="accent2" w:themeTint="99"/>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customStyle="1" w:styleId="TableauGrille6Couleur-Accentuation31">
    <w:name w:val="Tableau Grille 6 Couleur - Accentuation 31"/>
    <w:basedOn w:val="TableauNormal"/>
    <w:uiPriority w:val="51"/>
    <w:semiHidden/>
    <w:rsid w:val="0027180D"/>
    <w:rPr>
      <w:color w:val="278BA6" w:themeColor="accent3" w:themeShade="BF"/>
    </w:rPr>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insideV w:val="single" w:sz="4" w:space="0" w:color="8DD1E4" w:themeColor="accent3" w:themeTint="99"/>
      </w:tblBorders>
    </w:tblPr>
    <w:tblStylePr w:type="firstRow">
      <w:rPr>
        <w:b/>
        <w:bCs/>
      </w:rPr>
      <w:tblPr/>
      <w:tcPr>
        <w:tcBorders>
          <w:bottom w:val="single" w:sz="12" w:space="0" w:color="8DD1E4" w:themeColor="accent3" w:themeTint="99"/>
        </w:tcBorders>
      </w:tcPr>
    </w:tblStylePr>
    <w:tblStylePr w:type="lastRow">
      <w:rPr>
        <w:b/>
        <w:bCs/>
      </w:rPr>
      <w:tblPr/>
      <w:tcPr>
        <w:tcBorders>
          <w:top w:val="double" w:sz="4" w:space="0" w:color="8DD1E4" w:themeColor="accent3" w:themeTint="99"/>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customStyle="1" w:styleId="TableauGrille6Couleur-Accentuation41">
    <w:name w:val="Tableau Grille 6 Couleur - Accentuation 41"/>
    <w:basedOn w:val="TableauNormal"/>
    <w:uiPriority w:val="51"/>
    <w:semiHidden/>
    <w:rsid w:val="0027180D"/>
    <w:rPr>
      <w:color w:val="E53343" w:themeColor="accent4" w:themeShade="BF"/>
    </w:rPr>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insideV w:val="single" w:sz="4" w:space="0" w:color="F6B7BC" w:themeColor="accent4" w:themeTint="99"/>
      </w:tblBorders>
    </w:tblPr>
    <w:tblStylePr w:type="firstRow">
      <w:rPr>
        <w:b/>
        <w:bCs/>
      </w:rPr>
      <w:tblPr/>
      <w:tcPr>
        <w:tcBorders>
          <w:bottom w:val="single" w:sz="12" w:space="0" w:color="F6B7BC" w:themeColor="accent4" w:themeTint="99"/>
        </w:tcBorders>
      </w:tcPr>
    </w:tblStylePr>
    <w:tblStylePr w:type="lastRow">
      <w:rPr>
        <w:b/>
        <w:bCs/>
      </w:rPr>
      <w:tblPr/>
      <w:tcPr>
        <w:tcBorders>
          <w:top w:val="double" w:sz="4" w:space="0" w:color="F6B7BC" w:themeColor="accent4" w:themeTint="99"/>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customStyle="1" w:styleId="TableauGrille6Couleur-Accentuation51">
    <w:name w:val="Tableau Grille 6 Couleur - Accentuation 51"/>
    <w:basedOn w:val="TableauNormal"/>
    <w:uiPriority w:val="51"/>
    <w:semiHidden/>
    <w:rsid w:val="0027180D"/>
    <w:rPr>
      <w:color w:val="FFDC19" w:themeColor="accent5" w:themeShade="BF"/>
    </w:rPr>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insideV w:val="single" w:sz="4" w:space="0" w:color="FFF2AE" w:themeColor="accent5" w:themeTint="99"/>
      </w:tblBorders>
    </w:tblPr>
    <w:tblStylePr w:type="firstRow">
      <w:rPr>
        <w:b/>
        <w:bCs/>
      </w:rPr>
      <w:tblPr/>
      <w:tcPr>
        <w:tcBorders>
          <w:bottom w:val="single" w:sz="12" w:space="0" w:color="FFF2AE" w:themeColor="accent5" w:themeTint="99"/>
        </w:tcBorders>
      </w:tcPr>
    </w:tblStylePr>
    <w:tblStylePr w:type="lastRow">
      <w:rPr>
        <w:b/>
        <w:bCs/>
      </w:rPr>
      <w:tblPr/>
      <w:tcPr>
        <w:tcBorders>
          <w:top w:val="double" w:sz="4" w:space="0" w:color="FFF2AE" w:themeColor="accent5" w:themeTint="99"/>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customStyle="1" w:styleId="TableauGrille6Couleur-Accentuation61">
    <w:name w:val="Tableau Grille 6 Couleur - Accentuation 61"/>
    <w:basedOn w:val="TableauNormal"/>
    <w:uiPriority w:val="51"/>
    <w:semiHidden/>
    <w:rsid w:val="0027180D"/>
    <w:rPr>
      <w:color w:val="004268" w:themeColor="accent6" w:themeShade="BF"/>
    </w:rPr>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insideV w:val="single" w:sz="4" w:space="0" w:color="21AEFF" w:themeColor="accent6" w:themeTint="99"/>
      </w:tblBorders>
    </w:tblPr>
    <w:tblStylePr w:type="firstRow">
      <w:rPr>
        <w:b/>
        <w:bCs/>
      </w:rPr>
      <w:tblPr/>
      <w:tcPr>
        <w:tcBorders>
          <w:bottom w:val="single" w:sz="12" w:space="0" w:color="21AEFF" w:themeColor="accent6" w:themeTint="99"/>
        </w:tcBorders>
      </w:tcPr>
    </w:tblStylePr>
    <w:tblStylePr w:type="lastRow">
      <w:rPr>
        <w:b/>
        <w:bCs/>
      </w:rPr>
      <w:tblPr/>
      <w:tcPr>
        <w:tcBorders>
          <w:top w:val="double" w:sz="4" w:space="0" w:color="21AEFF" w:themeColor="accent6" w:themeTint="99"/>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customStyle="1" w:styleId="TableauGrille7Couleur1">
    <w:name w:val="Tableau Grille 7 Couleur1"/>
    <w:basedOn w:val="TableauNormal"/>
    <w:uiPriority w:val="52"/>
    <w:semiHidden/>
    <w:rsid w:val="0027180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eauGrille7Couleur-Accentuation11">
    <w:name w:val="Tableau Grille 7 Couleur - Accentuation 11"/>
    <w:basedOn w:val="TableauNormal"/>
    <w:uiPriority w:val="52"/>
    <w:semiHidden/>
    <w:rsid w:val="0027180D"/>
    <w:rPr>
      <w:color w:val="329080" w:themeColor="accent1" w:themeShade="BF"/>
    </w:rPr>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insideV w:val="single" w:sz="4" w:space="0" w:color="90D8C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2ED" w:themeFill="accent1" w:themeFillTint="33"/>
      </w:tcPr>
    </w:tblStylePr>
    <w:tblStylePr w:type="band1Horz">
      <w:tblPr/>
      <w:tcPr>
        <w:shd w:val="clear" w:color="auto" w:fill="DAF2ED" w:themeFill="accent1" w:themeFillTint="33"/>
      </w:tcPr>
    </w:tblStylePr>
    <w:tblStylePr w:type="neCell">
      <w:tblPr/>
      <w:tcPr>
        <w:tcBorders>
          <w:bottom w:val="single" w:sz="4" w:space="0" w:color="90D8CB" w:themeColor="accent1" w:themeTint="99"/>
        </w:tcBorders>
      </w:tcPr>
    </w:tblStylePr>
    <w:tblStylePr w:type="nwCell">
      <w:tblPr/>
      <w:tcPr>
        <w:tcBorders>
          <w:bottom w:val="single" w:sz="4" w:space="0" w:color="90D8CB" w:themeColor="accent1" w:themeTint="99"/>
        </w:tcBorders>
      </w:tcPr>
    </w:tblStylePr>
    <w:tblStylePr w:type="seCell">
      <w:tblPr/>
      <w:tcPr>
        <w:tcBorders>
          <w:top w:val="single" w:sz="4" w:space="0" w:color="90D8CB" w:themeColor="accent1" w:themeTint="99"/>
        </w:tcBorders>
      </w:tcPr>
    </w:tblStylePr>
    <w:tblStylePr w:type="swCell">
      <w:tblPr/>
      <w:tcPr>
        <w:tcBorders>
          <w:top w:val="single" w:sz="4" w:space="0" w:color="90D8CB" w:themeColor="accent1" w:themeTint="99"/>
        </w:tcBorders>
      </w:tcPr>
    </w:tblStylePr>
  </w:style>
  <w:style w:type="table" w:customStyle="1" w:styleId="TableauGrille7Couleur-Accentuation21">
    <w:name w:val="Tableau Grille 7 Couleur - Accentuation 21"/>
    <w:basedOn w:val="TableauNormal"/>
    <w:uiPriority w:val="52"/>
    <w:semiHidden/>
    <w:rsid w:val="0027180D"/>
    <w:rPr>
      <w:color w:val="216161" w:themeColor="accent2" w:themeShade="BF"/>
    </w:rPr>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insideV w:val="single" w:sz="4" w:space="0" w:color="69CB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DEDED" w:themeFill="accent2" w:themeFillTint="33"/>
      </w:tcPr>
    </w:tblStylePr>
    <w:tblStylePr w:type="band1Horz">
      <w:tblPr/>
      <w:tcPr>
        <w:shd w:val="clear" w:color="auto" w:fill="CDEDED" w:themeFill="accent2" w:themeFillTint="33"/>
      </w:tcPr>
    </w:tblStylePr>
    <w:tblStylePr w:type="neCell">
      <w:tblPr/>
      <w:tcPr>
        <w:tcBorders>
          <w:bottom w:val="single" w:sz="4" w:space="0" w:color="69CBCB" w:themeColor="accent2" w:themeTint="99"/>
        </w:tcBorders>
      </w:tcPr>
    </w:tblStylePr>
    <w:tblStylePr w:type="nwCell">
      <w:tblPr/>
      <w:tcPr>
        <w:tcBorders>
          <w:bottom w:val="single" w:sz="4" w:space="0" w:color="69CBCB" w:themeColor="accent2" w:themeTint="99"/>
        </w:tcBorders>
      </w:tcPr>
    </w:tblStylePr>
    <w:tblStylePr w:type="seCell">
      <w:tblPr/>
      <w:tcPr>
        <w:tcBorders>
          <w:top w:val="single" w:sz="4" w:space="0" w:color="69CBCB" w:themeColor="accent2" w:themeTint="99"/>
        </w:tcBorders>
      </w:tcPr>
    </w:tblStylePr>
    <w:tblStylePr w:type="swCell">
      <w:tblPr/>
      <w:tcPr>
        <w:tcBorders>
          <w:top w:val="single" w:sz="4" w:space="0" w:color="69CBCB" w:themeColor="accent2" w:themeTint="99"/>
        </w:tcBorders>
      </w:tcPr>
    </w:tblStylePr>
  </w:style>
  <w:style w:type="table" w:customStyle="1" w:styleId="TableauGrille7Couleur-Accentuation31">
    <w:name w:val="Tableau Grille 7 Couleur - Accentuation 31"/>
    <w:basedOn w:val="TableauNormal"/>
    <w:uiPriority w:val="52"/>
    <w:semiHidden/>
    <w:rsid w:val="0027180D"/>
    <w:rPr>
      <w:color w:val="278BA6" w:themeColor="accent3" w:themeShade="BF"/>
    </w:rPr>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insideV w:val="single" w:sz="4" w:space="0" w:color="8DD1E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FF6" w:themeFill="accent3" w:themeFillTint="33"/>
      </w:tcPr>
    </w:tblStylePr>
    <w:tblStylePr w:type="band1Horz">
      <w:tblPr/>
      <w:tcPr>
        <w:shd w:val="clear" w:color="auto" w:fill="D9EFF6" w:themeFill="accent3" w:themeFillTint="33"/>
      </w:tcPr>
    </w:tblStylePr>
    <w:tblStylePr w:type="neCell">
      <w:tblPr/>
      <w:tcPr>
        <w:tcBorders>
          <w:bottom w:val="single" w:sz="4" w:space="0" w:color="8DD1E4" w:themeColor="accent3" w:themeTint="99"/>
        </w:tcBorders>
      </w:tcPr>
    </w:tblStylePr>
    <w:tblStylePr w:type="nwCell">
      <w:tblPr/>
      <w:tcPr>
        <w:tcBorders>
          <w:bottom w:val="single" w:sz="4" w:space="0" w:color="8DD1E4" w:themeColor="accent3" w:themeTint="99"/>
        </w:tcBorders>
      </w:tcPr>
    </w:tblStylePr>
    <w:tblStylePr w:type="seCell">
      <w:tblPr/>
      <w:tcPr>
        <w:tcBorders>
          <w:top w:val="single" w:sz="4" w:space="0" w:color="8DD1E4" w:themeColor="accent3" w:themeTint="99"/>
        </w:tcBorders>
      </w:tcPr>
    </w:tblStylePr>
    <w:tblStylePr w:type="swCell">
      <w:tblPr/>
      <w:tcPr>
        <w:tcBorders>
          <w:top w:val="single" w:sz="4" w:space="0" w:color="8DD1E4" w:themeColor="accent3" w:themeTint="99"/>
        </w:tcBorders>
      </w:tcPr>
    </w:tblStylePr>
  </w:style>
  <w:style w:type="table" w:customStyle="1" w:styleId="TableauGrille7Couleur-Accentuation41">
    <w:name w:val="Tableau Grille 7 Couleur - Accentuation 41"/>
    <w:basedOn w:val="TableauNormal"/>
    <w:uiPriority w:val="52"/>
    <w:semiHidden/>
    <w:rsid w:val="0027180D"/>
    <w:rPr>
      <w:color w:val="E53343" w:themeColor="accent4" w:themeShade="BF"/>
    </w:rPr>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insideV w:val="single" w:sz="4" w:space="0" w:color="F6B7B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7E8" w:themeFill="accent4" w:themeFillTint="33"/>
      </w:tcPr>
    </w:tblStylePr>
    <w:tblStylePr w:type="band1Horz">
      <w:tblPr/>
      <w:tcPr>
        <w:shd w:val="clear" w:color="auto" w:fill="FCE7E8" w:themeFill="accent4" w:themeFillTint="33"/>
      </w:tcPr>
    </w:tblStylePr>
    <w:tblStylePr w:type="neCell">
      <w:tblPr/>
      <w:tcPr>
        <w:tcBorders>
          <w:bottom w:val="single" w:sz="4" w:space="0" w:color="F6B7BC" w:themeColor="accent4" w:themeTint="99"/>
        </w:tcBorders>
      </w:tcPr>
    </w:tblStylePr>
    <w:tblStylePr w:type="nwCell">
      <w:tblPr/>
      <w:tcPr>
        <w:tcBorders>
          <w:bottom w:val="single" w:sz="4" w:space="0" w:color="F6B7BC" w:themeColor="accent4" w:themeTint="99"/>
        </w:tcBorders>
      </w:tcPr>
    </w:tblStylePr>
    <w:tblStylePr w:type="seCell">
      <w:tblPr/>
      <w:tcPr>
        <w:tcBorders>
          <w:top w:val="single" w:sz="4" w:space="0" w:color="F6B7BC" w:themeColor="accent4" w:themeTint="99"/>
        </w:tcBorders>
      </w:tcPr>
    </w:tblStylePr>
    <w:tblStylePr w:type="swCell">
      <w:tblPr/>
      <w:tcPr>
        <w:tcBorders>
          <w:top w:val="single" w:sz="4" w:space="0" w:color="F6B7BC" w:themeColor="accent4" w:themeTint="99"/>
        </w:tcBorders>
      </w:tcPr>
    </w:tblStylePr>
  </w:style>
  <w:style w:type="table" w:customStyle="1" w:styleId="TableauGrille7Couleur-Accentuation51">
    <w:name w:val="Tableau Grille 7 Couleur - Accentuation 51"/>
    <w:basedOn w:val="TableauNormal"/>
    <w:uiPriority w:val="52"/>
    <w:semiHidden/>
    <w:rsid w:val="0027180D"/>
    <w:rPr>
      <w:color w:val="FFDC19" w:themeColor="accent5" w:themeShade="BF"/>
    </w:rPr>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insideV w:val="single" w:sz="4" w:space="0" w:color="FFF2A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AE4" w:themeFill="accent5" w:themeFillTint="33"/>
      </w:tcPr>
    </w:tblStylePr>
    <w:tblStylePr w:type="band1Horz">
      <w:tblPr/>
      <w:tcPr>
        <w:shd w:val="clear" w:color="auto" w:fill="FFFAE4" w:themeFill="accent5" w:themeFillTint="33"/>
      </w:tcPr>
    </w:tblStylePr>
    <w:tblStylePr w:type="neCell">
      <w:tblPr/>
      <w:tcPr>
        <w:tcBorders>
          <w:bottom w:val="single" w:sz="4" w:space="0" w:color="FFF2AE" w:themeColor="accent5" w:themeTint="99"/>
        </w:tcBorders>
      </w:tcPr>
    </w:tblStylePr>
    <w:tblStylePr w:type="nwCell">
      <w:tblPr/>
      <w:tcPr>
        <w:tcBorders>
          <w:bottom w:val="single" w:sz="4" w:space="0" w:color="FFF2AE" w:themeColor="accent5" w:themeTint="99"/>
        </w:tcBorders>
      </w:tcPr>
    </w:tblStylePr>
    <w:tblStylePr w:type="seCell">
      <w:tblPr/>
      <w:tcPr>
        <w:tcBorders>
          <w:top w:val="single" w:sz="4" w:space="0" w:color="FFF2AE" w:themeColor="accent5" w:themeTint="99"/>
        </w:tcBorders>
      </w:tcPr>
    </w:tblStylePr>
    <w:tblStylePr w:type="swCell">
      <w:tblPr/>
      <w:tcPr>
        <w:tcBorders>
          <w:top w:val="single" w:sz="4" w:space="0" w:color="FFF2AE" w:themeColor="accent5" w:themeTint="99"/>
        </w:tcBorders>
      </w:tcPr>
    </w:tblStylePr>
  </w:style>
  <w:style w:type="table" w:customStyle="1" w:styleId="TableauGrille7Couleur-Accentuation61">
    <w:name w:val="Tableau Grille 7 Couleur - Accentuation 61"/>
    <w:basedOn w:val="TableauNormal"/>
    <w:uiPriority w:val="52"/>
    <w:semiHidden/>
    <w:rsid w:val="0027180D"/>
    <w:rPr>
      <w:color w:val="004268" w:themeColor="accent6" w:themeShade="BF"/>
    </w:rPr>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insideV w:val="single" w:sz="4" w:space="0" w:color="21AE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5E4FF" w:themeFill="accent6" w:themeFillTint="33"/>
      </w:tcPr>
    </w:tblStylePr>
    <w:tblStylePr w:type="band1Horz">
      <w:tblPr/>
      <w:tcPr>
        <w:shd w:val="clear" w:color="auto" w:fill="B5E4FF" w:themeFill="accent6" w:themeFillTint="33"/>
      </w:tcPr>
    </w:tblStylePr>
    <w:tblStylePr w:type="neCell">
      <w:tblPr/>
      <w:tcPr>
        <w:tcBorders>
          <w:bottom w:val="single" w:sz="4" w:space="0" w:color="21AEFF" w:themeColor="accent6" w:themeTint="99"/>
        </w:tcBorders>
      </w:tcPr>
    </w:tblStylePr>
    <w:tblStylePr w:type="nwCell">
      <w:tblPr/>
      <w:tcPr>
        <w:tcBorders>
          <w:bottom w:val="single" w:sz="4" w:space="0" w:color="21AEFF" w:themeColor="accent6" w:themeTint="99"/>
        </w:tcBorders>
      </w:tcPr>
    </w:tblStylePr>
    <w:tblStylePr w:type="seCell">
      <w:tblPr/>
      <w:tcPr>
        <w:tcBorders>
          <w:top w:val="single" w:sz="4" w:space="0" w:color="21AEFF" w:themeColor="accent6" w:themeTint="99"/>
        </w:tcBorders>
      </w:tcPr>
    </w:tblStylePr>
    <w:tblStylePr w:type="swCell">
      <w:tblPr/>
      <w:tcPr>
        <w:tcBorders>
          <w:top w:val="single" w:sz="4" w:space="0" w:color="21AEFF" w:themeColor="accent6" w:themeTint="99"/>
        </w:tcBorders>
      </w:tcPr>
    </w:tblStylePr>
  </w:style>
  <w:style w:type="table" w:customStyle="1" w:styleId="TableauListe1Clair1">
    <w:name w:val="Tableau Liste 1 Clair1"/>
    <w:basedOn w:val="TableauNormal"/>
    <w:uiPriority w:val="46"/>
    <w:semiHidden/>
    <w:rsid w:val="0027180D"/>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Liste1Clair-Accentuation11">
    <w:name w:val="Tableau Liste 1 Clair - Accentuation 11"/>
    <w:basedOn w:val="TableauNormal"/>
    <w:uiPriority w:val="46"/>
    <w:semiHidden/>
    <w:rsid w:val="0027180D"/>
    <w:tblPr>
      <w:tblStyleRowBandSize w:val="1"/>
      <w:tblStyleColBandSize w:val="1"/>
    </w:tblPr>
    <w:tblStylePr w:type="firstRow">
      <w:rPr>
        <w:b/>
        <w:bCs/>
      </w:rPr>
      <w:tblPr/>
      <w:tcPr>
        <w:tcBorders>
          <w:bottom w:val="single" w:sz="4" w:space="0" w:color="90D8CB" w:themeColor="accent1" w:themeTint="99"/>
        </w:tcBorders>
      </w:tcPr>
    </w:tblStylePr>
    <w:tblStylePr w:type="lastRow">
      <w:rPr>
        <w:b/>
        <w:bCs/>
      </w:rPr>
      <w:tblPr/>
      <w:tcPr>
        <w:tcBorders>
          <w:top w:val="single" w:sz="4" w:space="0" w:color="90D8CB" w:themeColor="accent1" w:themeTint="99"/>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customStyle="1" w:styleId="TableauListe1Clair-Accentuation21">
    <w:name w:val="Tableau Liste 1 Clair - Accentuation 21"/>
    <w:basedOn w:val="TableauNormal"/>
    <w:uiPriority w:val="46"/>
    <w:semiHidden/>
    <w:rsid w:val="0027180D"/>
    <w:tblPr>
      <w:tblStyleRowBandSize w:val="1"/>
      <w:tblStyleColBandSize w:val="1"/>
    </w:tblPr>
    <w:tblStylePr w:type="firstRow">
      <w:rPr>
        <w:b/>
        <w:bCs/>
      </w:rPr>
      <w:tblPr/>
      <w:tcPr>
        <w:tcBorders>
          <w:bottom w:val="single" w:sz="4" w:space="0" w:color="69CBCB" w:themeColor="accent2" w:themeTint="99"/>
        </w:tcBorders>
      </w:tcPr>
    </w:tblStylePr>
    <w:tblStylePr w:type="lastRow">
      <w:rPr>
        <w:b/>
        <w:bCs/>
      </w:rPr>
      <w:tblPr/>
      <w:tcPr>
        <w:tcBorders>
          <w:top w:val="single" w:sz="4" w:space="0" w:color="69CBCB" w:themeColor="accent2" w:themeTint="99"/>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customStyle="1" w:styleId="TableauListe1Clair-Accentuation31">
    <w:name w:val="Tableau Liste 1 Clair - Accentuation 31"/>
    <w:basedOn w:val="TableauNormal"/>
    <w:uiPriority w:val="46"/>
    <w:semiHidden/>
    <w:rsid w:val="0027180D"/>
    <w:tblPr>
      <w:tblStyleRowBandSize w:val="1"/>
      <w:tblStyleColBandSize w:val="1"/>
    </w:tblPr>
    <w:tblStylePr w:type="firstRow">
      <w:rPr>
        <w:b/>
        <w:bCs/>
      </w:rPr>
      <w:tblPr/>
      <w:tcPr>
        <w:tcBorders>
          <w:bottom w:val="single" w:sz="4" w:space="0" w:color="8DD1E4" w:themeColor="accent3" w:themeTint="99"/>
        </w:tcBorders>
      </w:tcPr>
    </w:tblStylePr>
    <w:tblStylePr w:type="lastRow">
      <w:rPr>
        <w:b/>
        <w:bCs/>
      </w:rPr>
      <w:tblPr/>
      <w:tcPr>
        <w:tcBorders>
          <w:top w:val="single" w:sz="4" w:space="0" w:color="8DD1E4" w:themeColor="accent3" w:themeTint="99"/>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customStyle="1" w:styleId="TableauListe1Clair-Accentuation41">
    <w:name w:val="Tableau Liste 1 Clair - Accentuation 41"/>
    <w:basedOn w:val="TableauNormal"/>
    <w:uiPriority w:val="46"/>
    <w:semiHidden/>
    <w:rsid w:val="0027180D"/>
    <w:tblPr>
      <w:tblStyleRowBandSize w:val="1"/>
      <w:tblStyleColBandSize w:val="1"/>
    </w:tblPr>
    <w:tblStylePr w:type="firstRow">
      <w:rPr>
        <w:b/>
        <w:bCs/>
      </w:rPr>
      <w:tblPr/>
      <w:tcPr>
        <w:tcBorders>
          <w:bottom w:val="single" w:sz="4" w:space="0" w:color="F6B7BC" w:themeColor="accent4" w:themeTint="99"/>
        </w:tcBorders>
      </w:tcPr>
    </w:tblStylePr>
    <w:tblStylePr w:type="lastRow">
      <w:rPr>
        <w:b/>
        <w:bCs/>
      </w:rPr>
      <w:tblPr/>
      <w:tcPr>
        <w:tcBorders>
          <w:top w:val="single" w:sz="4" w:space="0" w:color="F6B7BC" w:themeColor="accent4" w:themeTint="99"/>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customStyle="1" w:styleId="TableauListe1Clair-Accentuation51">
    <w:name w:val="Tableau Liste 1 Clair - Accentuation 51"/>
    <w:basedOn w:val="TableauNormal"/>
    <w:uiPriority w:val="46"/>
    <w:semiHidden/>
    <w:rsid w:val="0027180D"/>
    <w:tblPr>
      <w:tblStyleRowBandSize w:val="1"/>
      <w:tblStyleColBandSize w:val="1"/>
    </w:tblPr>
    <w:tblStylePr w:type="firstRow">
      <w:rPr>
        <w:b/>
        <w:bCs/>
      </w:rPr>
      <w:tblPr/>
      <w:tcPr>
        <w:tcBorders>
          <w:bottom w:val="single" w:sz="4" w:space="0" w:color="FFF2AE" w:themeColor="accent5" w:themeTint="99"/>
        </w:tcBorders>
      </w:tcPr>
    </w:tblStylePr>
    <w:tblStylePr w:type="lastRow">
      <w:rPr>
        <w:b/>
        <w:bCs/>
      </w:rPr>
      <w:tblPr/>
      <w:tcPr>
        <w:tcBorders>
          <w:top w:val="single" w:sz="4" w:space="0" w:color="FFF2AE" w:themeColor="accent5" w:themeTint="99"/>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customStyle="1" w:styleId="TableauListe1Clair-Accentuation61">
    <w:name w:val="Tableau Liste 1 Clair - Accentuation 61"/>
    <w:basedOn w:val="TableauNormal"/>
    <w:uiPriority w:val="46"/>
    <w:semiHidden/>
    <w:rsid w:val="0027180D"/>
    <w:tblPr>
      <w:tblStyleRowBandSize w:val="1"/>
      <w:tblStyleColBandSize w:val="1"/>
    </w:tblPr>
    <w:tblStylePr w:type="firstRow">
      <w:rPr>
        <w:b/>
        <w:bCs/>
      </w:rPr>
      <w:tblPr/>
      <w:tcPr>
        <w:tcBorders>
          <w:bottom w:val="single" w:sz="4" w:space="0" w:color="21AEFF" w:themeColor="accent6" w:themeTint="99"/>
        </w:tcBorders>
      </w:tcPr>
    </w:tblStylePr>
    <w:tblStylePr w:type="lastRow">
      <w:rPr>
        <w:b/>
        <w:bCs/>
      </w:rPr>
      <w:tblPr/>
      <w:tcPr>
        <w:tcBorders>
          <w:top w:val="single" w:sz="4" w:space="0" w:color="21AEFF" w:themeColor="accent6" w:themeTint="99"/>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customStyle="1" w:styleId="TableauListe21">
    <w:name w:val="Tableau Liste 21"/>
    <w:basedOn w:val="TableauNormal"/>
    <w:uiPriority w:val="47"/>
    <w:semiHidden/>
    <w:rsid w:val="0027180D"/>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Liste2-Accentuation11">
    <w:name w:val="Tableau Liste 2 - Accentuation 11"/>
    <w:basedOn w:val="TableauNormal"/>
    <w:uiPriority w:val="47"/>
    <w:semiHidden/>
    <w:rsid w:val="0027180D"/>
    <w:tblPr>
      <w:tblStyleRowBandSize w:val="1"/>
      <w:tblStyleColBandSize w:val="1"/>
      <w:tblBorders>
        <w:top w:val="single" w:sz="4" w:space="0" w:color="90D8CB" w:themeColor="accent1" w:themeTint="99"/>
        <w:bottom w:val="single" w:sz="4" w:space="0" w:color="90D8CB" w:themeColor="accent1" w:themeTint="99"/>
        <w:insideH w:val="single" w:sz="4" w:space="0" w:color="90D8C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customStyle="1" w:styleId="TableauListe2-Accentuation21">
    <w:name w:val="Tableau Liste 2 - Accentuation 21"/>
    <w:basedOn w:val="TableauNormal"/>
    <w:uiPriority w:val="47"/>
    <w:semiHidden/>
    <w:rsid w:val="0027180D"/>
    <w:tblPr>
      <w:tblStyleRowBandSize w:val="1"/>
      <w:tblStyleColBandSize w:val="1"/>
      <w:tblBorders>
        <w:top w:val="single" w:sz="4" w:space="0" w:color="69CBCB" w:themeColor="accent2" w:themeTint="99"/>
        <w:bottom w:val="single" w:sz="4" w:space="0" w:color="69CBCB" w:themeColor="accent2" w:themeTint="99"/>
        <w:insideH w:val="single" w:sz="4" w:space="0" w:color="69CB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customStyle="1" w:styleId="TableauListe2-Accentuation31">
    <w:name w:val="Tableau Liste 2 - Accentuation 31"/>
    <w:basedOn w:val="TableauNormal"/>
    <w:uiPriority w:val="47"/>
    <w:semiHidden/>
    <w:rsid w:val="0027180D"/>
    <w:tblPr>
      <w:tblStyleRowBandSize w:val="1"/>
      <w:tblStyleColBandSize w:val="1"/>
      <w:tblBorders>
        <w:top w:val="single" w:sz="4" w:space="0" w:color="8DD1E4" w:themeColor="accent3" w:themeTint="99"/>
        <w:bottom w:val="single" w:sz="4" w:space="0" w:color="8DD1E4" w:themeColor="accent3" w:themeTint="99"/>
        <w:insideH w:val="single" w:sz="4" w:space="0" w:color="8DD1E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customStyle="1" w:styleId="TableauListe2-Accentuation41">
    <w:name w:val="Tableau Liste 2 - Accentuation 41"/>
    <w:basedOn w:val="TableauNormal"/>
    <w:uiPriority w:val="47"/>
    <w:semiHidden/>
    <w:rsid w:val="0027180D"/>
    <w:tblPr>
      <w:tblStyleRowBandSize w:val="1"/>
      <w:tblStyleColBandSize w:val="1"/>
      <w:tblBorders>
        <w:top w:val="single" w:sz="4" w:space="0" w:color="F6B7BC" w:themeColor="accent4" w:themeTint="99"/>
        <w:bottom w:val="single" w:sz="4" w:space="0" w:color="F6B7BC" w:themeColor="accent4" w:themeTint="99"/>
        <w:insideH w:val="single" w:sz="4" w:space="0" w:color="F6B7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customStyle="1" w:styleId="TableauListe2-Accentuation51">
    <w:name w:val="Tableau Liste 2 - Accentuation 51"/>
    <w:basedOn w:val="TableauNormal"/>
    <w:uiPriority w:val="47"/>
    <w:semiHidden/>
    <w:rsid w:val="0027180D"/>
    <w:tblPr>
      <w:tblStyleRowBandSize w:val="1"/>
      <w:tblStyleColBandSize w:val="1"/>
      <w:tblBorders>
        <w:top w:val="single" w:sz="4" w:space="0" w:color="FFF2AE" w:themeColor="accent5" w:themeTint="99"/>
        <w:bottom w:val="single" w:sz="4" w:space="0" w:color="FFF2AE" w:themeColor="accent5" w:themeTint="99"/>
        <w:insideH w:val="single" w:sz="4" w:space="0" w:color="FFF2AE"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customStyle="1" w:styleId="TableauListe2-Accentuation61">
    <w:name w:val="Tableau Liste 2 - Accentuation 61"/>
    <w:basedOn w:val="TableauNormal"/>
    <w:uiPriority w:val="47"/>
    <w:semiHidden/>
    <w:rsid w:val="0027180D"/>
    <w:tblPr>
      <w:tblStyleRowBandSize w:val="1"/>
      <w:tblStyleColBandSize w:val="1"/>
      <w:tblBorders>
        <w:top w:val="single" w:sz="4" w:space="0" w:color="21AEFF" w:themeColor="accent6" w:themeTint="99"/>
        <w:bottom w:val="single" w:sz="4" w:space="0" w:color="21AEFF" w:themeColor="accent6" w:themeTint="99"/>
        <w:insideH w:val="single" w:sz="4" w:space="0" w:color="21AE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customStyle="1" w:styleId="TableauListe31">
    <w:name w:val="Tableau Liste 31"/>
    <w:basedOn w:val="TableauNormal"/>
    <w:uiPriority w:val="48"/>
    <w:semiHidden/>
    <w:rsid w:val="0027180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eauListe3-Accentuation11">
    <w:name w:val="Tableau Liste 3 - Accentuation 11"/>
    <w:basedOn w:val="TableauNormal"/>
    <w:uiPriority w:val="48"/>
    <w:semiHidden/>
    <w:rsid w:val="0027180D"/>
    <w:tblPr>
      <w:tblStyleRowBandSize w:val="1"/>
      <w:tblStyleColBandSize w:val="1"/>
      <w:tblBorders>
        <w:top w:val="single" w:sz="4" w:space="0" w:color="46BEAA" w:themeColor="accent1"/>
        <w:left w:val="single" w:sz="4" w:space="0" w:color="46BEAA" w:themeColor="accent1"/>
        <w:bottom w:val="single" w:sz="4" w:space="0" w:color="46BEAA" w:themeColor="accent1"/>
        <w:right w:val="single" w:sz="4" w:space="0" w:color="46BEAA" w:themeColor="accent1"/>
      </w:tblBorders>
    </w:tblPr>
    <w:tblStylePr w:type="firstRow">
      <w:rPr>
        <w:b/>
        <w:bCs/>
        <w:color w:val="FFFFFF" w:themeColor="background1"/>
      </w:rPr>
      <w:tblPr/>
      <w:tcPr>
        <w:shd w:val="clear" w:color="auto" w:fill="46BEAA" w:themeFill="accent1"/>
      </w:tcPr>
    </w:tblStylePr>
    <w:tblStylePr w:type="lastRow">
      <w:rPr>
        <w:b/>
        <w:bCs/>
      </w:rPr>
      <w:tblPr/>
      <w:tcPr>
        <w:tcBorders>
          <w:top w:val="double" w:sz="4" w:space="0" w:color="46BEA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6BEAA" w:themeColor="accent1"/>
          <w:right w:val="single" w:sz="4" w:space="0" w:color="46BEAA" w:themeColor="accent1"/>
        </w:tcBorders>
      </w:tcPr>
    </w:tblStylePr>
    <w:tblStylePr w:type="band1Horz">
      <w:tblPr/>
      <w:tcPr>
        <w:tcBorders>
          <w:top w:val="single" w:sz="4" w:space="0" w:color="46BEAA" w:themeColor="accent1"/>
          <w:bottom w:val="single" w:sz="4" w:space="0" w:color="46BEA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6BEAA" w:themeColor="accent1"/>
          <w:left w:val="nil"/>
        </w:tcBorders>
      </w:tcPr>
    </w:tblStylePr>
    <w:tblStylePr w:type="swCell">
      <w:tblPr/>
      <w:tcPr>
        <w:tcBorders>
          <w:top w:val="double" w:sz="4" w:space="0" w:color="46BEAA" w:themeColor="accent1"/>
          <w:right w:val="nil"/>
        </w:tcBorders>
      </w:tcPr>
    </w:tblStylePr>
  </w:style>
  <w:style w:type="table" w:customStyle="1" w:styleId="TableauListe3-Accentuation21">
    <w:name w:val="Tableau Liste 3 - Accentuation 21"/>
    <w:basedOn w:val="TableauNormal"/>
    <w:uiPriority w:val="48"/>
    <w:semiHidden/>
    <w:rsid w:val="0027180D"/>
    <w:tblPr>
      <w:tblStyleRowBandSize w:val="1"/>
      <w:tblStyleColBandSize w:val="1"/>
      <w:tblBorders>
        <w:top w:val="single" w:sz="4" w:space="0" w:color="2D8282" w:themeColor="accent2"/>
        <w:left w:val="single" w:sz="4" w:space="0" w:color="2D8282" w:themeColor="accent2"/>
        <w:bottom w:val="single" w:sz="4" w:space="0" w:color="2D8282" w:themeColor="accent2"/>
        <w:right w:val="single" w:sz="4" w:space="0" w:color="2D8282" w:themeColor="accent2"/>
      </w:tblBorders>
    </w:tblPr>
    <w:tblStylePr w:type="firstRow">
      <w:rPr>
        <w:b/>
        <w:bCs/>
        <w:color w:val="FFFFFF" w:themeColor="background1"/>
      </w:rPr>
      <w:tblPr/>
      <w:tcPr>
        <w:shd w:val="clear" w:color="auto" w:fill="2D8282" w:themeFill="accent2"/>
      </w:tcPr>
    </w:tblStylePr>
    <w:tblStylePr w:type="lastRow">
      <w:rPr>
        <w:b/>
        <w:bCs/>
      </w:rPr>
      <w:tblPr/>
      <w:tcPr>
        <w:tcBorders>
          <w:top w:val="double" w:sz="4" w:space="0" w:color="2D828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D8282" w:themeColor="accent2"/>
          <w:right w:val="single" w:sz="4" w:space="0" w:color="2D8282" w:themeColor="accent2"/>
        </w:tcBorders>
      </w:tcPr>
    </w:tblStylePr>
    <w:tblStylePr w:type="band1Horz">
      <w:tblPr/>
      <w:tcPr>
        <w:tcBorders>
          <w:top w:val="single" w:sz="4" w:space="0" w:color="2D8282" w:themeColor="accent2"/>
          <w:bottom w:val="single" w:sz="4" w:space="0" w:color="2D828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D8282" w:themeColor="accent2"/>
          <w:left w:val="nil"/>
        </w:tcBorders>
      </w:tcPr>
    </w:tblStylePr>
    <w:tblStylePr w:type="swCell">
      <w:tblPr/>
      <w:tcPr>
        <w:tcBorders>
          <w:top w:val="double" w:sz="4" w:space="0" w:color="2D8282" w:themeColor="accent2"/>
          <w:right w:val="nil"/>
        </w:tcBorders>
      </w:tcPr>
    </w:tblStylePr>
  </w:style>
  <w:style w:type="table" w:customStyle="1" w:styleId="TableauListe3-Accentuation31">
    <w:name w:val="Tableau Liste 3 - Accentuation 31"/>
    <w:basedOn w:val="TableauNormal"/>
    <w:uiPriority w:val="48"/>
    <w:semiHidden/>
    <w:rsid w:val="0027180D"/>
    <w:tblPr>
      <w:tblStyleRowBandSize w:val="1"/>
      <w:tblStyleColBandSize w:val="1"/>
      <w:tblBorders>
        <w:top w:val="single" w:sz="4" w:space="0" w:color="41B4D2" w:themeColor="accent3"/>
        <w:left w:val="single" w:sz="4" w:space="0" w:color="41B4D2" w:themeColor="accent3"/>
        <w:bottom w:val="single" w:sz="4" w:space="0" w:color="41B4D2" w:themeColor="accent3"/>
        <w:right w:val="single" w:sz="4" w:space="0" w:color="41B4D2" w:themeColor="accent3"/>
      </w:tblBorders>
    </w:tblPr>
    <w:tblStylePr w:type="firstRow">
      <w:rPr>
        <w:b/>
        <w:bCs/>
        <w:color w:val="FFFFFF" w:themeColor="background1"/>
      </w:rPr>
      <w:tblPr/>
      <w:tcPr>
        <w:shd w:val="clear" w:color="auto" w:fill="41B4D2" w:themeFill="accent3"/>
      </w:tcPr>
    </w:tblStylePr>
    <w:tblStylePr w:type="lastRow">
      <w:rPr>
        <w:b/>
        <w:bCs/>
      </w:rPr>
      <w:tblPr/>
      <w:tcPr>
        <w:tcBorders>
          <w:top w:val="double" w:sz="4" w:space="0" w:color="41B4D2"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B4D2" w:themeColor="accent3"/>
          <w:right w:val="single" w:sz="4" w:space="0" w:color="41B4D2" w:themeColor="accent3"/>
        </w:tcBorders>
      </w:tcPr>
    </w:tblStylePr>
    <w:tblStylePr w:type="band1Horz">
      <w:tblPr/>
      <w:tcPr>
        <w:tcBorders>
          <w:top w:val="single" w:sz="4" w:space="0" w:color="41B4D2" w:themeColor="accent3"/>
          <w:bottom w:val="single" w:sz="4" w:space="0" w:color="41B4D2"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B4D2" w:themeColor="accent3"/>
          <w:left w:val="nil"/>
        </w:tcBorders>
      </w:tcPr>
    </w:tblStylePr>
    <w:tblStylePr w:type="swCell">
      <w:tblPr/>
      <w:tcPr>
        <w:tcBorders>
          <w:top w:val="double" w:sz="4" w:space="0" w:color="41B4D2" w:themeColor="accent3"/>
          <w:right w:val="nil"/>
        </w:tcBorders>
      </w:tcPr>
    </w:tblStylePr>
  </w:style>
  <w:style w:type="table" w:customStyle="1" w:styleId="TableauListe3-Accentuation41">
    <w:name w:val="Tableau Liste 3 - Accentuation 41"/>
    <w:basedOn w:val="TableauNormal"/>
    <w:uiPriority w:val="48"/>
    <w:semiHidden/>
    <w:rsid w:val="0027180D"/>
    <w:tblPr>
      <w:tblStyleRowBandSize w:val="1"/>
      <w:tblStyleColBandSize w:val="1"/>
      <w:tblBorders>
        <w:top w:val="single" w:sz="4" w:space="0" w:color="F08791" w:themeColor="accent4"/>
        <w:left w:val="single" w:sz="4" w:space="0" w:color="F08791" w:themeColor="accent4"/>
        <w:bottom w:val="single" w:sz="4" w:space="0" w:color="F08791" w:themeColor="accent4"/>
        <w:right w:val="single" w:sz="4" w:space="0" w:color="F08791" w:themeColor="accent4"/>
      </w:tblBorders>
    </w:tblPr>
    <w:tblStylePr w:type="firstRow">
      <w:rPr>
        <w:b/>
        <w:bCs/>
        <w:color w:val="FFFFFF" w:themeColor="background1"/>
      </w:rPr>
      <w:tblPr/>
      <w:tcPr>
        <w:shd w:val="clear" w:color="auto" w:fill="F08791" w:themeFill="accent4"/>
      </w:tcPr>
    </w:tblStylePr>
    <w:tblStylePr w:type="lastRow">
      <w:rPr>
        <w:b/>
        <w:bCs/>
      </w:rPr>
      <w:tblPr/>
      <w:tcPr>
        <w:tcBorders>
          <w:top w:val="double" w:sz="4" w:space="0" w:color="F08791"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8791" w:themeColor="accent4"/>
          <w:right w:val="single" w:sz="4" w:space="0" w:color="F08791" w:themeColor="accent4"/>
        </w:tcBorders>
      </w:tcPr>
    </w:tblStylePr>
    <w:tblStylePr w:type="band1Horz">
      <w:tblPr/>
      <w:tcPr>
        <w:tcBorders>
          <w:top w:val="single" w:sz="4" w:space="0" w:color="F08791" w:themeColor="accent4"/>
          <w:bottom w:val="single" w:sz="4" w:space="0" w:color="F0879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8791" w:themeColor="accent4"/>
          <w:left w:val="nil"/>
        </w:tcBorders>
      </w:tcPr>
    </w:tblStylePr>
    <w:tblStylePr w:type="swCell">
      <w:tblPr/>
      <w:tcPr>
        <w:tcBorders>
          <w:top w:val="double" w:sz="4" w:space="0" w:color="F08791" w:themeColor="accent4"/>
          <w:right w:val="nil"/>
        </w:tcBorders>
      </w:tcPr>
    </w:tblStylePr>
  </w:style>
  <w:style w:type="table" w:customStyle="1" w:styleId="TableauListe3-Accentuation51">
    <w:name w:val="Tableau Liste 3 - Accentuation 51"/>
    <w:basedOn w:val="TableauNormal"/>
    <w:uiPriority w:val="48"/>
    <w:semiHidden/>
    <w:rsid w:val="0027180D"/>
    <w:tblPr>
      <w:tblStyleRowBandSize w:val="1"/>
      <w:tblStyleColBandSize w:val="1"/>
      <w:tblBorders>
        <w:top w:val="single" w:sz="4" w:space="0" w:color="FFEB78" w:themeColor="accent5"/>
        <w:left w:val="single" w:sz="4" w:space="0" w:color="FFEB78" w:themeColor="accent5"/>
        <w:bottom w:val="single" w:sz="4" w:space="0" w:color="FFEB78" w:themeColor="accent5"/>
        <w:right w:val="single" w:sz="4" w:space="0" w:color="FFEB78" w:themeColor="accent5"/>
      </w:tblBorders>
    </w:tblPr>
    <w:tblStylePr w:type="firstRow">
      <w:rPr>
        <w:b/>
        <w:bCs/>
        <w:color w:val="FFFFFF" w:themeColor="background1"/>
      </w:rPr>
      <w:tblPr/>
      <w:tcPr>
        <w:shd w:val="clear" w:color="auto" w:fill="FFEB78" w:themeFill="accent5"/>
      </w:tcPr>
    </w:tblStylePr>
    <w:tblStylePr w:type="lastRow">
      <w:rPr>
        <w:b/>
        <w:bCs/>
      </w:rPr>
      <w:tblPr/>
      <w:tcPr>
        <w:tcBorders>
          <w:top w:val="double" w:sz="4" w:space="0" w:color="FFEB7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EB78" w:themeColor="accent5"/>
          <w:right w:val="single" w:sz="4" w:space="0" w:color="FFEB78" w:themeColor="accent5"/>
        </w:tcBorders>
      </w:tcPr>
    </w:tblStylePr>
    <w:tblStylePr w:type="band1Horz">
      <w:tblPr/>
      <w:tcPr>
        <w:tcBorders>
          <w:top w:val="single" w:sz="4" w:space="0" w:color="FFEB78" w:themeColor="accent5"/>
          <w:bottom w:val="single" w:sz="4" w:space="0" w:color="FFEB7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EB78" w:themeColor="accent5"/>
          <w:left w:val="nil"/>
        </w:tcBorders>
      </w:tcPr>
    </w:tblStylePr>
    <w:tblStylePr w:type="swCell">
      <w:tblPr/>
      <w:tcPr>
        <w:tcBorders>
          <w:top w:val="double" w:sz="4" w:space="0" w:color="FFEB78" w:themeColor="accent5"/>
          <w:right w:val="nil"/>
        </w:tcBorders>
      </w:tcPr>
    </w:tblStylePr>
  </w:style>
  <w:style w:type="table" w:customStyle="1" w:styleId="TableauListe3-Accentuation61">
    <w:name w:val="Tableau Liste 3 - Accentuation 61"/>
    <w:basedOn w:val="TableauNormal"/>
    <w:uiPriority w:val="48"/>
    <w:semiHidden/>
    <w:rsid w:val="0027180D"/>
    <w:tblPr>
      <w:tblStyleRowBandSize w:val="1"/>
      <w:tblStyleColBandSize w:val="1"/>
      <w:tblBorders>
        <w:top w:val="single" w:sz="4" w:space="0" w:color="005A8C" w:themeColor="accent6"/>
        <w:left w:val="single" w:sz="4" w:space="0" w:color="005A8C" w:themeColor="accent6"/>
        <w:bottom w:val="single" w:sz="4" w:space="0" w:color="005A8C" w:themeColor="accent6"/>
        <w:right w:val="single" w:sz="4" w:space="0" w:color="005A8C" w:themeColor="accent6"/>
      </w:tblBorders>
    </w:tblPr>
    <w:tblStylePr w:type="firstRow">
      <w:rPr>
        <w:b/>
        <w:bCs/>
        <w:color w:val="FFFFFF" w:themeColor="background1"/>
      </w:rPr>
      <w:tblPr/>
      <w:tcPr>
        <w:shd w:val="clear" w:color="auto" w:fill="005A8C" w:themeFill="accent6"/>
      </w:tcPr>
    </w:tblStylePr>
    <w:tblStylePr w:type="lastRow">
      <w:rPr>
        <w:b/>
        <w:bCs/>
      </w:rPr>
      <w:tblPr/>
      <w:tcPr>
        <w:tcBorders>
          <w:top w:val="double" w:sz="4" w:space="0" w:color="005A8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A8C" w:themeColor="accent6"/>
          <w:right w:val="single" w:sz="4" w:space="0" w:color="005A8C" w:themeColor="accent6"/>
        </w:tcBorders>
      </w:tcPr>
    </w:tblStylePr>
    <w:tblStylePr w:type="band1Horz">
      <w:tblPr/>
      <w:tcPr>
        <w:tcBorders>
          <w:top w:val="single" w:sz="4" w:space="0" w:color="005A8C" w:themeColor="accent6"/>
          <w:bottom w:val="single" w:sz="4" w:space="0" w:color="005A8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A8C" w:themeColor="accent6"/>
          <w:left w:val="nil"/>
        </w:tcBorders>
      </w:tcPr>
    </w:tblStylePr>
    <w:tblStylePr w:type="swCell">
      <w:tblPr/>
      <w:tcPr>
        <w:tcBorders>
          <w:top w:val="double" w:sz="4" w:space="0" w:color="005A8C" w:themeColor="accent6"/>
          <w:right w:val="nil"/>
        </w:tcBorders>
      </w:tcPr>
    </w:tblStylePr>
  </w:style>
  <w:style w:type="table" w:customStyle="1" w:styleId="TableauListe41">
    <w:name w:val="Tableau Liste 41"/>
    <w:basedOn w:val="TableauNormal"/>
    <w:uiPriority w:val="49"/>
    <w:semiHidden/>
    <w:rsid w:val="0027180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Liste4-Accentuation11">
    <w:name w:val="Tableau Liste 4 - Accentuation 11"/>
    <w:basedOn w:val="TableauNormal"/>
    <w:uiPriority w:val="49"/>
    <w:semiHidden/>
    <w:rsid w:val="0027180D"/>
    <w:tblPr>
      <w:tblStyleRowBandSize w:val="1"/>
      <w:tblStyleColBandSize w:val="1"/>
      <w:tblBorders>
        <w:top w:val="single" w:sz="4" w:space="0" w:color="90D8CB" w:themeColor="accent1" w:themeTint="99"/>
        <w:left w:val="single" w:sz="4" w:space="0" w:color="90D8CB" w:themeColor="accent1" w:themeTint="99"/>
        <w:bottom w:val="single" w:sz="4" w:space="0" w:color="90D8CB" w:themeColor="accent1" w:themeTint="99"/>
        <w:right w:val="single" w:sz="4" w:space="0" w:color="90D8CB" w:themeColor="accent1" w:themeTint="99"/>
        <w:insideH w:val="single" w:sz="4" w:space="0" w:color="90D8CB" w:themeColor="accent1" w:themeTint="99"/>
      </w:tblBorders>
    </w:tblPr>
    <w:tblStylePr w:type="firstRow">
      <w:rPr>
        <w:b/>
        <w:bCs/>
        <w:color w:val="FFFFFF" w:themeColor="background1"/>
      </w:rPr>
      <w:tblPr/>
      <w:tcPr>
        <w:tcBorders>
          <w:top w:val="single" w:sz="4" w:space="0" w:color="46BEAA" w:themeColor="accent1"/>
          <w:left w:val="single" w:sz="4" w:space="0" w:color="46BEAA" w:themeColor="accent1"/>
          <w:bottom w:val="single" w:sz="4" w:space="0" w:color="46BEAA" w:themeColor="accent1"/>
          <w:right w:val="single" w:sz="4" w:space="0" w:color="46BEAA" w:themeColor="accent1"/>
          <w:insideH w:val="nil"/>
        </w:tcBorders>
        <w:shd w:val="clear" w:color="auto" w:fill="46BEAA" w:themeFill="accent1"/>
      </w:tcPr>
    </w:tblStylePr>
    <w:tblStylePr w:type="lastRow">
      <w:rPr>
        <w:b/>
        <w:bCs/>
      </w:rPr>
      <w:tblPr/>
      <w:tcPr>
        <w:tcBorders>
          <w:top w:val="double" w:sz="4" w:space="0" w:color="90D8CB" w:themeColor="accent1" w:themeTint="99"/>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customStyle="1" w:styleId="TableauListe4-Accentuation21">
    <w:name w:val="Tableau Liste 4 - Accentuation 21"/>
    <w:basedOn w:val="TableauNormal"/>
    <w:uiPriority w:val="49"/>
    <w:semiHidden/>
    <w:rsid w:val="0027180D"/>
    <w:tblPr>
      <w:tblStyleRowBandSize w:val="1"/>
      <w:tblStyleColBandSize w:val="1"/>
      <w:tblBorders>
        <w:top w:val="single" w:sz="4" w:space="0" w:color="69CBCB" w:themeColor="accent2" w:themeTint="99"/>
        <w:left w:val="single" w:sz="4" w:space="0" w:color="69CBCB" w:themeColor="accent2" w:themeTint="99"/>
        <w:bottom w:val="single" w:sz="4" w:space="0" w:color="69CBCB" w:themeColor="accent2" w:themeTint="99"/>
        <w:right w:val="single" w:sz="4" w:space="0" w:color="69CBCB" w:themeColor="accent2" w:themeTint="99"/>
        <w:insideH w:val="single" w:sz="4" w:space="0" w:color="69CBCB" w:themeColor="accent2" w:themeTint="99"/>
      </w:tblBorders>
    </w:tblPr>
    <w:tblStylePr w:type="firstRow">
      <w:rPr>
        <w:b/>
        <w:bCs/>
        <w:color w:val="FFFFFF" w:themeColor="background1"/>
      </w:rPr>
      <w:tblPr/>
      <w:tcPr>
        <w:tcBorders>
          <w:top w:val="single" w:sz="4" w:space="0" w:color="2D8282" w:themeColor="accent2"/>
          <w:left w:val="single" w:sz="4" w:space="0" w:color="2D8282" w:themeColor="accent2"/>
          <w:bottom w:val="single" w:sz="4" w:space="0" w:color="2D8282" w:themeColor="accent2"/>
          <w:right w:val="single" w:sz="4" w:space="0" w:color="2D8282" w:themeColor="accent2"/>
          <w:insideH w:val="nil"/>
        </w:tcBorders>
        <w:shd w:val="clear" w:color="auto" w:fill="2D8282" w:themeFill="accent2"/>
      </w:tcPr>
    </w:tblStylePr>
    <w:tblStylePr w:type="lastRow">
      <w:rPr>
        <w:b/>
        <w:bCs/>
      </w:rPr>
      <w:tblPr/>
      <w:tcPr>
        <w:tcBorders>
          <w:top w:val="double" w:sz="4" w:space="0" w:color="69CBCB" w:themeColor="accent2" w:themeTint="99"/>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customStyle="1" w:styleId="TableauListe4-Accentuation31">
    <w:name w:val="Tableau Liste 4 - Accentuation 31"/>
    <w:basedOn w:val="TableauNormal"/>
    <w:uiPriority w:val="49"/>
    <w:semiHidden/>
    <w:rsid w:val="0027180D"/>
    <w:tblPr>
      <w:tblStyleRowBandSize w:val="1"/>
      <w:tblStyleColBandSize w:val="1"/>
      <w:tblBorders>
        <w:top w:val="single" w:sz="4" w:space="0" w:color="8DD1E4" w:themeColor="accent3" w:themeTint="99"/>
        <w:left w:val="single" w:sz="4" w:space="0" w:color="8DD1E4" w:themeColor="accent3" w:themeTint="99"/>
        <w:bottom w:val="single" w:sz="4" w:space="0" w:color="8DD1E4" w:themeColor="accent3" w:themeTint="99"/>
        <w:right w:val="single" w:sz="4" w:space="0" w:color="8DD1E4" w:themeColor="accent3" w:themeTint="99"/>
        <w:insideH w:val="single" w:sz="4" w:space="0" w:color="8DD1E4" w:themeColor="accent3" w:themeTint="99"/>
      </w:tblBorders>
    </w:tblPr>
    <w:tblStylePr w:type="firstRow">
      <w:rPr>
        <w:b/>
        <w:bCs/>
        <w:color w:val="FFFFFF" w:themeColor="background1"/>
      </w:rPr>
      <w:tblPr/>
      <w:tcPr>
        <w:tcBorders>
          <w:top w:val="single" w:sz="4" w:space="0" w:color="41B4D2" w:themeColor="accent3"/>
          <w:left w:val="single" w:sz="4" w:space="0" w:color="41B4D2" w:themeColor="accent3"/>
          <w:bottom w:val="single" w:sz="4" w:space="0" w:color="41B4D2" w:themeColor="accent3"/>
          <w:right w:val="single" w:sz="4" w:space="0" w:color="41B4D2" w:themeColor="accent3"/>
          <w:insideH w:val="nil"/>
        </w:tcBorders>
        <w:shd w:val="clear" w:color="auto" w:fill="41B4D2" w:themeFill="accent3"/>
      </w:tcPr>
    </w:tblStylePr>
    <w:tblStylePr w:type="lastRow">
      <w:rPr>
        <w:b/>
        <w:bCs/>
      </w:rPr>
      <w:tblPr/>
      <w:tcPr>
        <w:tcBorders>
          <w:top w:val="double" w:sz="4" w:space="0" w:color="8DD1E4" w:themeColor="accent3" w:themeTint="99"/>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customStyle="1" w:styleId="TableauListe4-Accentuation41">
    <w:name w:val="Tableau Liste 4 - Accentuation 41"/>
    <w:basedOn w:val="TableauNormal"/>
    <w:uiPriority w:val="49"/>
    <w:semiHidden/>
    <w:rsid w:val="0027180D"/>
    <w:tblPr>
      <w:tblStyleRowBandSize w:val="1"/>
      <w:tblStyleColBandSize w:val="1"/>
      <w:tblBorders>
        <w:top w:val="single" w:sz="4" w:space="0" w:color="F6B7BC" w:themeColor="accent4" w:themeTint="99"/>
        <w:left w:val="single" w:sz="4" w:space="0" w:color="F6B7BC" w:themeColor="accent4" w:themeTint="99"/>
        <w:bottom w:val="single" w:sz="4" w:space="0" w:color="F6B7BC" w:themeColor="accent4" w:themeTint="99"/>
        <w:right w:val="single" w:sz="4" w:space="0" w:color="F6B7BC" w:themeColor="accent4" w:themeTint="99"/>
        <w:insideH w:val="single" w:sz="4" w:space="0" w:color="F6B7BC" w:themeColor="accent4" w:themeTint="99"/>
      </w:tblBorders>
    </w:tblPr>
    <w:tblStylePr w:type="firstRow">
      <w:rPr>
        <w:b/>
        <w:bCs/>
        <w:color w:val="FFFFFF" w:themeColor="background1"/>
      </w:rPr>
      <w:tblPr/>
      <w:tcPr>
        <w:tcBorders>
          <w:top w:val="single" w:sz="4" w:space="0" w:color="F08791" w:themeColor="accent4"/>
          <w:left w:val="single" w:sz="4" w:space="0" w:color="F08791" w:themeColor="accent4"/>
          <w:bottom w:val="single" w:sz="4" w:space="0" w:color="F08791" w:themeColor="accent4"/>
          <w:right w:val="single" w:sz="4" w:space="0" w:color="F08791" w:themeColor="accent4"/>
          <w:insideH w:val="nil"/>
        </w:tcBorders>
        <w:shd w:val="clear" w:color="auto" w:fill="F08791" w:themeFill="accent4"/>
      </w:tcPr>
    </w:tblStylePr>
    <w:tblStylePr w:type="lastRow">
      <w:rPr>
        <w:b/>
        <w:bCs/>
      </w:rPr>
      <w:tblPr/>
      <w:tcPr>
        <w:tcBorders>
          <w:top w:val="double" w:sz="4" w:space="0" w:color="F6B7BC" w:themeColor="accent4" w:themeTint="99"/>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customStyle="1" w:styleId="TableauListe4-Accentuation51">
    <w:name w:val="Tableau Liste 4 - Accentuation 51"/>
    <w:basedOn w:val="TableauNormal"/>
    <w:uiPriority w:val="49"/>
    <w:semiHidden/>
    <w:rsid w:val="0027180D"/>
    <w:tblPr>
      <w:tblStyleRowBandSize w:val="1"/>
      <w:tblStyleColBandSize w:val="1"/>
      <w:tblBorders>
        <w:top w:val="single" w:sz="4" w:space="0" w:color="FFF2AE" w:themeColor="accent5" w:themeTint="99"/>
        <w:left w:val="single" w:sz="4" w:space="0" w:color="FFF2AE" w:themeColor="accent5" w:themeTint="99"/>
        <w:bottom w:val="single" w:sz="4" w:space="0" w:color="FFF2AE" w:themeColor="accent5" w:themeTint="99"/>
        <w:right w:val="single" w:sz="4" w:space="0" w:color="FFF2AE" w:themeColor="accent5" w:themeTint="99"/>
        <w:insideH w:val="single" w:sz="4" w:space="0" w:color="FFF2AE" w:themeColor="accent5" w:themeTint="99"/>
      </w:tblBorders>
    </w:tblPr>
    <w:tblStylePr w:type="firstRow">
      <w:rPr>
        <w:b/>
        <w:bCs/>
        <w:color w:val="FFFFFF" w:themeColor="background1"/>
      </w:rPr>
      <w:tblPr/>
      <w:tcPr>
        <w:tcBorders>
          <w:top w:val="single" w:sz="4" w:space="0" w:color="FFEB78" w:themeColor="accent5"/>
          <w:left w:val="single" w:sz="4" w:space="0" w:color="FFEB78" w:themeColor="accent5"/>
          <w:bottom w:val="single" w:sz="4" w:space="0" w:color="FFEB78" w:themeColor="accent5"/>
          <w:right w:val="single" w:sz="4" w:space="0" w:color="FFEB78" w:themeColor="accent5"/>
          <w:insideH w:val="nil"/>
        </w:tcBorders>
        <w:shd w:val="clear" w:color="auto" w:fill="FFEB78" w:themeFill="accent5"/>
      </w:tcPr>
    </w:tblStylePr>
    <w:tblStylePr w:type="lastRow">
      <w:rPr>
        <w:b/>
        <w:bCs/>
      </w:rPr>
      <w:tblPr/>
      <w:tcPr>
        <w:tcBorders>
          <w:top w:val="double" w:sz="4" w:space="0" w:color="FFF2AE" w:themeColor="accent5" w:themeTint="99"/>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customStyle="1" w:styleId="TableauListe4-Accentuation61">
    <w:name w:val="Tableau Liste 4 - Accentuation 61"/>
    <w:basedOn w:val="TableauNormal"/>
    <w:uiPriority w:val="49"/>
    <w:semiHidden/>
    <w:rsid w:val="0027180D"/>
    <w:tblPr>
      <w:tblStyleRowBandSize w:val="1"/>
      <w:tblStyleColBandSize w:val="1"/>
      <w:tblBorders>
        <w:top w:val="single" w:sz="4" w:space="0" w:color="21AEFF" w:themeColor="accent6" w:themeTint="99"/>
        <w:left w:val="single" w:sz="4" w:space="0" w:color="21AEFF" w:themeColor="accent6" w:themeTint="99"/>
        <w:bottom w:val="single" w:sz="4" w:space="0" w:color="21AEFF" w:themeColor="accent6" w:themeTint="99"/>
        <w:right w:val="single" w:sz="4" w:space="0" w:color="21AEFF" w:themeColor="accent6" w:themeTint="99"/>
        <w:insideH w:val="single" w:sz="4" w:space="0" w:color="21AEFF" w:themeColor="accent6" w:themeTint="99"/>
      </w:tblBorders>
    </w:tblPr>
    <w:tblStylePr w:type="firstRow">
      <w:rPr>
        <w:b/>
        <w:bCs/>
        <w:color w:val="FFFFFF" w:themeColor="background1"/>
      </w:rPr>
      <w:tblPr/>
      <w:tcPr>
        <w:tcBorders>
          <w:top w:val="single" w:sz="4" w:space="0" w:color="005A8C" w:themeColor="accent6"/>
          <w:left w:val="single" w:sz="4" w:space="0" w:color="005A8C" w:themeColor="accent6"/>
          <w:bottom w:val="single" w:sz="4" w:space="0" w:color="005A8C" w:themeColor="accent6"/>
          <w:right w:val="single" w:sz="4" w:space="0" w:color="005A8C" w:themeColor="accent6"/>
          <w:insideH w:val="nil"/>
        </w:tcBorders>
        <w:shd w:val="clear" w:color="auto" w:fill="005A8C" w:themeFill="accent6"/>
      </w:tcPr>
    </w:tblStylePr>
    <w:tblStylePr w:type="lastRow">
      <w:rPr>
        <w:b/>
        <w:bCs/>
      </w:rPr>
      <w:tblPr/>
      <w:tcPr>
        <w:tcBorders>
          <w:top w:val="double" w:sz="4" w:space="0" w:color="21AEFF" w:themeColor="accent6" w:themeTint="99"/>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customStyle="1" w:styleId="TableauListe5Fonc1">
    <w:name w:val="Tableau Liste 5 Foncé1"/>
    <w:basedOn w:val="TableauNormal"/>
    <w:uiPriority w:val="50"/>
    <w:semiHidden/>
    <w:rsid w:val="0027180D"/>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auListe5Fonc-Accentuation11">
    <w:name w:val="Tableau Liste 5 Foncé - Accentuation 11"/>
    <w:basedOn w:val="TableauNormal"/>
    <w:uiPriority w:val="50"/>
    <w:semiHidden/>
    <w:rsid w:val="0027180D"/>
    <w:rPr>
      <w:color w:val="FFFFFF" w:themeColor="background1"/>
    </w:rPr>
    <w:tblPr>
      <w:tblStyleRowBandSize w:val="1"/>
      <w:tblStyleColBandSize w:val="1"/>
      <w:tblBorders>
        <w:top w:val="single" w:sz="24" w:space="0" w:color="46BEAA" w:themeColor="accent1"/>
        <w:left w:val="single" w:sz="24" w:space="0" w:color="46BEAA" w:themeColor="accent1"/>
        <w:bottom w:val="single" w:sz="24" w:space="0" w:color="46BEAA" w:themeColor="accent1"/>
        <w:right w:val="single" w:sz="24" w:space="0" w:color="46BEAA" w:themeColor="accent1"/>
      </w:tblBorders>
    </w:tblPr>
    <w:tcPr>
      <w:shd w:val="clear" w:color="auto" w:fill="46BEA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auListe5Fonc-Accentuation21">
    <w:name w:val="Tableau Liste 5 Foncé - Accentuation 21"/>
    <w:basedOn w:val="TableauNormal"/>
    <w:uiPriority w:val="50"/>
    <w:semiHidden/>
    <w:rsid w:val="0027180D"/>
    <w:rPr>
      <w:color w:val="FFFFFF" w:themeColor="background1"/>
    </w:rPr>
    <w:tblPr>
      <w:tblStyleRowBandSize w:val="1"/>
      <w:tblStyleColBandSize w:val="1"/>
      <w:tblBorders>
        <w:top w:val="single" w:sz="24" w:space="0" w:color="2D8282" w:themeColor="accent2"/>
        <w:left w:val="single" w:sz="24" w:space="0" w:color="2D8282" w:themeColor="accent2"/>
        <w:bottom w:val="single" w:sz="24" w:space="0" w:color="2D8282" w:themeColor="accent2"/>
        <w:right w:val="single" w:sz="24" w:space="0" w:color="2D8282" w:themeColor="accent2"/>
      </w:tblBorders>
    </w:tblPr>
    <w:tcPr>
      <w:shd w:val="clear" w:color="auto" w:fill="2D828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auListe5Fonc-Accentuation31">
    <w:name w:val="Tableau Liste 5 Foncé - Accentuation 31"/>
    <w:basedOn w:val="TableauNormal"/>
    <w:uiPriority w:val="50"/>
    <w:semiHidden/>
    <w:rsid w:val="0027180D"/>
    <w:rPr>
      <w:color w:val="FFFFFF" w:themeColor="background1"/>
    </w:rPr>
    <w:tblPr>
      <w:tblStyleRowBandSize w:val="1"/>
      <w:tblStyleColBandSize w:val="1"/>
      <w:tblBorders>
        <w:top w:val="single" w:sz="24" w:space="0" w:color="41B4D2" w:themeColor="accent3"/>
        <w:left w:val="single" w:sz="24" w:space="0" w:color="41B4D2" w:themeColor="accent3"/>
        <w:bottom w:val="single" w:sz="24" w:space="0" w:color="41B4D2" w:themeColor="accent3"/>
        <w:right w:val="single" w:sz="24" w:space="0" w:color="41B4D2" w:themeColor="accent3"/>
      </w:tblBorders>
    </w:tblPr>
    <w:tcPr>
      <w:shd w:val="clear" w:color="auto" w:fill="41B4D2"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auListe5Fonc-Accentuation41">
    <w:name w:val="Tableau Liste 5 Foncé - Accentuation 41"/>
    <w:basedOn w:val="TableauNormal"/>
    <w:uiPriority w:val="50"/>
    <w:semiHidden/>
    <w:rsid w:val="0027180D"/>
    <w:rPr>
      <w:color w:val="FFFFFF" w:themeColor="background1"/>
    </w:rPr>
    <w:tblPr>
      <w:tblStyleRowBandSize w:val="1"/>
      <w:tblStyleColBandSize w:val="1"/>
      <w:tblBorders>
        <w:top w:val="single" w:sz="24" w:space="0" w:color="F08791" w:themeColor="accent4"/>
        <w:left w:val="single" w:sz="24" w:space="0" w:color="F08791" w:themeColor="accent4"/>
        <w:bottom w:val="single" w:sz="24" w:space="0" w:color="F08791" w:themeColor="accent4"/>
        <w:right w:val="single" w:sz="24" w:space="0" w:color="F08791" w:themeColor="accent4"/>
      </w:tblBorders>
    </w:tblPr>
    <w:tcPr>
      <w:shd w:val="clear" w:color="auto" w:fill="F08791"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auListe5Fonc-Accentuation51">
    <w:name w:val="Tableau Liste 5 Foncé - Accentuation 51"/>
    <w:basedOn w:val="TableauNormal"/>
    <w:uiPriority w:val="50"/>
    <w:semiHidden/>
    <w:rsid w:val="0027180D"/>
    <w:rPr>
      <w:color w:val="FFFFFF" w:themeColor="background1"/>
    </w:rPr>
    <w:tblPr>
      <w:tblStyleRowBandSize w:val="1"/>
      <w:tblStyleColBandSize w:val="1"/>
      <w:tblBorders>
        <w:top w:val="single" w:sz="24" w:space="0" w:color="FFEB78" w:themeColor="accent5"/>
        <w:left w:val="single" w:sz="24" w:space="0" w:color="FFEB78" w:themeColor="accent5"/>
        <w:bottom w:val="single" w:sz="24" w:space="0" w:color="FFEB78" w:themeColor="accent5"/>
        <w:right w:val="single" w:sz="24" w:space="0" w:color="FFEB78" w:themeColor="accent5"/>
      </w:tblBorders>
    </w:tblPr>
    <w:tcPr>
      <w:shd w:val="clear" w:color="auto" w:fill="FFEB7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auListe5Fonc-Accentuation61">
    <w:name w:val="Tableau Liste 5 Foncé - Accentuation 61"/>
    <w:basedOn w:val="TableauNormal"/>
    <w:uiPriority w:val="50"/>
    <w:semiHidden/>
    <w:rsid w:val="0027180D"/>
    <w:rPr>
      <w:color w:val="FFFFFF" w:themeColor="background1"/>
    </w:rPr>
    <w:tblPr>
      <w:tblStyleRowBandSize w:val="1"/>
      <w:tblStyleColBandSize w:val="1"/>
      <w:tblBorders>
        <w:top w:val="single" w:sz="24" w:space="0" w:color="005A8C" w:themeColor="accent6"/>
        <w:left w:val="single" w:sz="24" w:space="0" w:color="005A8C" w:themeColor="accent6"/>
        <w:bottom w:val="single" w:sz="24" w:space="0" w:color="005A8C" w:themeColor="accent6"/>
        <w:right w:val="single" w:sz="24" w:space="0" w:color="005A8C" w:themeColor="accent6"/>
      </w:tblBorders>
    </w:tblPr>
    <w:tcPr>
      <w:shd w:val="clear" w:color="auto" w:fill="005A8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eauListe6Couleur1">
    <w:name w:val="Tableau Liste 6 Couleur1"/>
    <w:basedOn w:val="TableauNormal"/>
    <w:uiPriority w:val="51"/>
    <w:semiHidden/>
    <w:rsid w:val="0027180D"/>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Liste6Couleur-Accentuation11">
    <w:name w:val="Tableau Liste 6 Couleur - Accentuation 11"/>
    <w:basedOn w:val="TableauNormal"/>
    <w:uiPriority w:val="51"/>
    <w:semiHidden/>
    <w:rsid w:val="0027180D"/>
    <w:rPr>
      <w:color w:val="329080" w:themeColor="accent1" w:themeShade="BF"/>
    </w:rPr>
    <w:tblPr>
      <w:tblStyleRowBandSize w:val="1"/>
      <w:tblStyleColBandSize w:val="1"/>
      <w:tblBorders>
        <w:top w:val="single" w:sz="4" w:space="0" w:color="46BEAA" w:themeColor="accent1"/>
        <w:bottom w:val="single" w:sz="4" w:space="0" w:color="46BEAA" w:themeColor="accent1"/>
      </w:tblBorders>
    </w:tblPr>
    <w:tblStylePr w:type="firstRow">
      <w:rPr>
        <w:b/>
        <w:bCs/>
      </w:rPr>
      <w:tblPr/>
      <w:tcPr>
        <w:tcBorders>
          <w:bottom w:val="single" w:sz="4" w:space="0" w:color="46BEAA" w:themeColor="accent1"/>
        </w:tcBorders>
      </w:tcPr>
    </w:tblStylePr>
    <w:tblStylePr w:type="lastRow">
      <w:rPr>
        <w:b/>
        <w:bCs/>
      </w:rPr>
      <w:tblPr/>
      <w:tcPr>
        <w:tcBorders>
          <w:top w:val="double" w:sz="4" w:space="0" w:color="46BEAA" w:themeColor="accent1"/>
        </w:tcBorders>
      </w:tcPr>
    </w:tblStylePr>
    <w:tblStylePr w:type="firstCol">
      <w:rPr>
        <w:b/>
        <w:bCs/>
      </w:rPr>
    </w:tblStylePr>
    <w:tblStylePr w:type="lastCol">
      <w:rPr>
        <w:b/>
        <w:bCs/>
      </w:rPr>
    </w:tblStylePr>
    <w:tblStylePr w:type="band1Vert">
      <w:tblPr/>
      <w:tcPr>
        <w:shd w:val="clear" w:color="auto" w:fill="DAF2ED" w:themeFill="accent1" w:themeFillTint="33"/>
      </w:tcPr>
    </w:tblStylePr>
    <w:tblStylePr w:type="band1Horz">
      <w:tblPr/>
      <w:tcPr>
        <w:shd w:val="clear" w:color="auto" w:fill="DAF2ED" w:themeFill="accent1" w:themeFillTint="33"/>
      </w:tcPr>
    </w:tblStylePr>
  </w:style>
  <w:style w:type="table" w:customStyle="1" w:styleId="TableauListe6Couleur-Accentuation21">
    <w:name w:val="Tableau Liste 6 Couleur - Accentuation 21"/>
    <w:basedOn w:val="TableauNormal"/>
    <w:uiPriority w:val="51"/>
    <w:semiHidden/>
    <w:rsid w:val="0027180D"/>
    <w:rPr>
      <w:color w:val="216161" w:themeColor="accent2" w:themeShade="BF"/>
    </w:rPr>
    <w:tblPr>
      <w:tblStyleRowBandSize w:val="1"/>
      <w:tblStyleColBandSize w:val="1"/>
      <w:tblBorders>
        <w:top w:val="single" w:sz="4" w:space="0" w:color="2D8282" w:themeColor="accent2"/>
        <w:bottom w:val="single" w:sz="4" w:space="0" w:color="2D8282" w:themeColor="accent2"/>
      </w:tblBorders>
    </w:tblPr>
    <w:tblStylePr w:type="firstRow">
      <w:rPr>
        <w:b/>
        <w:bCs/>
      </w:rPr>
      <w:tblPr/>
      <w:tcPr>
        <w:tcBorders>
          <w:bottom w:val="single" w:sz="4" w:space="0" w:color="2D8282" w:themeColor="accent2"/>
        </w:tcBorders>
      </w:tcPr>
    </w:tblStylePr>
    <w:tblStylePr w:type="lastRow">
      <w:rPr>
        <w:b/>
        <w:bCs/>
      </w:rPr>
      <w:tblPr/>
      <w:tcPr>
        <w:tcBorders>
          <w:top w:val="double" w:sz="4" w:space="0" w:color="2D8282" w:themeColor="accent2"/>
        </w:tcBorders>
      </w:tcPr>
    </w:tblStylePr>
    <w:tblStylePr w:type="firstCol">
      <w:rPr>
        <w:b/>
        <w:bCs/>
      </w:rPr>
    </w:tblStylePr>
    <w:tblStylePr w:type="lastCol">
      <w:rPr>
        <w:b/>
        <w:bCs/>
      </w:rPr>
    </w:tblStylePr>
    <w:tblStylePr w:type="band1Vert">
      <w:tblPr/>
      <w:tcPr>
        <w:shd w:val="clear" w:color="auto" w:fill="CDEDED" w:themeFill="accent2" w:themeFillTint="33"/>
      </w:tcPr>
    </w:tblStylePr>
    <w:tblStylePr w:type="band1Horz">
      <w:tblPr/>
      <w:tcPr>
        <w:shd w:val="clear" w:color="auto" w:fill="CDEDED" w:themeFill="accent2" w:themeFillTint="33"/>
      </w:tcPr>
    </w:tblStylePr>
  </w:style>
  <w:style w:type="table" w:customStyle="1" w:styleId="TableauListe6Couleur-Accentuation31">
    <w:name w:val="Tableau Liste 6 Couleur - Accentuation 31"/>
    <w:basedOn w:val="TableauNormal"/>
    <w:uiPriority w:val="51"/>
    <w:semiHidden/>
    <w:rsid w:val="0027180D"/>
    <w:rPr>
      <w:color w:val="278BA6" w:themeColor="accent3" w:themeShade="BF"/>
    </w:rPr>
    <w:tblPr>
      <w:tblStyleRowBandSize w:val="1"/>
      <w:tblStyleColBandSize w:val="1"/>
      <w:tblBorders>
        <w:top w:val="single" w:sz="4" w:space="0" w:color="41B4D2" w:themeColor="accent3"/>
        <w:bottom w:val="single" w:sz="4" w:space="0" w:color="41B4D2" w:themeColor="accent3"/>
      </w:tblBorders>
    </w:tblPr>
    <w:tblStylePr w:type="firstRow">
      <w:rPr>
        <w:b/>
        <w:bCs/>
      </w:rPr>
      <w:tblPr/>
      <w:tcPr>
        <w:tcBorders>
          <w:bottom w:val="single" w:sz="4" w:space="0" w:color="41B4D2" w:themeColor="accent3"/>
        </w:tcBorders>
      </w:tcPr>
    </w:tblStylePr>
    <w:tblStylePr w:type="lastRow">
      <w:rPr>
        <w:b/>
        <w:bCs/>
      </w:rPr>
      <w:tblPr/>
      <w:tcPr>
        <w:tcBorders>
          <w:top w:val="double" w:sz="4" w:space="0" w:color="41B4D2" w:themeColor="accent3"/>
        </w:tcBorders>
      </w:tcPr>
    </w:tblStylePr>
    <w:tblStylePr w:type="firstCol">
      <w:rPr>
        <w:b/>
        <w:bCs/>
      </w:rPr>
    </w:tblStylePr>
    <w:tblStylePr w:type="lastCol">
      <w:rPr>
        <w:b/>
        <w:bCs/>
      </w:rPr>
    </w:tblStylePr>
    <w:tblStylePr w:type="band1Vert">
      <w:tblPr/>
      <w:tcPr>
        <w:shd w:val="clear" w:color="auto" w:fill="D9EFF6" w:themeFill="accent3" w:themeFillTint="33"/>
      </w:tcPr>
    </w:tblStylePr>
    <w:tblStylePr w:type="band1Horz">
      <w:tblPr/>
      <w:tcPr>
        <w:shd w:val="clear" w:color="auto" w:fill="D9EFF6" w:themeFill="accent3" w:themeFillTint="33"/>
      </w:tcPr>
    </w:tblStylePr>
  </w:style>
  <w:style w:type="table" w:customStyle="1" w:styleId="TableauListe6Couleur-Accentuation41">
    <w:name w:val="Tableau Liste 6 Couleur - Accentuation 41"/>
    <w:basedOn w:val="TableauNormal"/>
    <w:uiPriority w:val="51"/>
    <w:semiHidden/>
    <w:rsid w:val="0027180D"/>
    <w:rPr>
      <w:color w:val="E53343" w:themeColor="accent4" w:themeShade="BF"/>
    </w:rPr>
    <w:tblPr>
      <w:tblStyleRowBandSize w:val="1"/>
      <w:tblStyleColBandSize w:val="1"/>
      <w:tblBorders>
        <w:top w:val="single" w:sz="4" w:space="0" w:color="F08791" w:themeColor="accent4"/>
        <w:bottom w:val="single" w:sz="4" w:space="0" w:color="F08791" w:themeColor="accent4"/>
      </w:tblBorders>
    </w:tblPr>
    <w:tblStylePr w:type="firstRow">
      <w:rPr>
        <w:b/>
        <w:bCs/>
      </w:rPr>
      <w:tblPr/>
      <w:tcPr>
        <w:tcBorders>
          <w:bottom w:val="single" w:sz="4" w:space="0" w:color="F08791" w:themeColor="accent4"/>
        </w:tcBorders>
      </w:tcPr>
    </w:tblStylePr>
    <w:tblStylePr w:type="lastRow">
      <w:rPr>
        <w:b/>
        <w:bCs/>
      </w:rPr>
      <w:tblPr/>
      <w:tcPr>
        <w:tcBorders>
          <w:top w:val="double" w:sz="4" w:space="0" w:color="F08791" w:themeColor="accent4"/>
        </w:tcBorders>
      </w:tcPr>
    </w:tblStylePr>
    <w:tblStylePr w:type="firstCol">
      <w:rPr>
        <w:b/>
        <w:bCs/>
      </w:rPr>
    </w:tblStylePr>
    <w:tblStylePr w:type="lastCol">
      <w:rPr>
        <w:b/>
        <w:bCs/>
      </w:rPr>
    </w:tblStylePr>
    <w:tblStylePr w:type="band1Vert">
      <w:tblPr/>
      <w:tcPr>
        <w:shd w:val="clear" w:color="auto" w:fill="FCE7E8" w:themeFill="accent4" w:themeFillTint="33"/>
      </w:tcPr>
    </w:tblStylePr>
    <w:tblStylePr w:type="band1Horz">
      <w:tblPr/>
      <w:tcPr>
        <w:shd w:val="clear" w:color="auto" w:fill="FCE7E8" w:themeFill="accent4" w:themeFillTint="33"/>
      </w:tcPr>
    </w:tblStylePr>
  </w:style>
  <w:style w:type="table" w:customStyle="1" w:styleId="TableauListe6Couleur-Accentuation51">
    <w:name w:val="Tableau Liste 6 Couleur - Accentuation 51"/>
    <w:basedOn w:val="TableauNormal"/>
    <w:uiPriority w:val="51"/>
    <w:semiHidden/>
    <w:rsid w:val="0027180D"/>
    <w:rPr>
      <w:color w:val="FFDC19" w:themeColor="accent5" w:themeShade="BF"/>
    </w:rPr>
    <w:tblPr>
      <w:tblStyleRowBandSize w:val="1"/>
      <w:tblStyleColBandSize w:val="1"/>
      <w:tblBorders>
        <w:top w:val="single" w:sz="4" w:space="0" w:color="FFEB78" w:themeColor="accent5"/>
        <w:bottom w:val="single" w:sz="4" w:space="0" w:color="FFEB78" w:themeColor="accent5"/>
      </w:tblBorders>
    </w:tblPr>
    <w:tblStylePr w:type="firstRow">
      <w:rPr>
        <w:b/>
        <w:bCs/>
      </w:rPr>
      <w:tblPr/>
      <w:tcPr>
        <w:tcBorders>
          <w:bottom w:val="single" w:sz="4" w:space="0" w:color="FFEB78" w:themeColor="accent5"/>
        </w:tcBorders>
      </w:tcPr>
    </w:tblStylePr>
    <w:tblStylePr w:type="lastRow">
      <w:rPr>
        <w:b/>
        <w:bCs/>
      </w:rPr>
      <w:tblPr/>
      <w:tcPr>
        <w:tcBorders>
          <w:top w:val="double" w:sz="4" w:space="0" w:color="FFEB78" w:themeColor="accent5"/>
        </w:tcBorders>
      </w:tcPr>
    </w:tblStylePr>
    <w:tblStylePr w:type="firstCol">
      <w:rPr>
        <w:b/>
        <w:bCs/>
      </w:rPr>
    </w:tblStylePr>
    <w:tblStylePr w:type="lastCol">
      <w:rPr>
        <w:b/>
        <w:bCs/>
      </w:rPr>
    </w:tblStylePr>
    <w:tblStylePr w:type="band1Vert">
      <w:tblPr/>
      <w:tcPr>
        <w:shd w:val="clear" w:color="auto" w:fill="FFFAE4" w:themeFill="accent5" w:themeFillTint="33"/>
      </w:tcPr>
    </w:tblStylePr>
    <w:tblStylePr w:type="band1Horz">
      <w:tblPr/>
      <w:tcPr>
        <w:shd w:val="clear" w:color="auto" w:fill="FFFAE4" w:themeFill="accent5" w:themeFillTint="33"/>
      </w:tcPr>
    </w:tblStylePr>
  </w:style>
  <w:style w:type="table" w:customStyle="1" w:styleId="TableauListe6Couleur-Accentuation61">
    <w:name w:val="Tableau Liste 6 Couleur - Accentuation 61"/>
    <w:basedOn w:val="TableauNormal"/>
    <w:uiPriority w:val="51"/>
    <w:semiHidden/>
    <w:rsid w:val="0027180D"/>
    <w:rPr>
      <w:color w:val="004268" w:themeColor="accent6" w:themeShade="BF"/>
    </w:rPr>
    <w:tblPr>
      <w:tblStyleRowBandSize w:val="1"/>
      <w:tblStyleColBandSize w:val="1"/>
      <w:tblBorders>
        <w:top w:val="single" w:sz="4" w:space="0" w:color="005A8C" w:themeColor="accent6"/>
        <w:bottom w:val="single" w:sz="4" w:space="0" w:color="005A8C" w:themeColor="accent6"/>
      </w:tblBorders>
    </w:tblPr>
    <w:tblStylePr w:type="firstRow">
      <w:rPr>
        <w:b/>
        <w:bCs/>
      </w:rPr>
      <w:tblPr/>
      <w:tcPr>
        <w:tcBorders>
          <w:bottom w:val="single" w:sz="4" w:space="0" w:color="005A8C" w:themeColor="accent6"/>
        </w:tcBorders>
      </w:tcPr>
    </w:tblStylePr>
    <w:tblStylePr w:type="lastRow">
      <w:rPr>
        <w:b/>
        <w:bCs/>
      </w:rPr>
      <w:tblPr/>
      <w:tcPr>
        <w:tcBorders>
          <w:top w:val="double" w:sz="4" w:space="0" w:color="005A8C" w:themeColor="accent6"/>
        </w:tcBorders>
      </w:tcPr>
    </w:tblStylePr>
    <w:tblStylePr w:type="firstCol">
      <w:rPr>
        <w:b/>
        <w:bCs/>
      </w:rPr>
    </w:tblStylePr>
    <w:tblStylePr w:type="lastCol">
      <w:rPr>
        <w:b/>
        <w:bCs/>
      </w:rPr>
    </w:tblStylePr>
    <w:tblStylePr w:type="band1Vert">
      <w:tblPr/>
      <w:tcPr>
        <w:shd w:val="clear" w:color="auto" w:fill="B5E4FF" w:themeFill="accent6" w:themeFillTint="33"/>
      </w:tcPr>
    </w:tblStylePr>
    <w:tblStylePr w:type="band1Horz">
      <w:tblPr/>
      <w:tcPr>
        <w:shd w:val="clear" w:color="auto" w:fill="B5E4FF" w:themeFill="accent6" w:themeFillTint="33"/>
      </w:tcPr>
    </w:tblStylePr>
  </w:style>
  <w:style w:type="table" w:customStyle="1" w:styleId="TableauListe7Couleur1">
    <w:name w:val="Tableau Liste 7 Couleur1"/>
    <w:basedOn w:val="TableauNormal"/>
    <w:uiPriority w:val="52"/>
    <w:semiHidden/>
    <w:rsid w:val="002718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Liste7Couleur-Accentuation11">
    <w:name w:val="Tableau Liste 7 Couleur - Accentuation 11"/>
    <w:basedOn w:val="TableauNormal"/>
    <w:uiPriority w:val="52"/>
    <w:semiHidden/>
    <w:rsid w:val="0027180D"/>
    <w:rPr>
      <w:color w:val="32908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6BEA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6BEA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6BEA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6BEAA" w:themeColor="accent1"/>
        </w:tcBorders>
        <w:shd w:val="clear" w:color="auto" w:fill="FFFFFF" w:themeFill="background1"/>
      </w:tcPr>
    </w:tblStylePr>
    <w:tblStylePr w:type="band1Vert">
      <w:tblPr/>
      <w:tcPr>
        <w:shd w:val="clear" w:color="auto" w:fill="DAF2ED" w:themeFill="accent1" w:themeFillTint="33"/>
      </w:tcPr>
    </w:tblStylePr>
    <w:tblStylePr w:type="band1Horz">
      <w:tblPr/>
      <w:tcPr>
        <w:shd w:val="clear" w:color="auto" w:fill="DAF2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Liste7Couleur-Accentuation21">
    <w:name w:val="Tableau Liste 7 Couleur - Accentuation 21"/>
    <w:basedOn w:val="TableauNormal"/>
    <w:uiPriority w:val="52"/>
    <w:semiHidden/>
    <w:rsid w:val="0027180D"/>
    <w:rPr>
      <w:color w:val="21616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D828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D828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D828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D8282" w:themeColor="accent2"/>
        </w:tcBorders>
        <w:shd w:val="clear" w:color="auto" w:fill="FFFFFF" w:themeFill="background1"/>
      </w:tcPr>
    </w:tblStylePr>
    <w:tblStylePr w:type="band1Vert">
      <w:tblPr/>
      <w:tcPr>
        <w:shd w:val="clear" w:color="auto" w:fill="CDEDED" w:themeFill="accent2" w:themeFillTint="33"/>
      </w:tcPr>
    </w:tblStylePr>
    <w:tblStylePr w:type="band1Horz">
      <w:tblPr/>
      <w:tcPr>
        <w:shd w:val="clear" w:color="auto" w:fill="CDED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Liste7Couleur-Accentuation31">
    <w:name w:val="Tableau Liste 7 Couleur - Accentuation 31"/>
    <w:basedOn w:val="TableauNormal"/>
    <w:uiPriority w:val="52"/>
    <w:semiHidden/>
    <w:rsid w:val="0027180D"/>
    <w:rPr>
      <w:color w:val="278BA6"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B4D2"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B4D2"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B4D2"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B4D2" w:themeColor="accent3"/>
        </w:tcBorders>
        <w:shd w:val="clear" w:color="auto" w:fill="FFFFFF" w:themeFill="background1"/>
      </w:tcPr>
    </w:tblStylePr>
    <w:tblStylePr w:type="band1Vert">
      <w:tblPr/>
      <w:tcPr>
        <w:shd w:val="clear" w:color="auto" w:fill="D9EFF6" w:themeFill="accent3" w:themeFillTint="33"/>
      </w:tcPr>
    </w:tblStylePr>
    <w:tblStylePr w:type="band1Horz">
      <w:tblPr/>
      <w:tcPr>
        <w:shd w:val="clear" w:color="auto" w:fill="D9EFF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Liste7Couleur-Accentuation41">
    <w:name w:val="Tableau Liste 7 Couleur - Accentuation 41"/>
    <w:basedOn w:val="TableauNormal"/>
    <w:uiPriority w:val="52"/>
    <w:semiHidden/>
    <w:rsid w:val="0027180D"/>
    <w:rPr>
      <w:color w:val="E5334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8791"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8791"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8791"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8791" w:themeColor="accent4"/>
        </w:tcBorders>
        <w:shd w:val="clear" w:color="auto" w:fill="FFFFFF" w:themeFill="background1"/>
      </w:tcPr>
    </w:tblStylePr>
    <w:tblStylePr w:type="band1Vert">
      <w:tblPr/>
      <w:tcPr>
        <w:shd w:val="clear" w:color="auto" w:fill="FCE7E8" w:themeFill="accent4" w:themeFillTint="33"/>
      </w:tcPr>
    </w:tblStylePr>
    <w:tblStylePr w:type="band1Horz">
      <w:tblPr/>
      <w:tcPr>
        <w:shd w:val="clear" w:color="auto" w:fill="FCE7E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Liste7Couleur-Accentuation51">
    <w:name w:val="Tableau Liste 7 Couleur - Accentuation 51"/>
    <w:basedOn w:val="TableauNormal"/>
    <w:uiPriority w:val="52"/>
    <w:semiHidden/>
    <w:rsid w:val="0027180D"/>
    <w:rPr>
      <w:color w:val="FFDC1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EB7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EB7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EB7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EB78" w:themeColor="accent5"/>
        </w:tcBorders>
        <w:shd w:val="clear" w:color="auto" w:fill="FFFFFF" w:themeFill="background1"/>
      </w:tcPr>
    </w:tblStylePr>
    <w:tblStylePr w:type="band1Vert">
      <w:tblPr/>
      <w:tcPr>
        <w:shd w:val="clear" w:color="auto" w:fill="FFFAE4" w:themeFill="accent5" w:themeFillTint="33"/>
      </w:tcPr>
    </w:tblStylePr>
    <w:tblStylePr w:type="band1Horz">
      <w:tblPr/>
      <w:tcPr>
        <w:shd w:val="clear" w:color="auto" w:fill="FFFAE4"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Liste7Couleur-Accentuation61">
    <w:name w:val="Tableau Liste 7 Couleur - Accentuation 61"/>
    <w:basedOn w:val="TableauNormal"/>
    <w:uiPriority w:val="52"/>
    <w:semiHidden/>
    <w:rsid w:val="0027180D"/>
    <w:rPr>
      <w:color w:val="00426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A8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A8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A8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A8C" w:themeColor="accent6"/>
        </w:tcBorders>
        <w:shd w:val="clear" w:color="auto" w:fill="FFFFFF" w:themeFill="background1"/>
      </w:tcPr>
    </w:tblStylePr>
    <w:tblStylePr w:type="band1Vert">
      <w:tblPr/>
      <w:tcPr>
        <w:shd w:val="clear" w:color="auto" w:fill="B5E4FF" w:themeFill="accent6" w:themeFillTint="33"/>
      </w:tcPr>
    </w:tblStylePr>
    <w:tblStylePr w:type="band1Horz">
      <w:tblPr/>
      <w:tcPr>
        <w:shd w:val="clear" w:color="auto" w:fill="B5E4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simple11">
    <w:name w:val="Tableau simple 11"/>
    <w:basedOn w:val="TableauNormal"/>
    <w:uiPriority w:val="41"/>
    <w:semiHidden/>
    <w:rsid w:val="0027180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simple21">
    <w:name w:val="Tableau simple 21"/>
    <w:basedOn w:val="TableauNormal"/>
    <w:uiPriority w:val="42"/>
    <w:semiHidden/>
    <w:rsid w:val="0027180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31">
    <w:name w:val="Tableau simple 31"/>
    <w:basedOn w:val="TableauNormal"/>
    <w:uiPriority w:val="43"/>
    <w:semiHidden/>
    <w:rsid w:val="0027180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41">
    <w:name w:val="Tableau simple 41"/>
    <w:basedOn w:val="TableauNormal"/>
    <w:uiPriority w:val="44"/>
    <w:semiHidden/>
    <w:rsid w:val="0027180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simple51">
    <w:name w:val="Tableau simple 51"/>
    <w:basedOn w:val="TableauNormal"/>
    <w:uiPriority w:val="45"/>
    <w:semiHidden/>
    <w:rsid w:val="002718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lledetableauclaire1">
    <w:name w:val="Grille de tableau claire1"/>
    <w:basedOn w:val="TableauNormal"/>
    <w:uiPriority w:val="40"/>
    <w:semiHidden/>
    <w:rsid w:val="0027180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ot-dise1">
    <w:name w:val="Mot-dièse1"/>
    <w:basedOn w:val="Policepardfaut"/>
    <w:uiPriority w:val="99"/>
    <w:semiHidden/>
    <w:rsid w:val="0027180D"/>
    <w:rPr>
      <w:color w:val="2B579A"/>
      <w:shd w:val="clear" w:color="auto" w:fill="E1DFDD"/>
    </w:rPr>
  </w:style>
  <w:style w:type="character" w:customStyle="1" w:styleId="Mentionnonrsolue1">
    <w:name w:val="Mention non résolue1"/>
    <w:basedOn w:val="Policepardfaut"/>
    <w:uiPriority w:val="99"/>
    <w:semiHidden/>
    <w:rsid w:val="0027180D"/>
    <w:rPr>
      <w:color w:val="605E5C"/>
      <w:shd w:val="clear" w:color="auto" w:fill="E1DFDD"/>
    </w:rPr>
  </w:style>
  <w:style w:type="character" w:customStyle="1" w:styleId="SmartHyperlink1">
    <w:name w:val="Smart Hyperlink1"/>
    <w:basedOn w:val="Policepardfaut"/>
    <w:uiPriority w:val="99"/>
    <w:semiHidden/>
    <w:rsid w:val="0027180D"/>
    <w:rPr>
      <w:u w:val="dotted"/>
    </w:rPr>
  </w:style>
  <w:style w:type="character" w:customStyle="1" w:styleId="Mention1">
    <w:name w:val="Mention1"/>
    <w:basedOn w:val="Policepardfaut"/>
    <w:uiPriority w:val="99"/>
    <w:semiHidden/>
    <w:rsid w:val="0027180D"/>
    <w:rPr>
      <w:color w:val="2B579A"/>
      <w:shd w:val="clear" w:color="auto" w:fill="E1DFDD"/>
    </w:rPr>
  </w:style>
  <w:style w:type="character" w:customStyle="1" w:styleId="ParagraphedelisteCar">
    <w:name w:val="Paragraphe de liste Car"/>
    <w:aliases w:val="Légende image Car,Level 1 Puce Car,lp1 Car,R1 Car"/>
    <w:basedOn w:val="Policepardfaut"/>
    <w:link w:val="Paragraphedeliste"/>
    <w:uiPriority w:val="34"/>
    <w:rsid w:val="0027180D"/>
    <w:rPr>
      <w:lang w:val="en-GB"/>
    </w:rPr>
  </w:style>
  <w:style w:type="paragraph" w:customStyle="1" w:styleId="Table">
    <w:name w:val="Table"/>
    <w:basedOn w:val="Normal"/>
    <w:semiHidden/>
    <w:rsid w:val="0027180D"/>
    <w:pPr>
      <w:spacing w:before="20" w:after="20" w:line="240" w:lineRule="auto"/>
    </w:pPr>
    <w:rPr>
      <w:rFonts w:ascii="Verdana" w:hAnsi="Verdana" w:cs="Times New Roman"/>
      <w:color w:val="auto"/>
      <w:sz w:val="16"/>
      <w:lang w:val="fr-FR" w:eastAsia="en-US"/>
    </w:rPr>
  </w:style>
  <w:style w:type="paragraph" w:customStyle="1" w:styleId="TableHeader">
    <w:name w:val="Table Header"/>
    <w:basedOn w:val="Normal"/>
    <w:semiHidden/>
    <w:rsid w:val="0027180D"/>
    <w:pPr>
      <w:spacing w:after="43" w:line="240" w:lineRule="auto"/>
    </w:pPr>
    <w:rPr>
      <w:rFonts w:ascii="Verdana" w:hAnsi="Verdana" w:cs="Times New Roman"/>
      <w:b/>
      <w:color w:val="FFFFFF"/>
      <w:sz w:val="18"/>
      <w:szCs w:val="18"/>
      <w:lang w:val="fr-FR" w:eastAsia="en-US"/>
    </w:rPr>
  </w:style>
  <w:style w:type="character" w:customStyle="1" w:styleId="e24kjd">
    <w:name w:val="e24kjd"/>
    <w:basedOn w:val="Policepardfaut"/>
    <w:rsid w:val="0027180D"/>
  </w:style>
  <w:style w:type="character" w:customStyle="1" w:styleId="st">
    <w:name w:val="st"/>
    <w:basedOn w:val="Policepardfaut"/>
    <w:rsid w:val="0027180D"/>
  </w:style>
  <w:style w:type="character" w:customStyle="1" w:styleId="Titre3Car">
    <w:name w:val="Titre 3 Car"/>
    <w:aliases w:val="(Subparagraph) Worldline Car"/>
    <w:basedOn w:val="Policepardfaut"/>
    <w:link w:val="Titre3"/>
    <w:uiPriority w:val="4"/>
    <w:rsid w:val="0027180D"/>
    <w:rPr>
      <w:iCs/>
      <w:color w:val="46BEAA" w:themeColor="accent1"/>
      <w:sz w:val="28"/>
      <w:lang w:val="en-GB"/>
    </w:rPr>
  </w:style>
  <w:style w:type="character" w:customStyle="1" w:styleId="Titre2Car">
    <w:name w:val="Titre 2 Car"/>
    <w:aliases w:val="(Paragraph) Worldline Car"/>
    <w:basedOn w:val="Policepardfaut"/>
    <w:link w:val="Titre2"/>
    <w:uiPriority w:val="4"/>
    <w:rsid w:val="0027180D"/>
    <w:rPr>
      <w:bCs/>
      <w:iCs/>
      <w:color w:val="46BEAA" w:themeColor="accent1"/>
      <w:sz w:val="30"/>
      <w:szCs w:val="28"/>
      <w:lang w:val="en-GB"/>
    </w:rPr>
  </w:style>
  <w:style w:type="character" w:customStyle="1" w:styleId="Titre4Car">
    <w:name w:val="Titre 4 Car"/>
    <w:aliases w:val="(subsubparagraph) Worldline Car"/>
    <w:basedOn w:val="Policepardfaut"/>
    <w:link w:val="Titre4"/>
    <w:uiPriority w:val="4"/>
    <w:rsid w:val="0027180D"/>
    <w:rPr>
      <w:bCs/>
      <w:color w:val="46BEAA" w:themeColor="accent1"/>
      <w:sz w:val="24"/>
      <w:szCs w:val="24"/>
      <w:lang w:val="en-GB"/>
    </w:rPr>
  </w:style>
  <w:style w:type="paragraph" w:customStyle="1" w:styleId="Paragraphe">
    <w:name w:val="Paragraphe"/>
    <w:basedOn w:val="Normal"/>
    <w:link w:val="ParagrapheCar"/>
    <w:qFormat/>
    <w:rsid w:val="0027180D"/>
    <w:pPr>
      <w:keepLines/>
      <w:spacing w:after="120" w:line="240" w:lineRule="auto"/>
      <w:ind w:left="567"/>
      <w:jc w:val="both"/>
    </w:pPr>
    <w:rPr>
      <w:rFonts w:ascii="Lucida Sans" w:hAnsi="Lucida Sans" w:cs="Times New Roman"/>
      <w:color w:val="auto"/>
      <w:lang w:val="x-none" w:eastAsia="x-none"/>
    </w:rPr>
  </w:style>
  <w:style w:type="character" w:customStyle="1" w:styleId="ParagrapheCar">
    <w:name w:val="Paragraphe Car"/>
    <w:link w:val="Paragraphe"/>
    <w:rsid w:val="0027180D"/>
    <w:rPr>
      <w:rFonts w:ascii="Lucida Sans" w:hAnsi="Lucida Sans" w:cs="Times New Roman"/>
      <w:color w:val="auto"/>
      <w:lang w:val="x-none" w:eastAsia="x-none"/>
    </w:rPr>
  </w:style>
  <w:style w:type="character" w:customStyle="1" w:styleId="LgendeCar">
    <w:name w:val="Légende Car"/>
    <w:aliases w:val="Caption Worldline Car"/>
    <w:link w:val="Lgende"/>
    <w:uiPriority w:val="4"/>
    <w:locked/>
    <w:rsid w:val="0027180D"/>
    <w:rPr>
      <w:b/>
      <w:color w:val="46BEAA" w:themeColor="accent1"/>
      <w:lang w:val="en-GB"/>
    </w:rPr>
  </w:style>
  <w:style w:type="paragraph" w:customStyle="1" w:styleId="Textedesaisie">
    <w:name w:val="Texte de saisie"/>
    <w:basedOn w:val="Normal"/>
    <w:qFormat/>
    <w:rsid w:val="0027180D"/>
    <w:rPr>
      <w:rFonts w:asciiTheme="minorHAnsi" w:eastAsiaTheme="minorHAnsi" w:hAnsiTheme="minorHAnsi" w:cstheme="minorBidi"/>
      <w:color w:val="auto"/>
      <w:lang w:val="fr-FR" w:eastAsia="en-US"/>
    </w:rPr>
  </w:style>
  <w:style w:type="paragraph" w:customStyle="1" w:styleId="CorpsdeTexte0">
    <w:name w:val="Corps de Texte"/>
    <w:link w:val="CorpsdeTexteCar0"/>
    <w:qFormat/>
    <w:rsid w:val="0027180D"/>
    <w:pPr>
      <w:spacing w:after="60" w:line="240" w:lineRule="auto"/>
      <w:jc w:val="both"/>
    </w:pPr>
    <w:rPr>
      <w:rFonts w:ascii="Tahoma" w:eastAsia="SimSun" w:hAnsi="Tahoma" w:cs="Tahoma"/>
      <w:color w:val="auto"/>
      <w:lang w:val="fr-FR" w:eastAsia="fr-FR"/>
    </w:rPr>
  </w:style>
  <w:style w:type="character" w:customStyle="1" w:styleId="CorpsdeTexteCar0">
    <w:name w:val="Corps de Texte Car"/>
    <w:link w:val="CorpsdeTexte0"/>
    <w:rsid w:val="0027180D"/>
    <w:rPr>
      <w:rFonts w:ascii="Tahoma" w:eastAsia="SimSun" w:hAnsi="Tahoma" w:cs="Tahoma"/>
      <w:color w:val="auto"/>
      <w:lang w:val="fr-FR" w:eastAsia="fr-FR"/>
    </w:rPr>
  </w:style>
  <w:style w:type="character" w:customStyle="1" w:styleId="CommentaireCar">
    <w:name w:val="Commentaire Car"/>
    <w:basedOn w:val="Policepardfaut"/>
    <w:link w:val="Commentaire"/>
    <w:uiPriority w:val="98"/>
    <w:rsid w:val="0027180D"/>
    <w:rPr>
      <w:lang w:val="en-GB"/>
    </w:rPr>
  </w:style>
  <w:style w:type="character" w:customStyle="1" w:styleId="Titre1Car">
    <w:name w:val="Titre 1 Car"/>
    <w:aliases w:val="(Chapter) Worldline Car"/>
    <w:basedOn w:val="Policepardfaut"/>
    <w:link w:val="Titre1"/>
    <w:uiPriority w:val="4"/>
    <w:rsid w:val="0027180D"/>
    <w:rPr>
      <w:bCs/>
      <w:color w:val="46BEAA" w:themeColor="accent1"/>
      <w:sz w:val="34"/>
      <w:szCs w:val="32"/>
      <w:lang w:val="en-GB"/>
    </w:rPr>
  </w:style>
  <w:style w:type="table" w:customStyle="1" w:styleId="TableauWorldline">
    <w:name w:val="Tableau Worldline"/>
    <w:basedOn w:val="TableauNormal"/>
    <w:uiPriority w:val="99"/>
    <w:rsid w:val="0027180D"/>
    <w:pPr>
      <w:spacing w:line="276" w:lineRule="auto"/>
    </w:pPr>
    <w:rPr>
      <w:rFonts w:ascii="Verdana" w:eastAsiaTheme="minorHAnsi" w:hAnsi="Verdana" w:cstheme="minorBidi"/>
      <w:color w:val="auto"/>
      <w:sz w:val="18"/>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Verdana" w:hAnsi="Verdana"/>
        <w:b/>
        <w:color w:val="FFFFFF" w:themeColor="background1"/>
        <w:sz w:val="18"/>
      </w:rPr>
      <w:tblPr/>
      <w:tcPr>
        <w:shd w:val="clear" w:color="auto" w:fill="0066A1"/>
      </w:tcPr>
    </w:tblStylePr>
  </w:style>
  <w:style w:type="paragraph" w:customStyle="1" w:styleId="Appendix">
    <w:name w:val="Appendix"/>
    <w:basedOn w:val="Normal"/>
    <w:next w:val="Corpsdetexte"/>
    <w:semiHidden/>
    <w:rsid w:val="0027180D"/>
    <w:pPr>
      <w:keepNext/>
      <w:pageBreakBefore/>
      <w:tabs>
        <w:tab w:val="left" w:pos="1559"/>
      </w:tabs>
      <w:spacing w:after="240" w:line="240" w:lineRule="auto"/>
      <w:ind w:left="1559" w:hanging="1559"/>
    </w:pPr>
    <w:rPr>
      <w:rFonts w:ascii="Verdana" w:hAnsi="Verdana" w:cs="Times New Roman"/>
      <w:color w:val="0066A2"/>
      <w:sz w:val="22"/>
      <w:szCs w:val="22"/>
      <w:lang w:val="fr-FR" w:eastAsia="en-US"/>
    </w:rPr>
  </w:style>
  <w:style w:type="paragraph" w:customStyle="1" w:styleId="Heading0">
    <w:name w:val="Heading 0"/>
    <w:basedOn w:val="Titre1"/>
    <w:next w:val="Corpsdetexte"/>
    <w:semiHidden/>
    <w:rsid w:val="0027180D"/>
    <w:pPr>
      <w:keepLines w:val="0"/>
      <w:numPr>
        <w:numId w:val="31"/>
      </w:numPr>
      <w:spacing w:after="160" w:line="240" w:lineRule="auto"/>
      <w:ind w:left="284"/>
      <w:outlineLvl w:val="9"/>
    </w:pPr>
    <w:rPr>
      <w:rFonts w:ascii="Verdana" w:hAnsi="Verdana" w:cs="Times New Roman"/>
      <w:b/>
      <w:bCs w:val="0"/>
      <w:color w:val="0066A2"/>
      <w:sz w:val="26"/>
      <w:szCs w:val="26"/>
      <w:lang w:val="fr-FR" w:eastAsia="en-US"/>
    </w:rPr>
  </w:style>
  <w:style w:type="character" w:customStyle="1" w:styleId="CorpsdetexteCar">
    <w:name w:val="Corps de texte Car"/>
    <w:basedOn w:val="Policepardfaut"/>
    <w:link w:val="Corpsdetexte"/>
    <w:uiPriority w:val="98"/>
    <w:rsid w:val="0027180D"/>
    <w:rPr>
      <w:lang w:val="en-GB"/>
    </w:rPr>
  </w:style>
  <w:style w:type="character" w:customStyle="1" w:styleId="Titre5Car">
    <w:name w:val="Titre 5 Car"/>
    <w:basedOn w:val="Policepardfaut"/>
    <w:link w:val="Titre5"/>
    <w:uiPriority w:val="98"/>
    <w:rsid w:val="0027180D"/>
    <w:rPr>
      <w:b/>
      <w:lang w:val="en-GB"/>
    </w:rPr>
  </w:style>
  <w:style w:type="character" w:customStyle="1" w:styleId="En-tteCar">
    <w:name w:val="En-tête Car"/>
    <w:basedOn w:val="Policepardfaut"/>
    <w:link w:val="En-tte"/>
    <w:uiPriority w:val="98"/>
    <w:semiHidden/>
    <w:rsid w:val="00334D98"/>
    <w:rPr>
      <w:lang w:val="en-GB"/>
    </w:rPr>
  </w:style>
  <w:style w:type="character" w:customStyle="1" w:styleId="sysDocStatisticslbl">
    <w:name w:val="sys Doc Statistics lbl"/>
    <w:semiHidden/>
    <w:rsid w:val="00334D98"/>
    <w:rPr>
      <w:rFonts w:ascii="Verdana" w:hAnsi="Verdana"/>
      <w:b/>
      <w:smallCaps/>
      <w:spacing w:val="0"/>
    </w:rPr>
  </w:style>
  <w:style w:type="paragraph" w:customStyle="1" w:styleId="msonormal0">
    <w:name w:val="msonormal"/>
    <w:basedOn w:val="Normal"/>
    <w:rsid w:val="00E43636"/>
    <w:pPr>
      <w:spacing w:before="100" w:beforeAutospacing="1" w:after="100" w:afterAutospacing="1" w:line="240" w:lineRule="auto"/>
    </w:pPr>
    <w:rPr>
      <w:rFonts w:ascii="Times New Roman" w:hAnsi="Times New Roman" w:cs="Times New Roman"/>
      <w:color w:val="auto"/>
      <w:sz w:val="24"/>
      <w:szCs w:val="24"/>
      <w:lang w:val="fr-FR" w:eastAsia="fr-FR"/>
    </w:rPr>
  </w:style>
  <w:style w:type="paragraph" w:customStyle="1" w:styleId="outlineelement">
    <w:name w:val="outlineelement"/>
    <w:basedOn w:val="Normal"/>
    <w:rsid w:val="00E43636"/>
    <w:pPr>
      <w:spacing w:before="100" w:beforeAutospacing="1" w:after="100" w:afterAutospacing="1" w:line="240" w:lineRule="auto"/>
    </w:pPr>
    <w:rPr>
      <w:rFonts w:ascii="Times New Roman" w:hAnsi="Times New Roman" w:cs="Times New Roman"/>
      <w:color w:val="auto"/>
      <w:sz w:val="24"/>
      <w:szCs w:val="24"/>
      <w:lang w:val="fr-FR" w:eastAsia="fr-FR"/>
    </w:rPr>
  </w:style>
  <w:style w:type="paragraph" w:customStyle="1" w:styleId="paragraph">
    <w:name w:val="paragraph"/>
    <w:basedOn w:val="Normal"/>
    <w:rsid w:val="00E43636"/>
    <w:pPr>
      <w:spacing w:before="100" w:beforeAutospacing="1" w:after="100" w:afterAutospacing="1" w:line="240" w:lineRule="auto"/>
    </w:pPr>
    <w:rPr>
      <w:rFonts w:ascii="Times New Roman" w:hAnsi="Times New Roman" w:cs="Times New Roman"/>
      <w:color w:val="auto"/>
      <w:sz w:val="24"/>
      <w:szCs w:val="24"/>
      <w:lang w:val="fr-FR" w:eastAsia="fr-FR"/>
    </w:rPr>
  </w:style>
  <w:style w:type="character" w:customStyle="1" w:styleId="textrun">
    <w:name w:val="textrun"/>
    <w:basedOn w:val="Policepardfaut"/>
    <w:rsid w:val="00E43636"/>
  </w:style>
  <w:style w:type="character" w:customStyle="1" w:styleId="normaltextrun">
    <w:name w:val="normaltextrun"/>
    <w:basedOn w:val="Policepardfaut"/>
    <w:rsid w:val="00E43636"/>
  </w:style>
  <w:style w:type="character" w:customStyle="1" w:styleId="eop">
    <w:name w:val="eop"/>
    <w:basedOn w:val="Policepardfaut"/>
    <w:rsid w:val="00E43636"/>
  </w:style>
  <w:style w:type="character" w:customStyle="1" w:styleId="wacimagecontainer">
    <w:name w:val="wacimagecontainer"/>
    <w:basedOn w:val="Policepardfaut"/>
    <w:rsid w:val="00E43636"/>
  </w:style>
  <w:style w:type="character" w:customStyle="1" w:styleId="fieldrange">
    <w:name w:val="fieldrange"/>
    <w:basedOn w:val="Policepardfaut"/>
    <w:rsid w:val="00E43636"/>
  </w:style>
  <w:style w:type="character" w:customStyle="1" w:styleId="linebreakblob">
    <w:name w:val="linebreakblob"/>
    <w:basedOn w:val="Policepardfaut"/>
    <w:rsid w:val="00E43636"/>
  </w:style>
  <w:style w:type="character" w:customStyle="1" w:styleId="scxw126491566">
    <w:name w:val="scxw126491566"/>
    <w:basedOn w:val="Policepardfaut"/>
    <w:rsid w:val="00E43636"/>
  </w:style>
  <w:style w:type="paragraph" w:customStyle="1" w:styleId="Puceniv1">
    <w:name w:val="Puce niv 1"/>
    <w:basedOn w:val="Texte"/>
    <w:link w:val="Puceniv1Car"/>
    <w:uiPriority w:val="3"/>
    <w:qFormat/>
    <w:rsid w:val="006139CC"/>
    <w:pPr>
      <w:numPr>
        <w:numId w:val="32"/>
      </w:numPr>
    </w:pPr>
  </w:style>
  <w:style w:type="paragraph" w:customStyle="1" w:styleId="Texte">
    <w:name w:val="Texte"/>
    <w:link w:val="TexteCar"/>
    <w:qFormat/>
    <w:rsid w:val="006139CC"/>
    <w:pPr>
      <w:spacing w:before="120" w:line="240" w:lineRule="auto"/>
      <w:jc w:val="both"/>
    </w:pPr>
    <w:rPr>
      <w:rFonts w:eastAsia="Calibri" w:cs="Times New Roman"/>
      <w:color w:val="000000"/>
      <w:lang w:val="fr-FR" w:eastAsia="en-US"/>
    </w:rPr>
  </w:style>
  <w:style w:type="character" w:customStyle="1" w:styleId="TexteCar">
    <w:name w:val="Texte Car"/>
    <w:basedOn w:val="Policepardfaut"/>
    <w:link w:val="Texte"/>
    <w:rsid w:val="006139CC"/>
    <w:rPr>
      <w:rFonts w:eastAsia="Calibri" w:cs="Times New Roman"/>
      <w:color w:val="000000"/>
      <w:lang w:val="fr-FR" w:eastAsia="en-US"/>
    </w:rPr>
  </w:style>
  <w:style w:type="character" w:customStyle="1" w:styleId="Puceniv1Car">
    <w:name w:val="Puce niv 1 Car"/>
    <w:link w:val="Puceniv1"/>
    <w:uiPriority w:val="3"/>
    <w:rsid w:val="006139CC"/>
    <w:rPr>
      <w:rFonts w:eastAsia="Calibri" w:cs="Times New Roman"/>
      <w:color w:val="000000"/>
      <w:lang w:val="fr-FR" w:eastAsia="en-US"/>
    </w:rPr>
  </w:style>
  <w:style w:type="character" w:styleId="Mentionnonrsolue">
    <w:name w:val="Unresolved Mention"/>
    <w:basedOn w:val="Policepardfaut"/>
    <w:uiPriority w:val="99"/>
    <w:semiHidden/>
    <w:unhideWhenUsed/>
    <w:rsid w:val="005343C5"/>
    <w:rPr>
      <w:color w:val="605E5C"/>
      <w:shd w:val="clear" w:color="auto" w:fill="E1DFDD"/>
    </w:rPr>
  </w:style>
  <w:style w:type="paragraph" w:customStyle="1" w:styleId="Default">
    <w:name w:val="Default"/>
    <w:rsid w:val="00FE716A"/>
    <w:pPr>
      <w:autoSpaceDE w:val="0"/>
      <w:autoSpaceDN w:val="0"/>
      <w:adjustRightInd w:val="0"/>
      <w:spacing w:line="240" w:lineRule="auto"/>
    </w:pPr>
    <w:rPr>
      <w:rFonts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30414">
      <w:bodyDiv w:val="1"/>
      <w:marLeft w:val="0"/>
      <w:marRight w:val="0"/>
      <w:marTop w:val="0"/>
      <w:marBottom w:val="0"/>
      <w:divBdr>
        <w:top w:val="none" w:sz="0" w:space="0" w:color="auto"/>
        <w:left w:val="none" w:sz="0" w:space="0" w:color="auto"/>
        <w:bottom w:val="none" w:sz="0" w:space="0" w:color="auto"/>
        <w:right w:val="none" w:sz="0" w:space="0" w:color="auto"/>
      </w:divBdr>
    </w:div>
    <w:div w:id="390425155">
      <w:bodyDiv w:val="1"/>
      <w:marLeft w:val="0"/>
      <w:marRight w:val="0"/>
      <w:marTop w:val="0"/>
      <w:marBottom w:val="0"/>
      <w:divBdr>
        <w:top w:val="none" w:sz="0" w:space="0" w:color="auto"/>
        <w:left w:val="none" w:sz="0" w:space="0" w:color="auto"/>
        <w:bottom w:val="none" w:sz="0" w:space="0" w:color="auto"/>
        <w:right w:val="none" w:sz="0" w:space="0" w:color="auto"/>
      </w:divBdr>
    </w:div>
    <w:div w:id="430128151">
      <w:bodyDiv w:val="1"/>
      <w:marLeft w:val="0"/>
      <w:marRight w:val="0"/>
      <w:marTop w:val="0"/>
      <w:marBottom w:val="0"/>
      <w:divBdr>
        <w:top w:val="none" w:sz="0" w:space="0" w:color="auto"/>
        <w:left w:val="none" w:sz="0" w:space="0" w:color="auto"/>
        <w:bottom w:val="none" w:sz="0" w:space="0" w:color="auto"/>
        <w:right w:val="none" w:sz="0" w:space="0" w:color="auto"/>
      </w:divBdr>
    </w:div>
    <w:div w:id="924923340">
      <w:bodyDiv w:val="1"/>
      <w:marLeft w:val="0"/>
      <w:marRight w:val="0"/>
      <w:marTop w:val="0"/>
      <w:marBottom w:val="0"/>
      <w:divBdr>
        <w:top w:val="none" w:sz="0" w:space="0" w:color="auto"/>
        <w:left w:val="none" w:sz="0" w:space="0" w:color="auto"/>
        <w:bottom w:val="none" w:sz="0" w:space="0" w:color="auto"/>
        <w:right w:val="none" w:sz="0" w:space="0" w:color="auto"/>
      </w:divBdr>
    </w:div>
    <w:div w:id="1092046018">
      <w:bodyDiv w:val="1"/>
      <w:marLeft w:val="0"/>
      <w:marRight w:val="0"/>
      <w:marTop w:val="0"/>
      <w:marBottom w:val="0"/>
      <w:divBdr>
        <w:top w:val="none" w:sz="0" w:space="0" w:color="auto"/>
        <w:left w:val="none" w:sz="0" w:space="0" w:color="auto"/>
        <w:bottom w:val="none" w:sz="0" w:space="0" w:color="auto"/>
        <w:right w:val="none" w:sz="0" w:space="0" w:color="auto"/>
      </w:divBdr>
      <w:divsChild>
        <w:div w:id="2754938">
          <w:marLeft w:val="0"/>
          <w:marRight w:val="0"/>
          <w:marTop w:val="0"/>
          <w:marBottom w:val="0"/>
          <w:divBdr>
            <w:top w:val="none" w:sz="0" w:space="0" w:color="auto"/>
            <w:left w:val="none" w:sz="0" w:space="0" w:color="auto"/>
            <w:bottom w:val="none" w:sz="0" w:space="0" w:color="auto"/>
            <w:right w:val="none" w:sz="0" w:space="0" w:color="auto"/>
          </w:divBdr>
        </w:div>
        <w:div w:id="58596931">
          <w:marLeft w:val="0"/>
          <w:marRight w:val="0"/>
          <w:marTop w:val="0"/>
          <w:marBottom w:val="0"/>
          <w:divBdr>
            <w:top w:val="none" w:sz="0" w:space="0" w:color="auto"/>
            <w:left w:val="none" w:sz="0" w:space="0" w:color="auto"/>
            <w:bottom w:val="none" w:sz="0" w:space="0" w:color="auto"/>
            <w:right w:val="none" w:sz="0" w:space="0" w:color="auto"/>
          </w:divBdr>
        </w:div>
        <w:div w:id="69232272">
          <w:marLeft w:val="0"/>
          <w:marRight w:val="0"/>
          <w:marTop w:val="0"/>
          <w:marBottom w:val="0"/>
          <w:divBdr>
            <w:top w:val="none" w:sz="0" w:space="0" w:color="auto"/>
            <w:left w:val="none" w:sz="0" w:space="0" w:color="auto"/>
            <w:bottom w:val="none" w:sz="0" w:space="0" w:color="auto"/>
            <w:right w:val="none" w:sz="0" w:space="0" w:color="auto"/>
          </w:divBdr>
        </w:div>
        <w:div w:id="70541466">
          <w:marLeft w:val="0"/>
          <w:marRight w:val="0"/>
          <w:marTop w:val="0"/>
          <w:marBottom w:val="0"/>
          <w:divBdr>
            <w:top w:val="none" w:sz="0" w:space="0" w:color="auto"/>
            <w:left w:val="none" w:sz="0" w:space="0" w:color="auto"/>
            <w:bottom w:val="none" w:sz="0" w:space="0" w:color="auto"/>
            <w:right w:val="none" w:sz="0" w:space="0" w:color="auto"/>
          </w:divBdr>
        </w:div>
        <w:div w:id="124466576">
          <w:marLeft w:val="-75"/>
          <w:marRight w:val="0"/>
          <w:marTop w:val="30"/>
          <w:marBottom w:val="30"/>
          <w:divBdr>
            <w:top w:val="none" w:sz="0" w:space="0" w:color="auto"/>
            <w:left w:val="none" w:sz="0" w:space="0" w:color="auto"/>
            <w:bottom w:val="none" w:sz="0" w:space="0" w:color="auto"/>
            <w:right w:val="none" w:sz="0" w:space="0" w:color="auto"/>
          </w:divBdr>
          <w:divsChild>
            <w:div w:id="4746839">
              <w:marLeft w:val="0"/>
              <w:marRight w:val="0"/>
              <w:marTop w:val="0"/>
              <w:marBottom w:val="0"/>
              <w:divBdr>
                <w:top w:val="none" w:sz="0" w:space="0" w:color="auto"/>
                <w:left w:val="none" w:sz="0" w:space="0" w:color="auto"/>
                <w:bottom w:val="none" w:sz="0" w:space="0" w:color="auto"/>
                <w:right w:val="none" w:sz="0" w:space="0" w:color="auto"/>
              </w:divBdr>
              <w:divsChild>
                <w:div w:id="1505978228">
                  <w:marLeft w:val="0"/>
                  <w:marRight w:val="0"/>
                  <w:marTop w:val="0"/>
                  <w:marBottom w:val="0"/>
                  <w:divBdr>
                    <w:top w:val="none" w:sz="0" w:space="0" w:color="auto"/>
                    <w:left w:val="none" w:sz="0" w:space="0" w:color="auto"/>
                    <w:bottom w:val="none" w:sz="0" w:space="0" w:color="auto"/>
                    <w:right w:val="none" w:sz="0" w:space="0" w:color="auto"/>
                  </w:divBdr>
                </w:div>
              </w:divsChild>
            </w:div>
            <w:div w:id="76677736">
              <w:marLeft w:val="0"/>
              <w:marRight w:val="0"/>
              <w:marTop w:val="0"/>
              <w:marBottom w:val="0"/>
              <w:divBdr>
                <w:top w:val="none" w:sz="0" w:space="0" w:color="auto"/>
                <w:left w:val="none" w:sz="0" w:space="0" w:color="auto"/>
                <w:bottom w:val="none" w:sz="0" w:space="0" w:color="auto"/>
                <w:right w:val="none" w:sz="0" w:space="0" w:color="auto"/>
              </w:divBdr>
              <w:divsChild>
                <w:div w:id="688214679">
                  <w:marLeft w:val="0"/>
                  <w:marRight w:val="0"/>
                  <w:marTop w:val="0"/>
                  <w:marBottom w:val="0"/>
                  <w:divBdr>
                    <w:top w:val="none" w:sz="0" w:space="0" w:color="auto"/>
                    <w:left w:val="none" w:sz="0" w:space="0" w:color="auto"/>
                    <w:bottom w:val="none" w:sz="0" w:space="0" w:color="auto"/>
                    <w:right w:val="none" w:sz="0" w:space="0" w:color="auto"/>
                  </w:divBdr>
                </w:div>
              </w:divsChild>
            </w:div>
            <w:div w:id="169610351">
              <w:marLeft w:val="0"/>
              <w:marRight w:val="0"/>
              <w:marTop w:val="0"/>
              <w:marBottom w:val="0"/>
              <w:divBdr>
                <w:top w:val="none" w:sz="0" w:space="0" w:color="auto"/>
                <w:left w:val="none" w:sz="0" w:space="0" w:color="auto"/>
                <w:bottom w:val="none" w:sz="0" w:space="0" w:color="auto"/>
                <w:right w:val="none" w:sz="0" w:space="0" w:color="auto"/>
              </w:divBdr>
              <w:divsChild>
                <w:div w:id="1280184178">
                  <w:marLeft w:val="0"/>
                  <w:marRight w:val="0"/>
                  <w:marTop w:val="0"/>
                  <w:marBottom w:val="0"/>
                  <w:divBdr>
                    <w:top w:val="none" w:sz="0" w:space="0" w:color="auto"/>
                    <w:left w:val="none" w:sz="0" w:space="0" w:color="auto"/>
                    <w:bottom w:val="none" w:sz="0" w:space="0" w:color="auto"/>
                    <w:right w:val="none" w:sz="0" w:space="0" w:color="auto"/>
                  </w:divBdr>
                </w:div>
              </w:divsChild>
            </w:div>
            <w:div w:id="370151067">
              <w:marLeft w:val="0"/>
              <w:marRight w:val="0"/>
              <w:marTop w:val="0"/>
              <w:marBottom w:val="0"/>
              <w:divBdr>
                <w:top w:val="none" w:sz="0" w:space="0" w:color="auto"/>
                <w:left w:val="none" w:sz="0" w:space="0" w:color="auto"/>
                <w:bottom w:val="none" w:sz="0" w:space="0" w:color="auto"/>
                <w:right w:val="none" w:sz="0" w:space="0" w:color="auto"/>
              </w:divBdr>
              <w:divsChild>
                <w:div w:id="641615964">
                  <w:marLeft w:val="0"/>
                  <w:marRight w:val="0"/>
                  <w:marTop w:val="0"/>
                  <w:marBottom w:val="0"/>
                  <w:divBdr>
                    <w:top w:val="none" w:sz="0" w:space="0" w:color="auto"/>
                    <w:left w:val="none" w:sz="0" w:space="0" w:color="auto"/>
                    <w:bottom w:val="none" w:sz="0" w:space="0" w:color="auto"/>
                    <w:right w:val="none" w:sz="0" w:space="0" w:color="auto"/>
                  </w:divBdr>
                </w:div>
              </w:divsChild>
            </w:div>
            <w:div w:id="415328711">
              <w:marLeft w:val="0"/>
              <w:marRight w:val="0"/>
              <w:marTop w:val="0"/>
              <w:marBottom w:val="0"/>
              <w:divBdr>
                <w:top w:val="none" w:sz="0" w:space="0" w:color="auto"/>
                <w:left w:val="none" w:sz="0" w:space="0" w:color="auto"/>
                <w:bottom w:val="none" w:sz="0" w:space="0" w:color="auto"/>
                <w:right w:val="none" w:sz="0" w:space="0" w:color="auto"/>
              </w:divBdr>
              <w:divsChild>
                <w:div w:id="1908570091">
                  <w:marLeft w:val="0"/>
                  <w:marRight w:val="0"/>
                  <w:marTop w:val="0"/>
                  <w:marBottom w:val="0"/>
                  <w:divBdr>
                    <w:top w:val="none" w:sz="0" w:space="0" w:color="auto"/>
                    <w:left w:val="none" w:sz="0" w:space="0" w:color="auto"/>
                    <w:bottom w:val="none" w:sz="0" w:space="0" w:color="auto"/>
                    <w:right w:val="none" w:sz="0" w:space="0" w:color="auto"/>
                  </w:divBdr>
                </w:div>
              </w:divsChild>
            </w:div>
            <w:div w:id="480924003">
              <w:marLeft w:val="0"/>
              <w:marRight w:val="0"/>
              <w:marTop w:val="0"/>
              <w:marBottom w:val="0"/>
              <w:divBdr>
                <w:top w:val="none" w:sz="0" w:space="0" w:color="auto"/>
                <w:left w:val="none" w:sz="0" w:space="0" w:color="auto"/>
                <w:bottom w:val="none" w:sz="0" w:space="0" w:color="auto"/>
                <w:right w:val="none" w:sz="0" w:space="0" w:color="auto"/>
              </w:divBdr>
              <w:divsChild>
                <w:div w:id="1566909460">
                  <w:marLeft w:val="0"/>
                  <w:marRight w:val="0"/>
                  <w:marTop w:val="0"/>
                  <w:marBottom w:val="0"/>
                  <w:divBdr>
                    <w:top w:val="none" w:sz="0" w:space="0" w:color="auto"/>
                    <w:left w:val="none" w:sz="0" w:space="0" w:color="auto"/>
                    <w:bottom w:val="none" w:sz="0" w:space="0" w:color="auto"/>
                    <w:right w:val="none" w:sz="0" w:space="0" w:color="auto"/>
                  </w:divBdr>
                </w:div>
              </w:divsChild>
            </w:div>
            <w:div w:id="493571581">
              <w:marLeft w:val="0"/>
              <w:marRight w:val="0"/>
              <w:marTop w:val="0"/>
              <w:marBottom w:val="0"/>
              <w:divBdr>
                <w:top w:val="none" w:sz="0" w:space="0" w:color="auto"/>
                <w:left w:val="none" w:sz="0" w:space="0" w:color="auto"/>
                <w:bottom w:val="none" w:sz="0" w:space="0" w:color="auto"/>
                <w:right w:val="none" w:sz="0" w:space="0" w:color="auto"/>
              </w:divBdr>
              <w:divsChild>
                <w:div w:id="860782288">
                  <w:marLeft w:val="0"/>
                  <w:marRight w:val="0"/>
                  <w:marTop w:val="0"/>
                  <w:marBottom w:val="0"/>
                  <w:divBdr>
                    <w:top w:val="none" w:sz="0" w:space="0" w:color="auto"/>
                    <w:left w:val="none" w:sz="0" w:space="0" w:color="auto"/>
                    <w:bottom w:val="none" w:sz="0" w:space="0" w:color="auto"/>
                    <w:right w:val="none" w:sz="0" w:space="0" w:color="auto"/>
                  </w:divBdr>
                </w:div>
              </w:divsChild>
            </w:div>
            <w:div w:id="555551114">
              <w:marLeft w:val="0"/>
              <w:marRight w:val="0"/>
              <w:marTop w:val="0"/>
              <w:marBottom w:val="0"/>
              <w:divBdr>
                <w:top w:val="none" w:sz="0" w:space="0" w:color="auto"/>
                <w:left w:val="none" w:sz="0" w:space="0" w:color="auto"/>
                <w:bottom w:val="none" w:sz="0" w:space="0" w:color="auto"/>
                <w:right w:val="none" w:sz="0" w:space="0" w:color="auto"/>
              </w:divBdr>
              <w:divsChild>
                <w:div w:id="379017410">
                  <w:marLeft w:val="0"/>
                  <w:marRight w:val="0"/>
                  <w:marTop w:val="0"/>
                  <w:marBottom w:val="0"/>
                  <w:divBdr>
                    <w:top w:val="none" w:sz="0" w:space="0" w:color="auto"/>
                    <w:left w:val="none" w:sz="0" w:space="0" w:color="auto"/>
                    <w:bottom w:val="none" w:sz="0" w:space="0" w:color="auto"/>
                    <w:right w:val="none" w:sz="0" w:space="0" w:color="auto"/>
                  </w:divBdr>
                </w:div>
              </w:divsChild>
            </w:div>
            <w:div w:id="557397213">
              <w:marLeft w:val="0"/>
              <w:marRight w:val="0"/>
              <w:marTop w:val="0"/>
              <w:marBottom w:val="0"/>
              <w:divBdr>
                <w:top w:val="none" w:sz="0" w:space="0" w:color="auto"/>
                <w:left w:val="none" w:sz="0" w:space="0" w:color="auto"/>
                <w:bottom w:val="none" w:sz="0" w:space="0" w:color="auto"/>
                <w:right w:val="none" w:sz="0" w:space="0" w:color="auto"/>
              </w:divBdr>
              <w:divsChild>
                <w:div w:id="1479347338">
                  <w:marLeft w:val="0"/>
                  <w:marRight w:val="0"/>
                  <w:marTop w:val="0"/>
                  <w:marBottom w:val="0"/>
                  <w:divBdr>
                    <w:top w:val="none" w:sz="0" w:space="0" w:color="auto"/>
                    <w:left w:val="none" w:sz="0" w:space="0" w:color="auto"/>
                    <w:bottom w:val="none" w:sz="0" w:space="0" w:color="auto"/>
                    <w:right w:val="none" w:sz="0" w:space="0" w:color="auto"/>
                  </w:divBdr>
                </w:div>
              </w:divsChild>
            </w:div>
            <w:div w:id="603997143">
              <w:marLeft w:val="0"/>
              <w:marRight w:val="0"/>
              <w:marTop w:val="0"/>
              <w:marBottom w:val="0"/>
              <w:divBdr>
                <w:top w:val="none" w:sz="0" w:space="0" w:color="auto"/>
                <w:left w:val="none" w:sz="0" w:space="0" w:color="auto"/>
                <w:bottom w:val="none" w:sz="0" w:space="0" w:color="auto"/>
                <w:right w:val="none" w:sz="0" w:space="0" w:color="auto"/>
              </w:divBdr>
              <w:divsChild>
                <w:div w:id="1504392507">
                  <w:marLeft w:val="0"/>
                  <w:marRight w:val="0"/>
                  <w:marTop w:val="0"/>
                  <w:marBottom w:val="0"/>
                  <w:divBdr>
                    <w:top w:val="none" w:sz="0" w:space="0" w:color="auto"/>
                    <w:left w:val="none" w:sz="0" w:space="0" w:color="auto"/>
                    <w:bottom w:val="none" w:sz="0" w:space="0" w:color="auto"/>
                    <w:right w:val="none" w:sz="0" w:space="0" w:color="auto"/>
                  </w:divBdr>
                </w:div>
              </w:divsChild>
            </w:div>
            <w:div w:id="702219275">
              <w:marLeft w:val="0"/>
              <w:marRight w:val="0"/>
              <w:marTop w:val="0"/>
              <w:marBottom w:val="0"/>
              <w:divBdr>
                <w:top w:val="none" w:sz="0" w:space="0" w:color="auto"/>
                <w:left w:val="none" w:sz="0" w:space="0" w:color="auto"/>
                <w:bottom w:val="none" w:sz="0" w:space="0" w:color="auto"/>
                <w:right w:val="none" w:sz="0" w:space="0" w:color="auto"/>
              </w:divBdr>
              <w:divsChild>
                <w:div w:id="1216820702">
                  <w:marLeft w:val="0"/>
                  <w:marRight w:val="0"/>
                  <w:marTop w:val="0"/>
                  <w:marBottom w:val="0"/>
                  <w:divBdr>
                    <w:top w:val="none" w:sz="0" w:space="0" w:color="auto"/>
                    <w:left w:val="none" w:sz="0" w:space="0" w:color="auto"/>
                    <w:bottom w:val="none" w:sz="0" w:space="0" w:color="auto"/>
                    <w:right w:val="none" w:sz="0" w:space="0" w:color="auto"/>
                  </w:divBdr>
                </w:div>
              </w:divsChild>
            </w:div>
            <w:div w:id="749354393">
              <w:marLeft w:val="0"/>
              <w:marRight w:val="0"/>
              <w:marTop w:val="0"/>
              <w:marBottom w:val="0"/>
              <w:divBdr>
                <w:top w:val="none" w:sz="0" w:space="0" w:color="auto"/>
                <w:left w:val="none" w:sz="0" w:space="0" w:color="auto"/>
                <w:bottom w:val="none" w:sz="0" w:space="0" w:color="auto"/>
                <w:right w:val="none" w:sz="0" w:space="0" w:color="auto"/>
              </w:divBdr>
              <w:divsChild>
                <w:div w:id="1349218163">
                  <w:marLeft w:val="0"/>
                  <w:marRight w:val="0"/>
                  <w:marTop w:val="0"/>
                  <w:marBottom w:val="0"/>
                  <w:divBdr>
                    <w:top w:val="none" w:sz="0" w:space="0" w:color="auto"/>
                    <w:left w:val="none" w:sz="0" w:space="0" w:color="auto"/>
                    <w:bottom w:val="none" w:sz="0" w:space="0" w:color="auto"/>
                    <w:right w:val="none" w:sz="0" w:space="0" w:color="auto"/>
                  </w:divBdr>
                </w:div>
              </w:divsChild>
            </w:div>
            <w:div w:id="757992197">
              <w:marLeft w:val="0"/>
              <w:marRight w:val="0"/>
              <w:marTop w:val="0"/>
              <w:marBottom w:val="0"/>
              <w:divBdr>
                <w:top w:val="none" w:sz="0" w:space="0" w:color="auto"/>
                <w:left w:val="none" w:sz="0" w:space="0" w:color="auto"/>
                <w:bottom w:val="none" w:sz="0" w:space="0" w:color="auto"/>
                <w:right w:val="none" w:sz="0" w:space="0" w:color="auto"/>
              </w:divBdr>
              <w:divsChild>
                <w:div w:id="138495099">
                  <w:marLeft w:val="0"/>
                  <w:marRight w:val="0"/>
                  <w:marTop w:val="0"/>
                  <w:marBottom w:val="0"/>
                  <w:divBdr>
                    <w:top w:val="none" w:sz="0" w:space="0" w:color="auto"/>
                    <w:left w:val="none" w:sz="0" w:space="0" w:color="auto"/>
                    <w:bottom w:val="none" w:sz="0" w:space="0" w:color="auto"/>
                    <w:right w:val="none" w:sz="0" w:space="0" w:color="auto"/>
                  </w:divBdr>
                </w:div>
              </w:divsChild>
            </w:div>
            <w:div w:id="1067805292">
              <w:marLeft w:val="0"/>
              <w:marRight w:val="0"/>
              <w:marTop w:val="0"/>
              <w:marBottom w:val="0"/>
              <w:divBdr>
                <w:top w:val="none" w:sz="0" w:space="0" w:color="auto"/>
                <w:left w:val="none" w:sz="0" w:space="0" w:color="auto"/>
                <w:bottom w:val="none" w:sz="0" w:space="0" w:color="auto"/>
                <w:right w:val="none" w:sz="0" w:space="0" w:color="auto"/>
              </w:divBdr>
              <w:divsChild>
                <w:div w:id="200633980">
                  <w:marLeft w:val="0"/>
                  <w:marRight w:val="0"/>
                  <w:marTop w:val="0"/>
                  <w:marBottom w:val="0"/>
                  <w:divBdr>
                    <w:top w:val="none" w:sz="0" w:space="0" w:color="auto"/>
                    <w:left w:val="none" w:sz="0" w:space="0" w:color="auto"/>
                    <w:bottom w:val="none" w:sz="0" w:space="0" w:color="auto"/>
                    <w:right w:val="none" w:sz="0" w:space="0" w:color="auto"/>
                  </w:divBdr>
                </w:div>
              </w:divsChild>
            </w:div>
            <w:div w:id="1095832488">
              <w:marLeft w:val="0"/>
              <w:marRight w:val="0"/>
              <w:marTop w:val="0"/>
              <w:marBottom w:val="0"/>
              <w:divBdr>
                <w:top w:val="none" w:sz="0" w:space="0" w:color="auto"/>
                <w:left w:val="none" w:sz="0" w:space="0" w:color="auto"/>
                <w:bottom w:val="none" w:sz="0" w:space="0" w:color="auto"/>
                <w:right w:val="none" w:sz="0" w:space="0" w:color="auto"/>
              </w:divBdr>
              <w:divsChild>
                <w:div w:id="831876943">
                  <w:marLeft w:val="0"/>
                  <w:marRight w:val="0"/>
                  <w:marTop w:val="0"/>
                  <w:marBottom w:val="0"/>
                  <w:divBdr>
                    <w:top w:val="none" w:sz="0" w:space="0" w:color="auto"/>
                    <w:left w:val="none" w:sz="0" w:space="0" w:color="auto"/>
                    <w:bottom w:val="none" w:sz="0" w:space="0" w:color="auto"/>
                    <w:right w:val="none" w:sz="0" w:space="0" w:color="auto"/>
                  </w:divBdr>
                </w:div>
              </w:divsChild>
            </w:div>
            <w:div w:id="1208758524">
              <w:marLeft w:val="0"/>
              <w:marRight w:val="0"/>
              <w:marTop w:val="0"/>
              <w:marBottom w:val="0"/>
              <w:divBdr>
                <w:top w:val="none" w:sz="0" w:space="0" w:color="auto"/>
                <w:left w:val="none" w:sz="0" w:space="0" w:color="auto"/>
                <w:bottom w:val="none" w:sz="0" w:space="0" w:color="auto"/>
                <w:right w:val="none" w:sz="0" w:space="0" w:color="auto"/>
              </w:divBdr>
              <w:divsChild>
                <w:div w:id="1896239615">
                  <w:marLeft w:val="0"/>
                  <w:marRight w:val="0"/>
                  <w:marTop w:val="0"/>
                  <w:marBottom w:val="0"/>
                  <w:divBdr>
                    <w:top w:val="none" w:sz="0" w:space="0" w:color="auto"/>
                    <w:left w:val="none" w:sz="0" w:space="0" w:color="auto"/>
                    <w:bottom w:val="none" w:sz="0" w:space="0" w:color="auto"/>
                    <w:right w:val="none" w:sz="0" w:space="0" w:color="auto"/>
                  </w:divBdr>
                </w:div>
              </w:divsChild>
            </w:div>
            <w:div w:id="1247228570">
              <w:marLeft w:val="0"/>
              <w:marRight w:val="0"/>
              <w:marTop w:val="0"/>
              <w:marBottom w:val="0"/>
              <w:divBdr>
                <w:top w:val="none" w:sz="0" w:space="0" w:color="auto"/>
                <w:left w:val="none" w:sz="0" w:space="0" w:color="auto"/>
                <w:bottom w:val="none" w:sz="0" w:space="0" w:color="auto"/>
                <w:right w:val="none" w:sz="0" w:space="0" w:color="auto"/>
              </w:divBdr>
              <w:divsChild>
                <w:div w:id="1454397178">
                  <w:marLeft w:val="0"/>
                  <w:marRight w:val="0"/>
                  <w:marTop w:val="0"/>
                  <w:marBottom w:val="0"/>
                  <w:divBdr>
                    <w:top w:val="none" w:sz="0" w:space="0" w:color="auto"/>
                    <w:left w:val="none" w:sz="0" w:space="0" w:color="auto"/>
                    <w:bottom w:val="none" w:sz="0" w:space="0" w:color="auto"/>
                    <w:right w:val="none" w:sz="0" w:space="0" w:color="auto"/>
                  </w:divBdr>
                </w:div>
              </w:divsChild>
            </w:div>
            <w:div w:id="1285884783">
              <w:marLeft w:val="0"/>
              <w:marRight w:val="0"/>
              <w:marTop w:val="0"/>
              <w:marBottom w:val="0"/>
              <w:divBdr>
                <w:top w:val="none" w:sz="0" w:space="0" w:color="auto"/>
                <w:left w:val="none" w:sz="0" w:space="0" w:color="auto"/>
                <w:bottom w:val="none" w:sz="0" w:space="0" w:color="auto"/>
                <w:right w:val="none" w:sz="0" w:space="0" w:color="auto"/>
              </w:divBdr>
              <w:divsChild>
                <w:div w:id="1555121145">
                  <w:marLeft w:val="0"/>
                  <w:marRight w:val="0"/>
                  <w:marTop w:val="0"/>
                  <w:marBottom w:val="0"/>
                  <w:divBdr>
                    <w:top w:val="none" w:sz="0" w:space="0" w:color="auto"/>
                    <w:left w:val="none" w:sz="0" w:space="0" w:color="auto"/>
                    <w:bottom w:val="none" w:sz="0" w:space="0" w:color="auto"/>
                    <w:right w:val="none" w:sz="0" w:space="0" w:color="auto"/>
                  </w:divBdr>
                </w:div>
              </w:divsChild>
            </w:div>
            <w:div w:id="1330788674">
              <w:marLeft w:val="0"/>
              <w:marRight w:val="0"/>
              <w:marTop w:val="0"/>
              <w:marBottom w:val="0"/>
              <w:divBdr>
                <w:top w:val="none" w:sz="0" w:space="0" w:color="auto"/>
                <w:left w:val="none" w:sz="0" w:space="0" w:color="auto"/>
                <w:bottom w:val="none" w:sz="0" w:space="0" w:color="auto"/>
                <w:right w:val="none" w:sz="0" w:space="0" w:color="auto"/>
              </w:divBdr>
              <w:divsChild>
                <w:div w:id="1575969701">
                  <w:marLeft w:val="0"/>
                  <w:marRight w:val="0"/>
                  <w:marTop w:val="0"/>
                  <w:marBottom w:val="0"/>
                  <w:divBdr>
                    <w:top w:val="none" w:sz="0" w:space="0" w:color="auto"/>
                    <w:left w:val="none" w:sz="0" w:space="0" w:color="auto"/>
                    <w:bottom w:val="none" w:sz="0" w:space="0" w:color="auto"/>
                    <w:right w:val="none" w:sz="0" w:space="0" w:color="auto"/>
                  </w:divBdr>
                </w:div>
              </w:divsChild>
            </w:div>
            <w:div w:id="1473861673">
              <w:marLeft w:val="0"/>
              <w:marRight w:val="0"/>
              <w:marTop w:val="0"/>
              <w:marBottom w:val="0"/>
              <w:divBdr>
                <w:top w:val="none" w:sz="0" w:space="0" w:color="auto"/>
                <w:left w:val="none" w:sz="0" w:space="0" w:color="auto"/>
                <w:bottom w:val="none" w:sz="0" w:space="0" w:color="auto"/>
                <w:right w:val="none" w:sz="0" w:space="0" w:color="auto"/>
              </w:divBdr>
              <w:divsChild>
                <w:div w:id="829754381">
                  <w:marLeft w:val="0"/>
                  <w:marRight w:val="0"/>
                  <w:marTop w:val="0"/>
                  <w:marBottom w:val="0"/>
                  <w:divBdr>
                    <w:top w:val="none" w:sz="0" w:space="0" w:color="auto"/>
                    <w:left w:val="none" w:sz="0" w:space="0" w:color="auto"/>
                    <w:bottom w:val="none" w:sz="0" w:space="0" w:color="auto"/>
                    <w:right w:val="none" w:sz="0" w:space="0" w:color="auto"/>
                  </w:divBdr>
                </w:div>
              </w:divsChild>
            </w:div>
            <w:div w:id="1596086167">
              <w:marLeft w:val="0"/>
              <w:marRight w:val="0"/>
              <w:marTop w:val="0"/>
              <w:marBottom w:val="0"/>
              <w:divBdr>
                <w:top w:val="none" w:sz="0" w:space="0" w:color="auto"/>
                <w:left w:val="none" w:sz="0" w:space="0" w:color="auto"/>
                <w:bottom w:val="none" w:sz="0" w:space="0" w:color="auto"/>
                <w:right w:val="none" w:sz="0" w:space="0" w:color="auto"/>
              </w:divBdr>
              <w:divsChild>
                <w:div w:id="384378558">
                  <w:marLeft w:val="0"/>
                  <w:marRight w:val="0"/>
                  <w:marTop w:val="0"/>
                  <w:marBottom w:val="0"/>
                  <w:divBdr>
                    <w:top w:val="none" w:sz="0" w:space="0" w:color="auto"/>
                    <w:left w:val="none" w:sz="0" w:space="0" w:color="auto"/>
                    <w:bottom w:val="none" w:sz="0" w:space="0" w:color="auto"/>
                    <w:right w:val="none" w:sz="0" w:space="0" w:color="auto"/>
                  </w:divBdr>
                </w:div>
              </w:divsChild>
            </w:div>
            <w:div w:id="1642924754">
              <w:marLeft w:val="0"/>
              <w:marRight w:val="0"/>
              <w:marTop w:val="0"/>
              <w:marBottom w:val="0"/>
              <w:divBdr>
                <w:top w:val="none" w:sz="0" w:space="0" w:color="auto"/>
                <w:left w:val="none" w:sz="0" w:space="0" w:color="auto"/>
                <w:bottom w:val="none" w:sz="0" w:space="0" w:color="auto"/>
                <w:right w:val="none" w:sz="0" w:space="0" w:color="auto"/>
              </w:divBdr>
              <w:divsChild>
                <w:div w:id="639532634">
                  <w:marLeft w:val="0"/>
                  <w:marRight w:val="0"/>
                  <w:marTop w:val="0"/>
                  <w:marBottom w:val="0"/>
                  <w:divBdr>
                    <w:top w:val="none" w:sz="0" w:space="0" w:color="auto"/>
                    <w:left w:val="none" w:sz="0" w:space="0" w:color="auto"/>
                    <w:bottom w:val="none" w:sz="0" w:space="0" w:color="auto"/>
                    <w:right w:val="none" w:sz="0" w:space="0" w:color="auto"/>
                  </w:divBdr>
                </w:div>
              </w:divsChild>
            </w:div>
            <w:div w:id="1923299640">
              <w:marLeft w:val="0"/>
              <w:marRight w:val="0"/>
              <w:marTop w:val="0"/>
              <w:marBottom w:val="0"/>
              <w:divBdr>
                <w:top w:val="none" w:sz="0" w:space="0" w:color="auto"/>
                <w:left w:val="none" w:sz="0" w:space="0" w:color="auto"/>
                <w:bottom w:val="none" w:sz="0" w:space="0" w:color="auto"/>
                <w:right w:val="none" w:sz="0" w:space="0" w:color="auto"/>
              </w:divBdr>
              <w:divsChild>
                <w:div w:id="359624815">
                  <w:marLeft w:val="0"/>
                  <w:marRight w:val="0"/>
                  <w:marTop w:val="0"/>
                  <w:marBottom w:val="0"/>
                  <w:divBdr>
                    <w:top w:val="none" w:sz="0" w:space="0" w:color="auto"/>
                    <w:left w:val="none" w:sz="0" w:space="0" w:color="auto"/>
                    <w:bottom w:val="none" w:sz="0" w:space="0" w:color="auto"/>
                    <w:right w:val="none" w:sz="0" w:space="0" w:color="auto"/>
                  </w:divBdr>
                </w:div>
              </w:divsChild>
            </w:div>
            <w:div w:id="2070028525">
              <w:marLeft w:val="0"/>
              <w:marRight w:val="0"/>
              <w:marTop w:val="0"/>
              <w:marBottom w:val="0"/>
              <w:divBdr>
                <w:top w:val="none" w:sz="0" w:space="0" w:color="auto"/>
                <w:left w:val="none" w:sz="0" w:space="0" w:color="auto"/>
                <w:bottom w:val="none" w:sz="0" w:space="0" w:color="auto"/>
                <w:right w:val="none" w:sz="0" w:space="0" w:color="auto"/>
              </w:divBdr>
              <w:divsChild>
                <w:div w:id="8017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8880">
          <w:marLeft w:val="0"/>
          <w:marRight w:val="0"/>
          <w:marTop w:val="0"/>
          <w:marBottom w:val="0"/>
          <w:divBdr>
            <w:top w:val="none" w:sz="0" w:space="0" w:color="auto"/>
            <w:left w:val="none" w:sz="0" w:space="0" w:color="auto"/>
            <w:bottom w:val="none" w:sz="0" w:space="0" w:color="auto"/>
            <w:right w:val="none" w:sz="0" w:space="0" w:color="auto"/>
          </w:divBdr>
        </w:div>
        <w:div w:id="169106551">
          <w:marLeft w:val="0"/>
          <w:marRight w:val="0"/>
          <w:marTop w:val="0"/>
          <w:marBottom w:val="0"/>
          <w:divBdr>
            <w:top w:val="none" w:sz="0" w:space="0" w:color="auto"/>
            <w:left w:val="none" w:sz="0" w:space="0" w:color="auto"/>
            <w:bottom w:val="none" w:sz="0" w:space="0" w:color="auto"/>
            <w:right w:val="none" w:sz="0" w:space="0" w:color="auto"/>
          </w:divBdr>
        </w:div>
        <w:div w:id="185294598">
          <w:marLeft w:val="0"/>
          <w:marRight w:val="0"/>
          <w:marTop w:val="0"/>
          <w:marBottom w:val="0"/>
          <w:divBdr>
            <w:top w:val="none" w:sz="0" w:space="0" w:color="auto"/>
            <w:left w:val="none" w:sz="0" w:space="0" w:color="auto"/>
            <w:bottom w:val="none" w:sz="0" w:space="0" w:color="auto"/>
            <w:right w:val="none" w:sz="0" w:space="0" w:color="auto"/>
          </w:divBdr>
        </w:div>
        <w:div w:id="202400846">
          <w:marLeft w:val="0"/>
          <w:marRight w:val="0"/>
          <w:marTop w:val="0"/>
          <w:marBottom w:val="0"/>
          <w:divBdr>
            <w:top w:val="none" w:sz="0" w:space="0" w:color="auto"/>
            <w:left w:val="none" w:sz="0" w:space="0" w:color="auto"/>
            <w:bottom w:val="none" w:sz="0" w:space="0" w:color="auto"/>
            <w:right w:val="none" w:sz="0" w:space="0" w:color="auto"/>
          </w:divBdr>
        </w:div>
        <w:div w:id="237252491">
          <w:marLeft w:val="0"/>
          <w:marRight w:val="0"/>
          <w:marTop w:val="0"/>
          <w:marBottom w:val="0"/>
          <w:divBdr>
            <w:top w:val="none" w:sz="0" w:space="0" w:color="auto"/>
            <w:left w:val="none" w:sz="0" w:space="0" w:color="auto"/>
            <w:bottom w:val="none" w:sz="0" w:space="0" w:color="auto"/>
            <w:right w:val="none" w:sz="0" w:space="0" w:color="auto"/>
          </w:divBdr>
        </w:div>
        <w:div w:id="282612055">
          <w:marLeft w:val="0"/>
          <w:marRight w:val="0"/>
          <w:marTop w:val="0"/>
          <w:marBottom w:val="0"/>
          <w:divBdr>
            <w:top w:val="none" w:sz="0" w:space="0" w:color="auto"/>
            <w:left w:val="none" w:sz="0" w:space="0" w:color="auto"/>
            <w:bottom w:val="none" w:sz="0" w:space="0" w:color="auto"/>
            <w:right w:val="none" w:sz="0" w:space="0" w:color="auto"/>
          </w:divBdr>
        </w:div>
        <w:div w:id="303123409">
          <w:marLeft w:val="-75"/>
          <w:marRight w:val="0"/>
          <w:marTop w:val="30"/>
          <w:marBottom w:val="30"/>
          <w:divBdr>
            <w:top w:val="none" w:sz="0" w:space="0" w:color="auto"/>
            <w:left w:val="none" w:sz="0" w:space="0" w:color="auto"/>
            <w:bottom w:val="none" w:sz="0" w:space="0" w:color="auto"/>
            <w:right w:val="none" w:sz="0" w:space="0" w:color="auto"/>
          </w:divBdr>
          <w:divsChild>
            <w:div w:id="16349847">
              <w:marLeft w:val="0"/>
              <w:marRight w:val="0"/>
              <w:marTop w:val="0"/>
              <w:marBottom w:val="0"/>
              <w:divBdr>
                <w:top w:val="none" w:sz="0" w:space="0" w:color="auto"/>
                <w:left w:val="none" w:sz="0" w:space="0" w:color="auto"/>
                <w:bottom w:val="none" w:sz="0" w:space="0" w:color="auto"/>
                <w:right w:val="none" w:sz="0" w:space="0" w:color="auto"/>
              </w:divBdr>
              <w:divsChild>
                <w:div w:id="1527209664">
                  <w:marLeft w:val="0"/>
                  <w:marRight w:val="0"/>
                  <w:marTop w:val="0"/>
                  <w:marBottom w:val="0"/>
                  <w:divBdr>
                    <w:top w:val="none" w:sz="0" w:space="0" w:color="auto"/>
                    <w:left w:val="none" w:sz="0" w:space="0" w:color="auto"/>
                    <w:bottom w:val="none" w:sz="0" w:space="0" w:color="auto"/>
                    <w:right w:val="none" w:sz="0" w:space="0" w:color="auto"/>
                  </w:divBdr>
                </w:div>
              </w:divsChild>
            </w:div>
            <w:div w:id="16391598">
              <w:marLeft w:val="0"/>
              <w:marRight w:val="0"/>
              <w:marTop w:val="0"/>
              <w:marBottom w:val="0"/>
              <w:divBdr>
                <w:top w:val="none" w:sz="0" w:space="0" w:color="auto"/>
                <w:left w:val="none" w:sz="0" w:space="0" w:color="auto"/>
                <w:bottom w:val="none" w:sz="0" w:space="0" w:color="auto"/>
                <w:right w:val="none" w:sz="0" w:space="0" w:color="auto"/>
              </w:divBdr>
              <w:divsChild>
                <w:div w:id="443425404">
                  <w:marLeft w:val="0"/>
                  <w:marRight w:val="0"/>
                  <w:marTop w:val="0"/>
                  <w:marBottom w:val="0"/>
                  <w:divBdr>
                    <w:top w:val="none" w:sz="0" w:space="0" w:color="auto"/>
                    <w:left w:val="none" w:sz="0" w:space="0" w:color="auto"/>
                    <w:bottom w:val="none" w:sz="0" w:space="0" w:color="auto"/>
                    <w:right w:val="none" w:sz="0" w:space="0" w:color="auto"/>
                  </w:divBdr>
                </w:div>
              </w:divsChild>
            </w:div>
            <w:div w:id="38632259">
              <w:marLeft w:val="0"/>
              <w:marRight w:val="0"/>
              <w:marTop w:val="0"/>
              <w:marBottom w:val="0"/>
              <w:divBdr>
                <w:top w:val="none" w:sz="0" w:space="0" w:color="auto"/>
                <w:left w:val="none" w:sz="0" w:space="0" w:color="auto"/>
                <w:bottom w:val="none" w:sz="0" w:space="0" w:color="auto"/>
                <w:right w:val="none" w:sz="0" w:space="0" w:color="auto"/>
              </w:divBdr>
              <w:divsChild>
                <w:div w:id="180095600">
                  <w:marLeft w:val="0"/>
                  <w:marRight w:val="0"/>
                  <w:marTop w:val="0"/>
                  <w:marBottom w:val="0"/>
                  <w:divBdr>
                    <w:top w:val="none" w:sz="0" w:space="0" w:color="auto"/>
                    <w:left w:val="none" w:sz="0" w:space="0" w:color="auto"/>
                    <w:bottom w:val="none" w:sz="0" w:space="0" w:color="auto"/>
                    <w:right w:val="none" w:sz="0" w:space="0" w:color="auto"/>
                  </w:divBdr>
                </w:div>
              </w:divsChild>
            </w:div>
            <w:div w:id="41639644">
              <w:marLeft w:val="0"/>
              <w:marRight w:val="0"/>
              <w:marTop w:val="0"/>
              <w:marBottom w:val="0"/>
              <w:divBdr>
                <w:top w:val="none" w:sz="0" w:space="0" w:color="auto"/>
                <w:left w:val="none" w:sz="0" w:space="0" w:color="auto"/>
                <w:bottom w:val="none" w:sz="0" w:space="0" w:color="auto"/>
                <w:right w:val="none" w:sz="0" w:space="0" w:color="auto"/>
              </w:divBdr>
              <w:divsChild>
                <w:div w:id="1338456238">
                  <w:marLeft w:val="0"/>
                  <w:marRight w:val="0"/>
                  <w:marTop w:val="0"/>
                  <w:marBottom w:val="0"/>
                  <w:divBdr>
                    <w:top w:val="none" w:sz="0" w:space="0" w:color="auto"/>
                    <w:left w:val="none" w:sz="0" w:space="0" w:color="auto"/>
                    <w:bottom w:val="none" w:sz="0" w:space="0" w:color="auto"/>
                    <w:right w:val="none" w:sz="0" w:space="0" w:color="auto"/>
                  </w:divBdr>
                </w:div>
              </w:divsChild>
            </w:div>
            <w:div w:id="43528760">
              <w:marLeft w:val="0"/>
              <w:marRight w:val="0"/>
              <w:marTop w:val="0"/>
              <w:marBottom w:val="0"/>
              <w:divBdr>
                <w:top w:val="none" w:sz="0" w:space="0" w:color="auto"/>
                <w:left w:val="none" w:sz="0" w:space="0" w:color="auto"/>
                <w:bottom w:val="none" w:sz="0" w:space="0" w:color="auto"/>
                <w:right w:val="none" w:sz="0" w:space="0" w:color="auto"/>
              </w:divBdr>
              <w:divsChild>
                <w:div w:id="316302923">
                  <w:marLeft w:val="0"/>
                  <w:marRight w:val="0"/>
                  <w:marTop w:val="0"/>
                  <w:marBottom w:val="0"/>
                  <w:divBdr>
                    <w:top w:val="none" w:sz="0" w:space="0" w:color="auto"/>
                    <w:left w:val="none" w:sz="0" w:space="0" w:color="auto"/>
                    <w:bottom w:val="none" w:sz="0" w:space="0" w:color="auto"/>
                    <w:right w:val="none" w:sz="0" w:space="0" w:color="auto"/>
                  </w:divBdr>
                </w:div>
              </w:divsChild>
            </w:div>
            <w:div w:id="71776668">
              <w:marLeft w:val="0"/>
              <w:marRight w:val="0"/>
              <w:marTop w:val="0"/>
              <w:marBottom w:val="0"/>
              <w:divBdr>
                <w:top w:val="none" w:sz="0" w:space="0" w:color="auto"/>
                <w:left w:val="none" w:sz="0" w:space="0" w:color="auto"/>
                <w:bottom w:val="none" w:sz="0" w:space="0" w:color="auto"/>
                <w:right w:val="none" w:sz="0" w:space="0" w:color="auto"/>
              </w:divBdr>
              <w:divsChild>
                <w:div w:id="81344176">
                  <w:marLeft w:val="0"/>
                  <w:marRight w:val="0"/>
                  <w:marTop w:val="0"/>
                  <w:marBottom w:val="0"/>
                  <w:divBdr>
                    <w:top w:val="none" w:sz="0" w:space="0" w:color="auto"/>
                    <w:left w:val="none" w:sz="0" w:space="0" w:color="auto"/>
                    <w:bottom w:val="none" w:sz="0" w:space="0" w:color="auto"/>
                    <w:right w:val="none" w:sz="0" w:space="0" w:color="auto"/>
                  </w:divBdr>
                </w:div>
              </w:divsChild>
            </w:div>
            <w:div w:id="77481134">
              <w:marLeft w:val="0"/>
              <w:marRight w:val="0"/>
              <w:marTop w:val="0"/>
              <w:marBottom w:val="0"/>
              <w:divBdr>
                <w:top w:val="none" w:sz="0" w:space="0" w:color="auto"/>
                <w:left w:val="none" w:sz="0" w:space="0" w:color="auto"/>
                <w:bottom w:val="none" w:sz="0" w:space="0" w:color="auto"/>
                <w:right w:val="none" w:sz="0" w:space="0" w:color="auto"/>
              </w:divBdr>
              <w:divsChild>
                <w:div w:id="670257485">
                  <w:marLeft w:val="0"/>
                  <w:marRight w:val="0"/>
                  <w:marTop w:val="0"/>
                  <w:marBottom w:val="0"/>
                  <w:divBdr>
                    <w:top w:val="none" w:sz="0" w:space="0" w:color="auto"/>
                    <w:left w:val="none" w:sz="0" w:space="0" w:color="auto"/>
                    <w:bottom w:val="none" w:sz="0" w:space="0" w:color="auto"/>
                    <w:right w:val="none" w:sz="0" w:space="0" w:color="auto"/>
                  </w:divBdr>
                </w:div>
              </w:divsChild>
            </w:div>
            <w:div w:id="81532035">
              <w:marLeft w:val="0"/>
              <w:marRight w:val="0"/>
              <w:marTop w:val="0"/>
              <w:marBottom w:val="0"/>
              <w:divBdr>
                <w:top w:val="none" w:sz="0" w:space="0" w:color="auto"/>
                <w:left w:val="none" w:sz="0" w:space="0" w:color="auto"/>
                <w:bottom w:val="none" w:sz="0" w:space="0" w:color="auto"/>
                <w:right w:val="none" w:sz="0" w:space="0" w:color="auto"/>
              </w:divBdr>
              <w:divsChild>
                <w:div w:id="1769346403">
                  <w:marLeft w:val="0"/>
                  <w:marRight w:val="0"/>
                  <w:marTop w:val="0"/>
                  <w:marBottom w:val="0"/>
                  <w:divBdr>
                    <w:top w:val="none" w:sz="0" w:space="0" w:color="auto"/>
                    <w:left w:val="none" w:sz="0" w:space="0" w:color="auto"/>
                    <w:bottom w:val="none" w:sz="0" w:space="0" w:color="auto"/>
                    <w:right w:val="none" w:sz="0" w:space="0" w:color="auto"/>
                  </w:divBdr>
                </w:div>
              </w:divsChild>
            </w:div>
            <w:div w:id="100801931">
              <w:marLeft w:val="0"/>
              <w:marRight w:val="0"/>
              <w:marTop w:val="0"/>
              <w:marBottom w:val="0"/>
              <w:divBdr>
                <w:top w:val="none" w:sz="0" w:space="0" w:color="auto"/>
                <w:left w:val="none" w:sz="0" w:space="0" w:color="auto"/>
                <w:bottom w:val="none" w:sz="0" w:space="0" w:color="auto"/>
                <w:right w:val="none" w:sz="0" w:space="0" w:color="auto"/>
              </w:divBdr>
              <w:divsChild>
                <w:div w:id="668557619">
                  <w:marLeft w:val="0"/>
                  <w:marRight w:val="0"/>
                  <w:marTop w:val="0"/>
                  <w:marBottom w:val="0"/>
                  <w:divBdr>
                    <w:top w:val="none" w:sz="0" w:space="0" w:color="auto"/>
                    <w:left w:val="none" w:sz="0" w:space="0" w:color="auto"/>
                    <w:bottom w:val="none" w:sz="0" w:space="0" w:color="auto"/>
                    <w:right w:val="none" w:sz="0" w:space="0" w:color="auto"/>
                  </w:divBdr>
                </w:div>
              </w:divsChild>
            </w:div>
            <w:div w:id="118186242">
              <w:marLeft w:val="0"/>
              <w:marRight w:val="0"/>
              <w:marTop w:val="0"/>
              <w:marBottom w:val="0"/>
              <w:divBdr>
                <w:top w:val="none" w:sz="0" w:space="0" w:color="auto"/>
                <w:left w:val="none" w:sz="0" w:space="0" w:color="auto"/>
                <w:bottom w:val="none" w:sz="0" w:space="0" w:color="auto"/>
                <w:right w:val="none" w:sz="0" w:space="0" w:color="auto"/>
              </w:divBdr>
              <w:divsChild>
                <w:div w:id="452284875">
                  <w:marLeft w:val="0"/>
                  <w:marRight w:val="0"/>
                  <w:marTop w:val="0"/>
                  <w:marBottom w:val="0"/>
                  <w:divBdr>
                    <w:top w:val="none" w:sz="0" w:space="0" w:color="auto"/>
                    <w:left w:val="none" w:sz="0" w:space="0" w:color="auto"/>
                    <w:bottom w:val="none" w:sz="0" w:space="0" w:color="auto"/>
                    <w:right w:val="none" w:sz="0" w:space="0" w:color="auto"/>
                  </w:divBdr>
                </w:div>
              </w:divsChild>
            </w:div>
            <w:div w:id="118189701">
              <w:marLeft w:val="0"/>
              <w:marRight w:val="0"/>
              <w:marTop w:val="0"/>
              <w:marBottom w:val="0"/>
              <w:divBdr>
                <w:top w:val="none" w:sz="0" w:space="0" w:color="auto"/>
                <w:left w:val="none" w:sz="0" w:space="0" w:color="auto"/>
                <w:bottom w:val="none" w:sz="0" w:space="0" w:color="auto"/>
                <w:right w:val="none" w:sz="0" w:space="0" w:color="auto"/>
              </w:divBdr>
              <w:divsChild>
                <w:div w:id="727145212">
                  <w:marLeft w:val="0"/>
                  <w:marRight w:val="0"/>
                  <w:marTop w:val="0"/>
                  <w:marBottom w:val="0"/>
                  <w:divBdr>
                    <w:top w:val="none" w:sz="0" w:space="0" w:color="auto"/>
                    <w:left w:val="none" w:sz="0" w:space="0" w:color="auto"/>
                    <w:bottom w:val="none" w:sz="0" w:space="0" w:color="auto"/>
                    <w:right w:val="none" w:sz="0" w:space="0" w:color="auto"/>
                  </w:divBdr>
                </w:div>
              </w:divsChild>
            </w:div>
            <w:div w:id="122044863">
              <w:marLeft w:val="0"/>
              <w:marRight w:val="0"/>
              <w:marTop w:val="0"/>
              <w:marBottom w:val="0"/>
              <w:divBdr>
                <w:top w:val="none" w:sz="0" w:space="0" w:color="auto"/>
                <w:left w:val="none" w:sz="0" w:space="0" w:color="auto"/>
                <w:bottom w:val="none" w:sz="0" w:space="0" w:color="auto"/>
                <w:right w:val="none" w:sz="0" w:space="0" w:color="auto"/>
              </w:divBdr>
              <w:divsChild>
                <w:div w:id="1459225937">
                  <w:marLeft w:val="0"/>
                  <w:marRight w:val="0"/>
                  <w:marTop w:val="0"/>
                  <w:marBottom w:val="0"/>
                  <w:divBdr>
                    <w:top w:val="none" w:sz="0" w:space="0" w:color="auto"/>
                    <w:left w:val="none" w:sz="0" w:space="0" w:color="auto"/>
                    <w:bottom w:val="none" w:sz="0" w:space="0" w:color="auto"/>
                    <w:right w:val="none" w:sz="0" w:space="0" w:color="auto"/>
                  </w:divBdr>
                </w:div>
              </w:divsChild>
            </w:div>
            <w:div w:id="149443915">
              <w:marLeft w:val="0"/>
              <w:marRight w:val="0"/>
              <w:marTop w:val="0"/>
              <w:marBottom w:val="0"/>
              <w:divBdr>
                <w:top w:val="none" w:sz="0" w:space="0" w:color="auto"/>
                <w:left w:val="none" w:sz="0" w:space="0" w:color="auto"/>
                <w:bottom w:val="none" w:sz="0" w:space="0" w:color="auto"/>
                <w:right w:val="none" w:sz="0" w:space="0" w:color="auto"/>
              </w:divBdr>
              <w:divsChild>
                <w:div w:id="614168051">
                  <w:marLeft w:val="0"/>
                  <w:marRight w:val="0"/>
                  <w:marTop w:val="0"/>
                  <w:marBottom w:val="0"/>
                  <w:divBdr>
                    <w:top w:val="none" w:sz="0" w:space="0" w:color="auto"/>
                    <w:left w:val="none" w:sz="0" w:space="0" w:color="auto"/>
                    <w:bottom w:val="none" w:sz="0" w:space="0" w:color="auto"/>
                    <w:right w:val="none" w:sz="0" w:space="0" w:color="auto"/>
                  </w:divBdr>
                </w:div>
              </w:divsChild>
            </w:div>
            <w:div w:id="182668638">
              <w:marLeft w:val="0"/>
              <w:marRight w:val="0"/>
              <w:marTop w:val="0"/>
              <w:marBottom w:val="0"/>
              <w:divBdr>
                <w:top w:val="none" w:sz="0" w:space="0" w:color="auto"/>
                <w:left w:val="none" w:sz="0" w:space="0" w:color="auto"/>
                <w:bottom w:val="none" w:sz="0" w:space="0" w:color="auto"/>
                <w:right w:val="none" w:sz="0" w:space="0" w:color="auto"/>
              </w:divBdr>
              <w:divsChild>
                <w:div w:id="1158031376">
                  <w:marLeft w:val="0"/>
                  <w:marRight w:val="0"/>
                  <w:marTop w:val="0"/>
                  <w:marBottom w:val="0"/>
                  <w:divBdr>
                    <w:top w:val="none" w:sz="0" w:space="0" w:color="auto"/>
                    <w:left w:val="none" w:sz="0" w:space="0" w:color="auto"/>
                    <w:bottom w:val="none" w:sz="0" w:space="0" w:color="auto"/>
                    <w:right w:val="none" w:sz="0" w:space="0" w:color="auto"/>
                  </w:divBdr>
                </w:div>
              </w:divsChild>
            </w:div>
            <w:div w:id="184248201">
              <w:marLeft w:val="0"/>
              <w:marRight w:val="0"/>
              <w:marTop w:val="0"/>
              <w:marBottom w:val="0"/>
              <w:divBdr>
                <w:top w:val="none" w:sz="0" w:space="0" w:color="auto"/>
                <w:left w:val="none" w:sz="0" w:space="0" w:color="auto"/>
                <w:bottom w:val="none" w:sz="0" w:space="0" w:color="auto"/>
                <w:right w:val="none" w:sz="0" w:space="0" w:color="auto"/>
              </w:divBdr>
              <w:divsChild>
                <w:div w:id="1951155655">
                  <w:marLeft w:val="0"/>
                  <w:marRight w:val="0"/>
                  <w:marTop w:val="0"/>
                  <w:marBottom w:val="0"/>
                  <w:divBdr>
                    <w:top w:val="none" w:sz="0" w:space="0" w:color="auto"/>
                    <w:left w:val="none" w:sz="0" w:space="0" w:color="auto"/>
                    <w:bottom w:val="none" w:sz="0" w:space="0" w:color="auto"/>
                    <w:right w:val="none" w:sz="0" w:space="0" w:color="auto"/>
                  </w:divBdr>
                </w:div>
              </w:divsChild>
            </w:div>
            <w:div w:id="189034294">
              <w:marLeft w:val="0"/>
              <w:marRight w:val="0"/>
              <w:marTop w:val="0"/>
              <w:marBottom w:val="0"/>
              <w:divBdr>
                <w:top w:val="none" w:sz="0" w:space="0" w:color="auto"/>
                <w:left w:val="none" w:sz="0" w:space="0" w:color="auto"/>
                <w:bottom w:val="none" w:sz="0" w:space="0" w:color="auto"/>
                <w:right w:val="none" w:sz="0" w:space="0" w:color="auto"/>
              </w:divBdr>
              <w:divsChild>
                <w:div w:id="850489245">
                  <w:marLeft w:val="0"/>
                  <w:marRight w:val="0"/>
                  <w:marTop w:val="0"/>
                  <w:marBottom w:val="0"/>
                  <w:divBdr>
                    <w:top w:val="none" w:sz="0" w:space="0" w:color="auto"/>
                    <w:left w:val="none" w:sz="0" w:space="0" w:color="auto"/>
                    <w:bottom w:val="none" w:sz="0" w:space="0" w:color="auto"/>
                    <w:right w:val="none" w:sz="0" w:space="0" w:color="auto"/>
                  </w:divBdr>
                </w:div>
              </w:divsChild>
            </w:div>
            <w:div w:id="220335159">
              <w:marLeft w:val="0"/>
              <w:marRight w:val="0"/>
              <w:marTop w:val="0"/>
              <w:marBottom w:val="0"/>
              <w:divBdr>
                <w:top w:val="none" w:sz="0" w:space="0" w:color="auto"/>
                <w:left w:val="none" w:sz="0" w:space="0" w:color="auto"/>
                <w:bottom w:val="none" w:sz="0" w:space="0" w:color="auto"/>
                <w:right w:val="none" w:sz="0" w:space="0" w:color="auto"/>
              </w:divBdr>
              <w:divsChild>
                <w:div w:id="1608849366">
                  <w:marLeft w:val="0"/>
                  <w:marRight w:val="0"/>
                  <w:marTop w:val="0"/>
                  <w:marBottom w:val="0"/>
                  <w:divBdr>
                    <w:top w:val="none" w:sz="0" w:space="0" w:color="auto"/>
                    <w:left w:val="none" w:sz="0" w:space="0" w:color="auto"/>
                    <w:bottom w:val="none" w:sz="0" w:space="0" w:color="auto"/>
                    <w:right w:val="none" w:sz="0" w:space="0" w:color="auto"/>
                  </w:divBdr>
                </w:div>
              </w:divsChild>
            </w:div>
            <w:div w:id="231551724">
              <w:marLeft w:val="0"/>
              <w:marRight w:val="0"/>
              <w:marTop w:val="0"/>
              <w:marBottom w:val="0"/>
              <w:divBdr>
                <w:top w:val="none" w:sz="0" w:space="0" w:color="auto"/>
                <w:left w:val="none" w:sz="0" w:space="0" w:color="auto"/>
                <w:bottom w:val="none" w:sz="0" w:space="0" w:color="auto"/>
                <w:right w:val="none" w:sz="0" w:space="0" w:color="auto"/>
              </w:divBdr>
              <w:divsChild>
                <w:div w:id="530652753">
                  <w:marLeft w:val="0"/>
                  <w:marRight w:val="0"/>
                  <w:marTop w:val="0"/>
                  <w:marBottom w:val="0"/>
                  <w:divBdr>
                    <w:top w:val="none" w:sz="0" w:space="0" w:color="auto"/>
                    <w:left w:val="none" w:sz="0" w:space="0" w:color="auto"/>
                    <w:bottom w:val="none" w:sz="0" w:space="0" w:color="auto"/>
                    <w:right w:val="none" w:sz="0" w:space="0" w:color="auto"/>
                  </w:divBdr>
                </w:div>
              </w:divsChild>
            </w:div>
            <w:div w:id="239028542">
              <w:marLeft w:val="0"/>
              <w:marRight w:val="0"/>
              <w:marTop w:val="0"/>
              <w:marBottom w:val="0"/>
              <w:divBdr>
                <w:top w:val="none" w:sz="0" w:space="0" w:color="auto"/>
                <w:left w:val="none" w:sz="0" w:space="0" w:color="auto"/>
                <w:bottom w:val="none" w:sz="0" w:space="0" w:color="auto"/>
                <w:right w:val="none" w:sz="0" w:space="0" w:color="auto"/>
              </w:divBdr>
              <w:divsChild>
                <w:div w:id="188950841">
                  <w:marLeft w:val="0"/>
                  <w:marRight w:val="0"/>
                  <w:marTop w:val="0"/>
                  <w:marBottom w:val="0"/>
                  <w:divBdr>
                    <w:top w:val="none" w:sz="0" w:space="0" w:color="auto"/>
                    <w:left w:val="none" w:sz="0" w:space="0" w:color="auto"/>
                    <w:bottom w:val="none" w:sz="0" w:space="0" w:color="auto"/>
                    <w:right w:val="none" w:sz="0" w:space="0" w:color="auto"/>
                  </w:divBdr>
                </w:div>
              </w:divsChild>
            </w:div>
            <w:div w:id="243270100">
              <w:marLeft w:val="0"/>
              <w:marRight w:val="0"/>
              <w:marTop w:val="0"/>
              <w:marBottom w:val="0"/>
              <w:divBdr>
                <w:top w:val="none" w:sz="0" w:space="0" w:color="auto"/>
                <w:left w:val="none" w:sz="0" w:space="0" w:color="auto"/>
                <w:bottom w:val="none" w:sz="0" w:space="0" w:color="auto"/>
                <w:right w:val="none" w:sz="0" w:space="0" w:color="auto"/>
              </w:divBdr>
              <w:divsChild>
                <w:div w:id="1211453419">
                  <w:marLeft w:val="0"/>
                  <w:marRight w:val="0"/>
                  <w:marTop w:val="0"/>
                  <w:marBottom w:val="0"/>
                  <w:divBdr>
                    <w:top w:val="none" w:sz="0" w:space="0" w:color="auto"/>
                    <w:left w:val="none" w:sz="0" w:space="0" w:color="auto"/>
                    <w:bottom w:val="none" w:sz="0" w:space="0" w:color="auto"/>
                    <w:right w:val="none" w:sz="0" w:space="0" w:color="auto"/>
                  </w:divBdr>
                </w:div>
              </w:divsChild>
            </w:div>
            <w:div w:id="243494676">
              <w:marLeft w:val="0"/>
              <w:marRight w:val="0"/>
              <w:marTop w:val="0"/>
              <w:marBottom w:val="0"/>
              <w:divBdr>
                <w:top w:val="none" w:sz="0" w:space="0" w:color="auto"/>
                <w:left w:val="none" w:sz="0" w:space="0" w:color="auto"/>
                <w:bottom w:val="none" w:sz="0" w:space="0" w:color="auto"/>
                <w:right w:val="none" w:sz="0" w:space="0" w:color="auto"/>
              </w:divBdr>
              <w:divsChild>
                <w:div w:id="1717044752">
                  <w:marLeft w:val="0"/>
                  <w:marRight w:val="0"/>
                  <w:marTop w:val="0"/>
                  <w:marBottom w:val="0"/>
                  <w:divBdr>
                    <w:top w:val="none" w:sz="0" w:space="0" w:color="auto"/>
                    <w:left w:val="none" w:sz="0" w:space="0" w:color="auto"/>
                    <w:bottom w:val="none" w:sz="0" w:space="0" w:color="auto"/>
                    <w:right w:val="none" w:sz="0" w:space="0" w:color="auto"/>
                  </w:divBdr>
                </w:div>
              </w:divsChild>
            </w:div>
            <w:div w:id="248005087">
              <w:marLeft w:val="0"/>
              <w:marRight w:val="0"/>
              <w:marTop w:val="0"/>
              <w:marBottom w:val="0"/>
              <w:divBdr>
                <w:top w:val="none" w:sz="0" w:space="0" w:color="auto"/>
                <w:left w:val="none" w:sz="0" w:space="0" w:color="auto"/>
                <w:bottom w:val="none" w:sz="0" w:space="0" w:color="auto"/>
                <w:right w:val="none" w:sz="0" w:space="0" w:color="auto"/>
              </w:divBdr>
              <w:divsChild>
                <w:div w:id="1780484881">
                  <w:marLeft w:val="0"/>
                  <w:marRight w:val="0"/>
                  <w:marTop w:val="0"/>
                  <w:marBottom w:val="0"/>
                  <w:divBdr>
                    <w:top w:val="none" w:sz="0" w:space="0" w:color="auto"/>
                    <w:left w:val="none" w:sz="0" w:space="0" w:color="auto"/>
                    <w:bottom w:val="none" w:sz="0" w:space="0" w:color="auto"/>
                    <w:right w:val="none" w:sz="0" w:space="0" w:color="auto"/>
                  </w:divBdr>
                </w:div>
              </w:divsChild>
            </w:div>
            <w:div w:id="248659192">
              <w:marLeft w:val="0"/>
              <w:marRight w:val="0"/>
              <w:marTop w:val="0"/>
              <w:marBottom w:val="0"/>
              <w:divBdr>
                <w:top w:val="none" w:sz="0" w:space="0" w:color="auto"/>
                <w:left w:val="none" w:sz="0" w:space="0" w:color="auto"/>
                <w:bottom w:val="none" w:sz="0" w:space="0" w:color="auto"/>
                <w:right w:val="none" w:sz="0" w:space="0" w:color="auto"/>
              </w:divBdr>
              <w:divsChild>
                <w:div w:id="2068604085">
                  <w:marLeft w:val="0"/>
                  <w:marRight w:val="0"/>
                  <w:marTop w:val="0"/>
                  <w:marBottom w:val="0"/>
                  <w:divBdr>
                    <w:top w:val="none" w:sz="0" w:space="0" w:color="auto"/>
                    <w:left w:val="none" w:sz="0" w:space="0" w:color="auto"/>
                    <w:bottom w:val="none" w:sz="0" w:space="0" w:color="auto"/>
                    <w:right w:val="none" w:sz="0" w:space="0" w:color="auto"/>
                  </w:divBdr>
                </w:div>
              </w:divsChild>
            </w:div>
            <w:div w:id="253517630">
              <w:marLeft w:val="0"/>
              <w:marRight w:val="0"/>
              <w:marTop w:val="0"/>
              <w:marBottom w:val="0"/>
              <w:divBdr>
                <w:top w:val="none" w:sz="0" w:space="0" w:color="auto"/>
                <w:left w:val="none" w:sz="0" w:space="0" w:color="auto"/>
                <w:bottom w:val="none" w:sz="0" w:space="0" w:color="auto"/>
                <w:right w:val="none" w:sz="0" w:space="0" w:color="auto"/>
              </w:divBdr>
              <w:divsChild>
                <w:div w:id="1003046187">
                  <w:marLeft w:val="0"/>
                  <w:marRight w:val="0"/>
                  <w:marTop w:val="0"/>
                  <w:marBottom w:val="0"/>
                  <w:divBdr>
                    <w:top w:val="none" w:sz="0" w:space="0" w:color="auto"/>
                    <w:left w:val="none" w:sz="0" w:space="0" w:color="auto"/>
                    <w:bottom w:val="none" w:sz="0" w:space="0" w:color="auto"/>
                    <w:right w:val="none" w:sz="0" w:space="0" w:color="auto"/>
                  </w:divBdr>
                </w:div>
              </w:divsChild>
            </w:div>
            <w:div w:id="257911801">
              <w:marLeft w:val="0"/>
              <w:marRight w:val="0"/>
              <w:marTop w:val="0"/>
              <w:marBottom w:val="0"/>
              <w:divBdr>
                <w:top w:val="none" w:sz="0" w:space="0" w:color="auto"/>
                <w:left w:val="none" w:sz="0" w:space="0" w:color="auto"/>
                <w:bottom w:val="none" w:sz="0" w:space="0" w:color="auto"/>
                <w:right w:val="none" w:sz="0" w:space="0" w:color="auto"/>
              </w:divBdr>
              <w:divsChild>
                <w:div w:id="1272593135">
                  <w:marLeft w:val="0"/>
                  <w:marRight w:val="0"/>
                  <w:marTop w:val="0"/>
                  <w:marBottom w:val="0"/>
                  <w:divBdr>
                    <w:top w:val="none" w:sz="0" w:space="0" w:color="auto"/>
                    <w:left w:val="none" w:sz="0" w:space="0" w:color="auto"/>
                    <w:bottom w:val="none" w:sz="0" w:space="0" w:color="auto"/>
                    <w:right w:val="none" w:sz="0" w:space="0" w:color="auto"/>
                  </w:divBdr>
                </w:div>
              </w:divsChild>
            </w:div>
            <w:div w:id="259725175">
              <w:marLeft w:val="0"/>
              <w:marRight w:val="0"/>
              <w:marTop w:val="0"/>
              <w:marBottom w:val="0"/>
              <w:divBdr>
                <w:top w:val="none" w:sz="0" w:space="0" w:color="auto"/>
                <w:left w:val="none" w:sz="0" w:space="0" w:color="auto"/>
                <w:bottom w:val="none" w:sz="0" w:space="0" w:color="auto"/>
                <w:right w:val="none" w:sz="0" w:space="0" w:color="auto"/>
              </w:divBdr>
              <w:divsChild>
                <w:div w:id="861405608">
                  <w:marLeft w:val="0"/>
                  <w:marRight w:val="0"/>
                  <w:marTop w:val="0"/>
                  <w:marBottom w:val="0"/>
                  <w:divBdr>
                    <w:top w:val="none" w:sz="0" w:space="0" w:color="auto"/>
                    <w:left w:val="none" w:sz="0" w:space="0" w:color="auto"/>
                    <w:bottom w:val="none" w:sz="0" w:space="0" w:color="auto"/>
                    <w:right w:val="none" w:sz="0" w:space="0" w:color="auto"/>
                  </w:divBdr>
                </w:div>
              </w:divsChild>
            </w:div>
            <w:div w:id="264923318">
              <w:marLeft w:val="0"/>
              <w:marRight w:val="0"/>
              <w:marTop w:val="0"/>
              <w:marBottom w:val="0"/>
              <w:divBdr>
                <w:top w:val="none" w:sz="0" w:space="0" w:color="auto"/>
                <w:left w:val="none" w:sz="0" w:space="0" w:color="auto"/>
                <w:bottom w:val="none" w:sz="0" w:space="0" w:color="auto"/>
                <w:right w:val="none" w:sz="0" w:space="0" w:color="auto"/>
              </w:divBdr>
              <w:divsChild>
                <w:div w:id="511529566">
                  <w:marLeft w:val="0"/>
                  <w:marRight w:val="0"/>
                  <w:marTop w:val="0"/>
                  <w:marBottom w:val="0"/>
                  <w:divBdr>
                    <w:top w:val="none" w:sz="0" w:space="0" w:color="auto"/>
                    <w:left w:val="none" w:sz="0" w:space="0" w:color="auto"/>
                    <w:bottom w:val="none" w:sz="0" w:space="0" w:color="auto"/>
                    <w:right w:val="none" w:sz="0" w:space="0" w:color="auto"/>
                  </w:divBdr>
                </w:div>
              </w:divsChild>
            </w:div>
            <w:div w:id="278297530">
              <w:marLeft w:val="0"/>
              <w:marRight w:val="0"/>
              <w:marTop w:val="0"/>
              <w:marBottom w:val="0"/>
              <w:divBdr>
                <w:top w:val="none" w:sz="0" w:space="0" w:color="auto"/>
                <w:left w:val="none" w:sz="0" w:space="0" w:color="auto"/>
                <w:bottom w:val="none" w:sz="0" w:space="0" w:color="auto"/>
                <w:right w:val="none" w:sz="0" w:space="0" w:color="auto"/>
              </w:divBdr>
              <w:divsChild>
                <w:div w:id="1394700480">
                  <w:marLeft w:val="0"/>
                  <w:marRight w:val="0"/>
                  <w:marTop w:val="0"/>
                  <w:marBottom w:val="0"/>
                  <w:divBdr>
                    <w:top w:val="none" w:sz="0" w:space="0" w:color="auto"/>
                    <w:left w:val="none" w:sz="0" w:space="0" w:color="auto"/>
                    <w:bottom w:val="none" w:sz="0" w:space="0" w:color="auto"/>
                    <w:right w:val="none" w:sz="0" w:space="0" w:color="auto"/>
                  </w:divBdr>
                </w:div>
              </w:divsChild>
            </w:div>
            <w:div w:id="293684551">
              <w:marLeft w:val="0"/>
              <w:marRight w:val="0"/>
              <w:marTop w:val="0"/>
              <w:marBottom w:val="0"/>
              <w:divBdr>
                <w:top w:val="none" w:sz="0" w:space="0" w:color="auto"/>
                <w:left w:val="none" w:sz="0" w:space="0" w:color="auto"/>
                <w:bottom w:val="none" w:sz="0" w:space="0" w:color="auto"/>
                <w:right w:val="none" w:sz="0" w:space="0" w:color="auto"/>
              </w:divBdr>
              <w:divsChild>
                <w:div w:id="236519518">
                  <w:marLeft w:val="0"/>
                  <w:marRight w:val="0"/>
                  <w:marTop w:val="0"/>
                  <w:marBottom w:val="0"/>
                  <w:divBdr>
                    <w:top w:val="none" w:sz="0" w:space="0" w:color="auto"/>
                    <w:left w:val="none" w:sz="0" w:space="0" w:color="auto"/>
                    <w:bottom w:val="none" w:sz="0" w:space="0" w:color="auto"/>
                    <w:right w:val="none" w:sz="0" w:space="0" w:color="auto"/>
                  </w:divBdr>
                </w:div>
              </w:divsChild>
            </w:div>
            <w:div w:id="293756972">
              <w:marLeft w:val="0"/>
              <w:marRight w:val="0"/>
              <w:marTop w:val="0"/>
              <w:marBottom w:val="0"/>
              <w:divBdr>
                <w:top w:val="none" w:sz="0" w:space="0" w:color="auto"/>
                <w:left w:val="none" w:sz="0" w:space="0" w:color="auto"/>
                <w:bottom w:val="none" w:sz="0" w:space="0" w:color="auto"/>
                <w:right w:val="none" w:sz="0" w:space="0" w:color="auto"/>
              </w:divBdr>
              <w:divsChild>
                <w:div w:id="1685204038">
                  <w:marLeft w:val="0"/>
                  <w:marRight w:val="0"/>
                  <w:marTop w:val="0"/>
                  <w:marBottom w:val="0"/>
                  <w:divBdr>
                    <w:top w:val="none" w:sz="0" w:space="0" w:color="auto"/>
                    <w:left w:val="none" w:sz="0" w:space="0" w:color="auto"/>
                    <w:bottom w:val="none" w:sz="0" w:space="0" w:color="auto"/>
                    <w:right w:val="none" w:sz="0" w:space="0" w:color="auto"/>
                  </w:divBdr>
                </w:div>
              </w:divsChild>
            </w:div>
            <w:div w:id="295645077">
              <w:marLeft w:val="0"/>
              <w:marRight w:val="0"/>
              <w:marTop w:val="0"/>
              <w:marBottom w:val="0"/>
              <w:divBdr>
                <w:top w:val="none" w:sz="0" w:space="0" w:color="auto"/>
                <w:left w:val="none" w:sz="0" w:space="0" w:color="auto"/>
                <w:bottom w:val="none" w:sz="0" w:space="0" w:color="auto"/>
                <w:right w:val="none" w:sz="0" w:space="0" w:color="auto"/>
              </w:divBdr>
              <w:divsChild>
                <w:div w:id="1691445933">
                  <w:marLeft w:val="0"/>
                  <w:marRight w:val="0"/>
                  <w:marTop w:val="0"/>
                  <w:marBottom w:val="0"/>
                  <w:divBdr>
                    <w:top w:val="none" w:sz="0" w:space="0" w:color="auto"/>
                    <w:left w:val="none" w:sz="0" w:space="0" w:color="auto"/>
                    <w:bottom w:val="none" w:sz="0" w:space="0" w:color="auto"/>
                    <w:right w:val="none" w:sz="0" w:space="0" w:color="auto"/>
                  </w:divBdr>
                </w:div>
              </w:divsChild>
            </w:div>
            <w:div w:id="309484102">
              <w:marLeft w:val="0"/>
              <w:marRight w:val="0"/>
              <w:marTop w:val="0"/>
              <w:marBottom w:val="0"/>
              <w:divBdr>
                <w:top w:val="none" w:sz="0" w:space="0" w:color="auto"/>
                <w:left w:val="none" w:sz="0" w:space="0" w:color="auto"/>
                <w:bottom w:val="none" w:sz="0" w:space="0" w:color="auto"/>
                <w:right w:val="none" w:sz="0" w:space="0" w:color="auto"/>
              </w:divBdr>
              <w:divsChild>
                <w:div w:id="447238127">
                  <w:marLeft w:val="0"/>
                  <w:marRight w:val="0"/>
                  <w:marTop w:val="0"/>
                  <w:marBottom w:val="0"/>
                  <w:divBdr>
                    <w:top w:val="none" w:sz="0" w:space="0" w:color="auto"/>
                    <w:left w:val="none" w:sz="0" w:space="0" w:color="auto"/>
                    <w:bottom w:val="none" w:sz="0" w:space="0" w:color="auto"/>
                    <w:right w:val="none" w:sz="0" w:space="0" w:color="auto"/>
                  </w:divBdr>
                </w:div>
              </w:divsChild>
            </w:div>
            <w:div w:id="345330534">
              <w:marLeft w:val="0"/>
              <w:marRight w:val="0"/>
              <w:marTop w:val="0"/>
              <w:marBottom w:val="0"/>
              <w:divBdr>
                <w:top w:val="none" w:sz="0" w:space="0" w:color="auto"/>
                <w:left w:val="none" w:sz="0" w:space="0" w:color="auto"/>
                <w:bottom w:val="none" w:sz="0" w:space="0" w:color="auto"/>
                <w:right w:val="none" w:sz="0" w:space="0" w:color="auto"/>
              </w:divBdr>
              <w:divsChild>
                <w:div w:id="43524682">
                  <w:marLeft w:val="0"/>
                  <w:marRight w:val="0"/>
                  <w:marTop w:val="0"/>
                  <w:marBottom w:val="0"/>
                  <w:divBdr>
                    <w:top w:val="none" w:sz="0" w:space="0" w:color="auto"/>
                    <w:left w:val="none" w:sz="0" w:space="0" w:color="auto"/>
                    <w:bottom w:val="none" w:sz="0" w:space="0" w:color="auto"/>
                    <w:right w:val="none" w:sz="0" w:space="0" w:color="auto"/>
                  </w:divBdr>
                </w:div>
              </w:divsChild>
            </w:div>
            <w:div w:id="354501755">
              <w:marLeft w:val="0"/>
              <w:marRight w:val="0"/>
              <w:marTop w:val="0"/>
              <w:marBottom w:val="0"/>
              <w:divBdr>
                <w:top w:val="none" w:sz="0" w:space="0" w:color="auto"/>
                <w:left w:val="none" w:sz="0" w:space="0" w:color="auto"/>
                <w:bottom w:val="none" w:sz="0" w:space="0" w:color="auto"/>
                <w:right w:val="none" w:sz="0" w:space="0" w:color="auto"/>
              </w:divBdr>
              <w:divsChild>
                <w:div w:id="1481922807">
                  <w:marLeft w:val="0"/>
                  <w:marRight w:val="0"/>
                  <w:marTop w:val="0"/>
                  <w:marBottom w:val="0"/>
                  <w:divBdr>
                    <w:top w:val="none" w:sz="0" w:space="0" w:color="auto"/>
                    <w:left w:val="none" w:sz="0" w:space="0" w:color="auto"/>
                    <w:bottom w:val="none" w:sz="0" w:space="0" w:color="auto"/>
                    <w:right w:val="none" w:sz="0" w:space="0" w:color="auto"/>
                  </w:divBdr>
                </w:div>
              </w:divsChild>
            </w:div>
            <w:div w:id="375587802">
              <w:marLeft w:val="0"/>
              <w:marRight w:val="0"/>
              <w:marTop w:val="0"/>
              <w:marBottom w:val="0"/>
              <w:divBdr>
                <w:top w:val="none" w:sz="0" w:space="0" w:color="auto"/>
                <w:left w:val="none" w:sz="0" w:space="0" w:color="auto"/>
                <w:bottom w:val="none" w:sz="0" w:space="0" w:color="auto"/>
                <w:right w:val="none" w:sz="0" w:space="0" w:color="auto"/>
              </w:divBdr>
              <w:divsChild>
                <w:div w:id="1556240507">
                  <w:marLeft w:val="0"/>
                  <w:marRight w:val="0"/>
                  <w:marTop w:val="0"/>
                  <w:marBottom w:val="0"/>
                  <w:divBdr>
                    <w:top w:val="none" w:sz="0" w:space="0" w:color="auto"/>
                    <w:left w:val="none" w:sz="0" w:space="0" w:color="auto"/>
                    <w:bottom w:val="none" w:sz="0" w:space="0" w:color="auto"/>
                    <w:right w:val="none" w:sz="0" w:space="0" w:color="auto"/>
                  </w:divBdr>
                </w:div>
              </w:divsChild>
            </w:div>
            <w:div w:id="393623938">
              <w:marLeft w:val="0"/>
              <w:marRight w:val="0"/>
              <w:marTop w:val="0"/>
              <w:marBottom w:val="0"/>
              <w:divBdr>
                <w:top w:val="none" w:sz="0" w:space="0" w:color="auto"/>
                <w:left w:val="none" w:sz="0" w:space="0" w:color="auto"/>
                <w:bottom w:val="none" w:sz="0" w:space="0" w:color="auto"/>
                <w:right w:val="none" w:sz="0" w:space="0" w:color="auto"/>
              </w:divBdr>
              <w:divsChild>
                <w:div w:id="19748010">
                  <w:marLeft w:val="0"/>
                  <w:marRight w:val="0"/>
                  <w:marTop w:val="0"/>
                  <w:marBottom w:val="0"/>
                  <w:divBdr>
                    <w:top w:val="none" w:sz="0" w:space="0" w:color="auto"/>
                    <w:left w:val="none" w:sz="0" w:space="0" w:color="auto"/>
                    <w:bottom w:val="none" w:sz="0" w:space="0" w:color="auto"/>
                    <w:right w:val="none" w:sz="0" w:space="0" w:color="auto"/>
                  </w:divBdr>
                </w:div>
              </w:divsChild>
            </w:div>
            <w:div w:id="402682729">
              <w:marLeft w:val="0"/>
              <w:marRight w:val="0"/>
              <w:marTop w:val="0"/>
              <w:marBottom w:val="0"/>
              <w:divBdr>
                <w:top w:val="none" w:sz="0" w:space="0" w:color="auto"/>
                <w:left w:val="none" w:sz="0" w:space="0" w:color="auto"/>
                <w:bottom w:val="none" w:sz="0" w:space="0" w:color="auto"/>
                <w:right w:val="none" w:sz="0" w:space="0" w:color="auto"/>
              </w:divBdr>
              <w:divsChild>
                <w:div w:id="1669677601">
                  <w:marLeft w:val="0"/>
                  <w:marRight w:val="0"/>
                  <w:marTop w:val="0"/>
                  <w:marBottom w:val="0"/>
                  <w:divBdr>
                    <w:top w:val="none" w:sz="0" w:space="0" w:color="auto"/>
                    <w:left w:val="none" w:sz="0" w:space="0" w:color="auto"/>
                    <w:bottom w:val="none" w:sz="0" w:space="0" w:color="auto"/>
                    <w:right w:val="none" w:sz="0" w:space="0" w:color="auto"/>
                  </w:divBdr>
                </w:div>
              </w:divsChild>
            </w:div>
            <w:div w:id="406079901">
              <w:marLeft w:val="0"/>
              <w:marRight w:val="0"/>
              <w:marTop w:val="0"/>
              <w:marBottom w:val="0"/>
              <w:divBdr>
                <w:top w:val="none" w:sz="0" w:space="0" w:color="auto"/>
                <w:left w:val="none" w:sz="0" w:space="0" w:color="auto"/>
                <w:bottom w:val="none" w:sz="0" w:space="0" w:color="auto"/>
                <w:right w:val="none" w:sz="0" w:space="0" w:color="auto"/>
              </w:divBdr>
              <w:divsChild>
                <w:div w:id="2022004489">
                  <w:marLeft w:val="0"/>
                  <w:marRight w:val="0"/>
                  <w:marTop w:val="0"/>
                  <w:marBottom w:val="0"/>
                  <w:divBdr>
                    <w:top w:val="none" w:sz="0" w:space="0" w:color="auto"/>
                    <w:left w:val="none" w:sz="0" w:space="0" w:color="auto"/>
                    <w:bottom w:val="none" w:sz="0" w:space="0" w:color="auto"/>
                    <w:right w:val="none" w:sz="0" w:space="0" w:color="auto"/>
                  </w:divBdr>
                </w:div>
              </w:divsChild>
            </w:div>
            <w:div w:id="416632259">
              <w:marLeft w:val="0"/>
              <w:marRight w:val="0"/>
              <w:marTop w:val="0"/>
              <w:marBottom w:val="0"/>
              <w:divBdr>
                <w:top w:val="none" w:sz="0" w:space="0" w:color="auto"/>
                <w:left w:val="none" w:sz="0" w:space="0" w:color="auto"/>
                <w:bottom w:val="none" w:sz="0" w:space="0" w:color="auto"/>
                <w:right w:val="none" w:sz="0" w:space="0" w:color="auto"/>
              </w:divBdr>
              <w:divsChild>
                <w:div w:id="922371344">
                  <w:marLeft w:val="0"/>
                  <w:marRight w:val="0"/>
                  <w:marTop w:val="0"/>
                  <w:marBottom w:val="0"/>
                  <w:divBdr>
                    <w:top w:val="none" w:sz="0" w:space="0" w:color="auto"/>
                    <w:left w:val="none" w:sz="0" w:space="0" w:color="auto"/>
                    <w:bottom w:val="none" w:sz="0" w:space="0" w:color="auto"/>
                    <w:right w:val="none" w:sz="0" w:space="0" w:color="auto"/>
                  </w:divBdr>
                </w:div>
              </w:divsChild>
            </w:div>
            <w:div w:id="421951860">
              <w:marLeft w:val="0"/>
              <w:marRight w:val="0"/>
              <w:marTop w:val="0"/>
              <w:marBottom w:val="0"/>
              <w:divBdr>
                <w:top w:val="none" w:sz="0" w:space="0" w:color="auto"/>
                <w:left w:val="none" w:sz="0" w:space="0" w:color="auto"/>
                <w:bottom w:val="none" w:sz="0" w:space="0" w:color="auto"/>
                <w:right w:val="none" w:sz="0" w:space="0" w:color="auto"/>
              </w:divBdr>
              <w:divsChild>
                <w:div w:id="1936670008">
                  <w:marLeft w:val="0"/>
                  <w:marRight w:val="0"/>
                  <w:marTop w:val="0"/>
                  <w:marBottom w:val="0"/>
                  <w:divBdr>
                    <w:top w:val="none" w:sz="0" w:space="0" w:color="auto"/>
                    <w:left w:val="none" w:sz="0" w:space="0" w:color="auto"/>
                    <w:bottom w:val="none" w:sz="0" w:space="0" w:color="auto"/>
                    <w:right w:val="none" w:sz="0" w:space="0" w:color="auto"/>
                  </w:divBdr>
                </w:div>
              </w:divsChild>
            </w:div>
            <w:div w:id="424229571">
              <w:marLeft w:val="0"/>
              <w:marRight w:val="0"/>
              <w:marTop w:val="0"/>
              <w:marBottom w:val="0"/>
              <w:divBdr>
                <w:top w:val="none" w:sz="0" w:space="0" w:color="auto"/>
                <w:left w:val="none" w:sz="0" w:space="0" w:color="auto"/>
                <w:bottom w:val="none" w:sz="0" w:space="0" w:color="auto"/>
                <w:right w:val="none" w:sz="0" w:space="0" w:color="auto"/>
              </w:divBdr>
              <w:divsChild>
                <w:div w:id="1005743256">
                  <w:marLeft w:val="0"/>
                  <w:marRight w:val="0"/>
                  <w:marTop w:val="0"/>
                  <w:marBottom w:val="0"/>
                  <w:divBdr>
                    <w:top w:val="none" w:sz="0" w:space="0" w:color="auto"/>
                    <w:left w:val="none" w:sz="0" w:space="0" w:color="auto"/>
                    <w:bottom w:val="none" w:sz="0" w:space="0" w:color="auto"/>
                    <w:right w:val="none" w:sz="0" w:space="0" w:color="auto"/>
                  </w:divBdr>
                </w:div>
              </w:divsChild>
            </w:div>
            <w:div w:id="428817063">
              <w:marLeft w:val="0"/>
              <w:marRight w:val="0"/>
              <w:marTop w:val="0"/>
              <w:marBottom w:val="0"/>
              <w:divBdr>
                <w:top w:val="none" w:sz="0" w:space="0" w:color="auto"/>
                <w:left w:val="none" w:sz="0" w:space="0" w:color="auto"/>
                <w:bottom w:val="none" w:sz="0" w:space="0" w:color="auto"/>
                <w:right w:val="none" w:sz="0" w:space="0" w:color="auto"/>
              </w:divBdr>
              <w:divsChild>
                <w:div w:id="207113651">
                  <w:marLeft w:val="0"/>
                  <w:marRight w:val="0"/>
                  <w:marTop w:val="0"/>
                  <w:marBottom w:val="0"/>
                  <w:divBdr>
                    <w:top w:val="none" w:sz="0" w:space="0" w:color="auto"/>
                    <w:left w:val="none" w:sz="0" w:space="0" w:color="auto"/>
                    <w:bottom w:val="none" w:sz="0" w:space="0" w:color="auto"/>
                    <w:right w:val="none" w:sz="0" w:space="0" w:color="auto"/>
                  </w:divBdr>
                </w:div>
                <w:div w:id="679739425">
                  <w:marLeft w:val="0"/>
                  <w:marRight w:val="0"/>
                  <w:marTop w:val="0"/>
                  <w:marBottom w:val="0"/>
                  <w:divBdr>
                    <w:top w:val="none" w:sz="0" w:space="0" w:color="auto"/>
                    <w:left w:val="none" w:sz="0" w:space="0" w:color="auto"/>
                    <w:bottom w:val="none" w:sz="0" w:space="0" w:color="auto"/>
                    <w:right w:val="none" w:sz="0" w:space="0" w:color="auto"/>
                  </w:divBdr>
                </w:div>
                <w:div w:id="1937859071">
                  <w:marLeft w:val="0"/>
                  <w:marRight w:val="0"/>
                  <w:marTop w:val="0"/>
                  <w:marBottom w:val="0"/>
                  <w:divBdr>
                    <w:top w:val="none" w:sz="0" w:space="0" w:color="auto"/>
                    <w:left w:val="none" w:sz="0" w:space="0" w:color="auto"/>
                    <w:bottom w:val="none" w:sz="0" w:space="0" w:color="auto"/>
                    <w:right w:val="none" w:sz="0" w:space="0" w:color="auto"/>
                  </w:divBdr>
                </w:div>
              </w:divsChild>
            </w:div>
            <w:div w:id="433749533">
              <w:marLeft w:val="0"/>
              <w:marRight w:val="0"/>
              <w:marTop w:val="0"/>
              <w:marBottom w:val="0"/>
              <w:divBdr>
                <w:top w:val="none" w:sz="0" w:space="0" w:color="auto"/>
                <w:left w:val="none" w:sz="0" w:space="0" w:color="auto"/>
                <w:bottom w:val="none" w:sz="0" w:space="0" w:color="auto"/>
                <w:right w:val="none" w:sz="0" w:space="0" w:color="auto"/>
              </w:divBdr>
              <w:divsChild>
                <w:div w:id="99641345">
                  <w:marLeft w:val="0"/>
                  <w:marRight w:val="0"/>
                  <w:marTop w:val="0"/>
                  <w:marBottom w:val="0"/>
                  <w:divBdr>
                    <w:top w:val="none" w:sz="0" w:space="0" w:color="auto"/>
                    <w:left w:val="none" w:sz="0" w:space="0" w:color="auto"/>
                    <w:bottom w:val="none" w:sz="0" w:space="0" w:color="auto"/>
                    <w:right w:val="none" w:sz="0" w:space="0" w:color="auto"/>
                  </w:divBdr>
                </w:div>
              </w:divsChild>
            </w:div>
            <w:div w:id="437415028">
              <w:marLeft w:val="0"/>
              <w:marRight w:val="0"/>
              <w:marTop w:val="0"/>
              <w:marBottom w:val="0"/>
              <w:divBdr>
                <w:top w:val="none" w:sz="0" w:space="0" w:color="auto"/>
                <w:left w:val="none" w:sz="0" w:space="0" w:color="auto"/>
                <w:bottom w:val="none" w:sz="0" w:space="0" w:color="auto"/>
                <w:right w:val="none" w:sz="0" w:space="0" w:color="auto"/>
              </w:divBdr>
              <w:divsChild>
                <w:div w:id="162816181">
                  <w:marLeft w:val="0"/>
                  <w:marRight w:val="0"/>
                  <w:marTop w:val="0"/>
                  <w:marBottom w:val="0"/>
                  <w:divBdr>
                    <w:top w:val="none" w:sz="0" w:space="0" w:color="auto"/>
                    <w:left w:val="none" w:sz="0" w:space="0" w:color="auto"/>
                    <w:bottom w:val="none" w:sz="0" w:space="0" w:color="auto"/>
                    <w:right w:val="none" w:sz="0" w:space="0" w:color="auto"/>
                  </w:divBdr>
                </w:div>
              </w:divsChild>
            </w:div>
            <w:div w:id="439954207">
              <w:marLeft w:val="0"/>
              <w:marRight w:val="0"/>
              <w:marTop w:val="0"/>
              <w:marBottom w:val="0"/>
              <w:divBdr>
                <w:top w:val="none" w:sz="0" w:space="0" w:color="auto"/>
                <w:left w:val="none" w:sz="0" w:space="0" w:color="auto"/>
                <w:bottom w:val="none" w:sz="0" w:space="0" w:color="auto"/>
                <w:right w:val="none" w:sz="0" w:space="0" w:color="auto"/>
              </w:divBdr>
              <w:divsChild>
                <w:div w:id="1752659273">
                  <w:marLeft w:val="0"/>
                  <w:marRight w:val="0"/>
                  <w:marTop w:val="0"/>
                  <w:marBottom w:val="0"/>
                  <w:divBdr>
                    <w:top w:val="none" w:sz="0" w:space="0" w:color="auto"/>
                    <w:left w:val="none" w:sz="0" w:space="0" w:color="auto"/>
                    <w:bottom w:val="none" w:sz="0" w:space="0" w:color="auto"/>
                    <w:right w:val="none" w:sz="0" w:space="0" w:color="auto"/>
                  </w:divBdr>
                </w:div>
              </w:divsChild>
            </w:div>
            <w:div w:id="467893807">
              <w:marLeft w:val="0"/>
              <w:marRight w:val="0"/>
              <w:marTop w:val="0"/>
              <w:marBottom w:val="0"/>
              <w:divBdr>
                <w:top w:val="none" w:sz="0" w:space="0" w:color="auto"/>
                <w:left w:val="none" w:sz="0" w:space="0" w:color="auto"/>
                <w:bottom w:val="none" w:sz="0" w:space="0" w:color="auto"/>
                <w:right w:val="none" w:sz="0" w:space="0" w:color="auto"/>
              </w:divBdr>
              <w:divsChild>
                <w:div w:id="751775391">
                  <w:marLeft w:val="0"/>
                  <w:marRight w:val="0"/>
                  <w:marTop w:val="0"/>
                  <w:marBottom w:val="0"/>
                  <w:divBdr>
                    <w:top w:val="none" w:sz="0" w:space="0" w:color="auto"/>
                    <w:left w:val="none" w:sz="0" w:space="0" w:color="auto"/>
                    <w:bottom w:val="none" w:sz="0" w:space="0" w:color="auto"/>
                    <w:right w:val="none" w:sz="0" w:space="0" w:color="auto"/>
                  </w:divBdr>
                </w:div>
              </w:divsChild>
            </w:div>
            <w:div w:id="490369801">
              <w:marLeft w:val="0"/>
              <w:marRight w:val="0"/>
              <w:marTop w:val="0"/>
              <w:marBottom w:val="0"/>
              <w:divBdr>
                <w:top w:val="none" w:sz="0" w:space="0" w:color="auto"/>
                <w:left w:val="none" w:sz="0" w:space="0" w:color="auto"/>
                <w:bottom w:val="none" w:sz="0" w:space="0" w:color="auto"/>
                <w:right w:val="none" w:sz="0" w:space="0" w:color="auto"/>
              </w:divBdr>
              <w:divsChild>
                <w:div w:id="227493757">
                  <w:marLeft w:val="0"/>
                  <w:marRight w:val="0"/>
                  <w:marTop w:val="0"/>
                  <w:marBottom w:val="0"/>
                  <w:divBdr>
                    <w:top w:val="none" w:sz="0" w:space="0" w:color="auto"/>
                    <w:left w:val="none" w:sz="0" w:space="0" w:color="auto"/>
                    <w:bottom w:val="none" w:sz="0" w:space="0" w:color="auto"/>
                    <w:right w:val="none" w:sz="0" w:space="0" w:color="auto"/>
                  </w:divBdr>
                </w:div>
              </w:divsChild>
            </w:div>
            <w:div w:id="491065735">
              <w:marLeft w:val="0"/>
              <w:marRight w:val="0"/>
              <w:marTop w:val="0"/>
              <w:marBottom w:val="0"/>
              <w:divBdr>
                <w:top w:val="none" w:sz="0" w:space="0" w:color="auto"/>
                <w:left w:val="none" w:sz="0" w:space="0" w:color="auto"/>
                <w:bottom w:val="none" w:sz="0" w:space="0" w:color="auto"/>
                <w:right w:val="none" w:sz="0" w:space="0" w:color="auto"/>
              </w:divBdr>
              <w:divsChild>
                <w:div w:id="760493024">
                  <w:marLeft w:val="0"/>
                  <w:marRight w:val="0"/>
                  <w:marTop w:val="0"/>
                  <w:marBottom w:val="0"/>
                  <w:divBdr>
                    <w:top w:val="none" w:sz="0" w:space="0" w:color="auto"/>
                    <w:left w:val="none" w:sz="0" w:space="0" w:color="auto"/>
                    <w:bottom w:val="none" w:sz="0" w:space="0" w:color="auto"/>
                    <w:right w:val="none" w:sz="0" w:space="0" w:color="auto"/>
                  </w:divBdr>
                </w:div>
              </w:divsChild>
            </w:div>
            <w:div w:id="497382490">
              <w:marLeft w:val="0"/>
              <w:marRight w:val="0"/>
              <w:marTop w:val="0"/>
              <w:marBottom w:val="0"/>
              <w:divBdr>
                <w:top w:val="none" w:sz="0" w:space="0" w:color="auto"/>
                <w:left w:val="none" w:sz="0" w:space="0" w:color="auto"/>
                <w:bottom w:val="none" w:sz="0" w:space="0" w:color="auto"/>
                <w:right w:val="none" w:sz="0" w:space="0" w:color="auto"/>
              </w:divBdr>
              <w:divsChild>
                <w:div w:id="623852282">
                  <w:marLeft w:val="0"/>
                  <w:marRight w:val="0"/>
                  <w:marTop w:val="0"/>
                  <w:marBottom w:val="0"/>
                  <w:divBdr>
                    <w:top w:val="none" w:sz="0" w:space="0" w:color="auto"/>
                    <w:left w:val="none" w:sz="0" w:space="0" w:color="auto"/>
                    <w:bottom w:val="none" w:sz="0" w:space="0" w:color="auto"/>
                    <w:right w:val="none" w:sz="0" w:space="0" w:color="auto"/>
                  </w:divBdr>
                </w:div>
              </w:divsChild>
            </w:div>
            <w:div w:id="499468067">
              <w:marLeft w:val="0"/>
              <w:marRight w:val="0"/>
              <w:marTop w:val="0"/>
              <w:marBottom w:val="0"/>
              <w:divBdr>
                <w:top w:val="none" w:sz="0" w:space="0" w:color="auto"/>
                <w:left w:val="none" w:sz="0" w:space="0" w:color="auto"/>
                <w:bottom w:val="none" w:sz="0" w:space="0" w:color="auto"/>
                <w:right w:val="none" w:sz="0" w:space="0" w:color="auto"/>
              </w:divBdr>
              <w:divsChild>
                <w:div w:id="730271048">
                  <w:marLeft w:val="0"/>
                  <w:marRight w:val="0"/>
                  <w:marTop w:val="0"/>
                  <w:marBottom w:val="0"/>
                  <w:divBdr>
                    <w:top w:val="none" w:sz="0" w:space="0" w:color="auto"/>
                    <w:left w:val="none" w:sz="0" w:space="0" w:color="auto"/>
                    <w:bottom w:val="none" w:sz="0" w:space="0" w:color="auto"/>
                    <w:right w:val="none" w:sz="0" w:space="0" w:color="auto"/>
                  </w:divBdr>
                </w:div>
              </w:divsChild>
            </w:div>
            <w:div w:id="517237151">
              <w:marLeft w:val="0"/>
              <w:marRight w:val="0"/>
              <w:marTop w:val="0"/>
              <w:marBottom w:val="0"/>
              <w:divBdr>
                <w:top w:val="none" w:sz="0" w:space="0" w:color="auto"/>
                <w:left w:val="none" w:sz="0" w:space="0" w:color="auto"/>
                <w:bottom w:val="none" w:sz="0" w:space="0" w:color="auto"/>
                <w:right w:val="none" w:sz="0" w:space="0" w:color="auto"/>
              </w:divBdr>
              <w:divsChild>
                <w:div w:id="231235825">
                  <w:marLeft w:val="0"/>
                  <w:marRight w:val="0"/>
                  <w:marTop w:val="0"/>
                  <w:marBottom w:val="0"/>
                  <w:divBdr>
                    <w:top w:val="none" w:sz="0" w:space="0" w:color="auto"/>
                    <w:left w:val="none" w:sz="0" w:space="0" w:color="auto"/>
                    <w:bottom w:val="none" w:sz="0" w:space="0" w:color="auto"/>
                    <w:right w:val="none" w:sz="0" w:space="0" w:color="auto"/>
                  </w:divBdr>
                </w:div>
              </w:divsChild>
            </w:div>
            <w:div w:id="524515316">
              <w:marLeft w:val="0"/>
              <w:marRight w:val="0"/>
              <w:marTop w:val="0"/>
              <w:marBottom w:val="0"/>
              <w:divBdr>
                <w:top w:val="none" w:sz="0" w:space="0" w:color="auto"/>
                <w:left w:val="none" w:sz="0" w:space="0" w:color="auto"/>
                <w:bottom w:val="none" w:sz="0" w:space="0" w:color="auto"/>
                <w:right w:val="none" w:sz="0" w:space="0" w:color="auto"/>
              </w:divBdr>
              <w:divsChild>
                <w:div w:id="372048874">
                  <w:marLeft w:val="0"/>
                  <w:marRight w:val="0"/>
                  <w:marTop w:val="0"/>
                  <w:marBottom w:val="0"/>
                  <w:divBdr>
                    <w:top w:val="none" w:sz="0" w:space="0" w:color="auto"/>
                    <w:left w:val="none" w:sz="0" w:space="0" w:color="auto"/>
                    <w:bottom w:val="none" w:sz="0" w:space="0" w:color="auto"/>
                    <w:right w:val="none" w:sz="0" w:space="0" w:color="auto"/>
                  </w:divBdr>
                </w:div>
              </w:divsChild>
            </w:div>
            <w:div w:id="524944442">
              <w:marLeft w:val="0"/>
              <w:marRight w:val="0"/>
              <w:marTop w:val="0"/>
              <w:marBottom w:val="0"/>
              <w:divBdr>
                <w:top w:val="none" w:sz="0" w:space="0" w:color="auto"/>
                <w:left w:val="none" w:sz="0" w:space="0" w:color="auto"/>
                <w:bottom w:val="none" w:sz="0" w:space="0" w:color="auto"/>
                <w:right w:val="none" w:sz="0" w:space="0" w:color="auto"/>
              </w:divBdr>
              <w:divsChild>
                <w:div w:id="1545096508">
                  <w:marLeft w:val="0"/>
                  <w:marRight w:val="0"/>
                  <w:marTop w:val="0"/>
                  <w:marBottom w:val="0"/>
                  <w:divBdr>
                    <w:top w:val="none" w:sz="0" w:space="0" w:color="auto"/>
                    <w:left w:val="none" w:sz="0" w:space="0" w:color="auto"/>
                    <w:bottom w:val="none" w:sz="0" w:space="0" w:color="auto"/>
                    <w:right w:val="none" w:sz="0" w:space="0" w:color="auto"/>
                  </w:divBdr>
                </w:div>
              </w:divsChild>
            </w:div>
            <w:div w:id="536116322">
              <w:marLeft w:val="0"/>
              <w:marRight w:val="0"/>
              <w:marTop w:val="0"/>
              <w:marBottom w:val="0"/>
              <w:divBdr>
                <w:top w:val="none" w:sz="0" w:space="0" w:color="auto"/>
                <w:left w:val="none" w:sz="0" w:space="0" w:color="auto"/>
                <w:bottom w:val="none" w:sz="0" w:space="0" w:color="auto"/>
                <w:right w:val="none" w:sz="0" w:space="0" w:color="auto"/>
              </w:divBdr>
              <w:divsChild>
                <w:div w:id="1653288627">
                  <w:marLeft w:val="0"/>
                  <w:marRight w:val="0"/>
                  <w:marTop w:val="0"/>
                  <w:marBottom w:val="0"/>
                  <w:divBdr>
                    <w:top w:val="none" w:sz="0" w:space="0" w:color="auto"/>
                    <w:left w:val="none" w:sz="0" w:space="0" w:color="auto"/>
                    <w:bottom w:val="none" w:sz="0" w:space="0" w:color="auto"/>
                    <w:right w:val="none" w:sz="0" w:space="0" w:color="auto"/>
                  </w:divBdr>
                </w:div>
              </w:divsChild>
            </w:div>
            <w:div w:id="540433953">
              <w:marLeft w:val="0"/>
              <w:marRight w:val="0"/>
              <w:marTop w:val="0"/>
              <w:marBottom w:val="0"/>
              <w:divBdr>
                <w:top w:val="none" w:sz="0" w:space="0" w:color="auto"/>
                <w:left w:val="none" w:sz="0" w:space="0" w:color="auto"/>
                <w:bottom w:val="none" w:sz="0" w:space="0" w:color="auto"/>
                <w:right w:val="none" w:sz="0" w:space="0" w:color="auto"/>
              </w:divBdr>
              <w:divsChild>
                <w:div w:id="1207837736">
                  <w:marLeft w:val="0"/>
                  <w:marRight w:val="0"/>
                  <w:marTop w:val="0"/>
                  <w:marBottom w:val="0"/>
                  <w:divBdr>
                    <w:top w:val="none" w:sz="0" w:space="0" w:color="auto"/>
                    <w:left w:val="none" w:sz="0" w:space="0" w:color="auto"/>
                    <w:bottom w:val="none" w:sz="0" w:space="0" w:color="auto"/>
                    <w:right w:val="none" w:sz="0" w:space="0" w:color="auto"/>
                  </w:divBdr>
                </w:div>
              </w:divsChild>
            </w:div>
            <w:div w:id="546724455">
              <w:marLeft w:val="0"/>
              <w:marRight w:val="0"/>
              <w:marTop w:val="0"/>
              <w:marBottom w:val="0"/>
              <w:divBdr>
                <w:top w:val="none" w:sz="0" w:space="0" w:color="auto"/>
                <w:left w:val="none" w:sz="0" w:space="0" w:color="auto"/>
                <w:bottom w:val="none" w:sz="0" w:space="0" w:color="auto"/>
                <w:right w:val="none" w:sz="0" w:space="0" w:color="auto"/>
              </w:divBdr>
              <w:divsChild>
                <w:div w:id="233247115">
                  <w:marLeft w:val="0"/>
                  <w:marRight w:val="0"/>
                  <w:marTop w:val="0"/>
                  <w:marBottom w:val="0"/>
                  <w:divBdr>
                    <w:top w:val="none" w:sz="0" w:space="0" w:color="auto"/>
                    <w:left w:val="none" w:sz="0" w:space="0" w:color="auto"/>
                    <w:bottom w:val="none" w:sz="0" w:space="0" w:color="auto"/>
                    <w:right w:val="none" w:sz="0" w:space="0" w:color="auto"/>
                  </w:divBdr>
                </w:div>
              </w:divsChild>
            </w:div>
            <w:div w:id="565916001">
              <w:marLeft w:val="0"/>
              <w:marRight w:val="0"/>
              <w:marTop w:val="0"/>
              <w:marBottom w:val="0"/>
              <w:divBdr>
                <w:top w:val="none" w:sz="0" w:space="0" w:color="auto"/>
                <w:left w:val="none" w:sz="0" w:space="0" w:color="auto"/>
                <w:bottom w:val="none" w:sz="0" w:space="0" w:color="auto"/>
                <w:right w:val="none" w:sz="0" w:space="0" w:color="auto"/>
              </w:divBdr>
              <w:divsChild>
                <w:div w:id="1432973744">
                  <w:marLeft w:val="0"/>
                  <w:marRight w:val="0"/>
                  <w:marTop w:val="0"/>
                  <w:marBottom w:val="0"/>
                  <w:divBdr>
                    <w:top w:val="none" w:sz="0" w:space="0" w:color="auto"/>
                    <w:left w:val="none" w:sz="0" w:space="0" w:color="auto"/>
                    <w:bottom w:val="none" w:sz="0" w:space="0" w:color="auto"/>
                    <w:right w:val="none" w:sz="0" w:space="0" w:color="auto"/>
                  </w:divBdr>
                </w:div>
              </w:divsChild>
            </w:div>
            <w:div w:id="596407736">
              <w:marLeft w:val="0"/>
              <w:marRight w:val="0"/>
              <w:marTop w:val="0"/>
              <w:marBottom w:val="0"/>
              <w:divBdr>
                <w:top w:val="none" w:sz="0" w:space="0" w:color="auto"/>
                <w:left w:val="none" w:sz="0" w:space="0" w:color="auto"/>
                <w:bottom w:val="none" w:sz="0" w:space="0" w:color="auto"/>
                <w:right w:val="none" w:sz="0" w:space="0" w:color="auto"/>
              </w:divBdr>
              <w:divsChild>
                <w:div w:id="1841043665">
                  <w:marLeft w:val="0"/>
                  <w:marRight w:val="0"/>
                  <w:marTop w:val="0"/>
                  <w:marBottom w:val="0"/>
                  <w:divBdr>
                    <w:top w:val="none" w:sz="0" w:space="0" w:color="auto"/>
                    <w:left w:val="none" w:sz="0" w:space="0" w:color="auto"/>
                    <w:bottom w:val="none" w:sz="0" w:space="0" w:color="auto"/>
                    <w:right w:val="none" w:sz="0" w:space="0" w:color="auto"/>
                  </w:divBdr>
                </w:div>
              </w:divsChild>
            </w:div>
            <w:div w:id="596446880">
              <w:marLeft w:val="0"/>
              <w:marRight w:val="0"/>
              <w:marTop w:val="0"/>
              <w:marBottom w:val="0"/>
              <w:divBdr>
                <w:top w:val="none" w:sz="0" w:space="0" w:color="auto"/>
                <w:left w:val="none" w:sz="0" w:space="0" w:color="auto"/>
                <w:bottom w:val="none" w:sz="0" w:space="0" w:color="auto"/>
                <w:right w:val="none" w:sz="0" w:space="0" w:color="auto"/>
              </w:divBdr>
              <w:divsChild>
                <w:div w:id="375006448">
                  <w:marLeft w:val="0"/>
                  <w:marRight w:val="0"/>
                  <w:marTop w:val="0"/>
                  <w:marBottom w:val="0"/>
                  <w:divBdr>
                    <w:top w:val="none" w:sz="0" w:space="0" w:color="auto"/>
                    <w:left w:val="none" w:sz="0" w:space="0" w:color="auto"/>
                    <w:bottom w:val="none" w:sz="0" w:space="0" w:color="auto"/>
                    <w:right w:val="none" w:sz="0" w:space="0" w:color="auto"/>
                  </w:divBdr>
                </w:div>
              </w:divsChild>
            </w:div>
            <w:div w:id="600451322">
              <w:marLeft w:val="0"/>
              <w:marRight w:val="0"/>
              <w:marTop w:val="0"/>
              <w:marBottom w:val="0"/>
              <w:divBdr>
                <w:top w:val="none" w:sz="0" w:space="0" w:color="auto"/>
                <w:left w:val="none" w:sz="0" w:space="0" w:color="auto"/>
                <w:bottom w:val="none" w:sz="0" w:space="0" w:color="auto"/>
                <w:right w:val="none" w:sz="0" w:space="0" w:color="auto"/>
              </w:divBdr>
              <w:divsChild>
                <w:div w:id="1409228813">
                  <w:marLeft w:val="0"/>
                  <w:marRight w:val="0"/>
                  <w:marTop w:val="0"/>
                  <w:marBottom w:val="0"/>
                  <w:divBdr>
                    <w:top w:val="none" w:sz="0" w:space="0" w:color="auto"/>
                    <w:left w:val="none" w:sz="0" w:space="0" w:color="auto"/>
                    <w:bottom w:val="none" w:sz="0" w:space="0" w:color="auto"/>
                    <w:right w:val="none" w:sz="0" w:space="0" w:color="auto"/>
                  </w:divBdr>
                </w:div>
              </w:divsChild>
            </w:div>
            <w:div w:id="600799411">
              <w:marLeft w:val="0"/>
              <w:marRight w:val="0"/>
              <w:marTop w:val="0"/>
              <w:marBottom w:val="0"/>
              <w:divBdr>
                <w:top w:val="none" w:sz="0" w:space="0" w:color="auto"/>
                <w:left w:val="none" w:sz="0" w:space="0" w:color="auto"/>
                <w:bottom w:val="none" w:sz="0" w:space="0" w:color="auto"/>
                <w:right w:val="none" w:sz="0" w:space="0" w:color="auto"/>
              </w:divBdr>
              <w:divsChild>
                <w:div w:id="147209601">
                  <w:marLeft w:val="0"/>
                  <w:marRight w:val="0"/>
                  <w:marTop w:val="0"/>
                  <w:marBottom w:val="0"/>
                  <w:divBdr>
                    <w:top w:val="none" w:sz="0" w:space="0" w:color="auto"/>
                    <w:left w:val="none" w:sz="0" w:space="0" w:color="auto"/>
                    <w:bottom w:val="none" w:sz="0" w:space="0" w:color="auto"/>
                    <w:right w:val="none" w:sz="0" w:space="0" w:color="auto"/>
                  </w:divBdr>
                </w:div>
              </w:divsChild>
            </w:div>
            <w:div w:id="602541961">
              <w:marLeft w:val="0"/>
              <w:marRight w:val="0"/>
              <w:marTop w:val="0"/>
              <w:marBottom w:val="0"/>
              <w:divBdr>
                <w:top w:val="none" w:sz="0" w:space="0" w:color="auto"/>
                <w:left w:val="none" w:sz="0" w:space="0" w:color="auto"/>
                <w:bottom w:val="none" w:sz="0" w:space="0" w:color="auto"/>
                <w:right w:val="none" w:sz="0" w:space="0" w:color="auto"/>
              </w:divBdr>
              <w:divsChild>
                <w:div w:id="1132753048">
                  <w:marLeft w:val="0"/>
                  <w:marRight w:val="0"/>
                  <w:marTop w:val="0"/>
                  <w:marBottom w:val="0"/>
                  <w:divBdr>
                    <w:top w:val="none" w:sz="0" w:space="0" w:color="auto"/>
                    <w:left w:val="none" w:sz="0" w:space="0" w:color="auto"/>
                    <w:bottom w:val="none" w:sz="0" w:space="0" w:color="auto"/>
                    <w:right w:val="none" w:sz="0" w:space="0" w:color="auto"/>
                  </w:divBdr>
                </w:div>
              </w:divsChild>
            </w:div>
            <w:div w:id="607936004">
              <w:marLeft w:val="0"/>
              <w:marRight w:val="0"/>
              <w:marTop w:val="0"/>
              <w:marBottom w:val="0"/>
              <w:divBdr>
                <w:top w:val="none" w:sz="0" w:space="0" w:color="auto"/>
                <w:left w:val="none" w:sz="0" w:space="0" w:color="auto"/>
                <w:bottom w:val="none" w:sz="0" w:space="0" w:color="auto"/>
                <w:right w:val="none" w:sz="0" w:space="0" w:color="auto"/>
              </w:divBdr>
              <w:divsChild>
                <w:div w:id="497236356">
                  <w:marLeft w:val="0"/>
                  <w:marRight w:val="0"/>
                  <w:marTop w:val="0"/>
                  <w:marBottom w:val="0"/>
                  <w:divBdr>
                    <w:top w:val="none" w:sz="0" w:space="0" w:color="auto"/>
                    <w:left w:val="none" w:sz="0" w:space="0" w:color="auto"/>
                    <w:bottom w:val="none" w:sz="0" w:space="0" w:color="auto"/>
                    <w:right w:val="none" w:sz="0" w:space="0" w:color="auto"/>
                  </w:divBdr>
                </w:div>
              </w:divsChild>
            </w:div>
            <w:div w:id="610355445">
              <w:marLeft w:val="0"/>
              <w:marRight w:val="0"/>
              <w:marTop w:val="0"/>
              <w:marBottom w:val="0"/>
              <w:divBdr>
                <w:top w:val="none" w:sz="0" w:space="0" w:color="auto"/>
                <w:left w:val="none" w:sz="0" w:space="0" w:color="auto"/>
                <w:bottom w:val="none" w:sz="0" w:space="0" w:color="auto"/>
                <w:right w:val="none" w:sz="0" w:space="0" w:color="auto"/>
              </w:divBdr>
              <w:divsChild>
                <w:div w:id="1708680220">
                  <w:marLeft w:val="0"/>
                  <w:marRight w:val="0"/>
                  <w:marTop w:val="0"/>
                  <w:marBottom w:val="0"/>
                  <w:divBdr>
                    <w:top w:val="none" w:sz="0" w:space="0" w:color="auto"/>
                    <w:left w:val="none" w:sz="0" w:space="0" w:color="auto"/>
                    <w:bottom w:val="none" w:sz="0" w:space="0" w:color="auto"/>
                    <w:right w:val="none" w:sz="0" w:space="0" w:color="auto"/>
                  </w:divBdr>
                </w:div>
              </w:divsChild>
            </w:div>
            <w:div w:id="611208138">
              <w:marLeft w:val="0"/>
              <w:marRight w:val="0"/>
              <w:marTop w:val="0"/>
              <w:marBottom w:val="0"/>
              <w:divBdr>
                <w:top w:val="none" w:sz="0" w:space="0" w:color="auto"/>
                <w:left w:val="none" w:sz="0" w:space="0" w:color="auto"/>
                <w:bottom w:val="none" w:sz="0" w:space="0" w:color="auto"/>
                <w:right w:val="none" w:sz="0" w:space="0" w:color="auto"/>
              </w:divBdr>
              <w:divsChild>
                <w:div w:id="1062366583">
                  <w:marLeft w:val="0"/>
                  <w:marRight w:val="0"/>
                  <w:marTop w:val="0"/>
                  <w:marBottom w:val="0"/>
                  <w:divBdr>
                    <w:top w:val="none" w:sz="0" w:space="0" w:color="auto"/>
                    <w:left w:val="none" w:sz="0" w:space="0" w:color="auto"/>
                    <w:bottom w:val="none" w:sz="0" w:space="0" w:color="auto"/>
                    <w:right w:val="none" w:sz="0" w:space="0" w:color="auto"/>
                  </w:divBdr>
                </w:div>
              </w:divsChild>
            </w:div>
            <w:div w:id="613630625">
              <w:marLeft w:val="0"/>
              <w:marRight w:val="0"/>
              <w:marTop w:val="0"/>
              <w:marBottom w:val="0"/>
              <w:divBdr>
                <w:top w:val="none" w:sz="0" w:space="0" w:color="auto"/>
                <w:left w:val="none" w:sz="0" w:space="0" w:color="auto"/>
                <w:bottom w:val="none" w:sz="0" w:space="0" w:color="auto"/>
                <w:right w:val="none" w:sz="0" w:space="0" w:color="auto"/>
              </w:divBdr>
              <w:divsChild>
                <w:div w:id="1717468316">
                  <w:marLeft w:val="0"/>
                  <w:marRight w:val="0"/>
                  <w:marTop w:val="0"/>
                  <w:marBottom w:val="0"/>
                  <w:divBdr>
                    <w:top w:val="none" w:sz="0" w:space="0" w:color="auto"/>
                    <w:left w:val="none" w:sz="0" w:space="0" w:color="auto"/>
                    <w:bottom w:val="none" w:sz="0" w:space="0" w:color="auto"/>
                    <w:right w:val="none" w:sz="0" w:space="0" w:color="auto"/>
                  </w:divBdr>
                </w:div>
              </w:divsChild>
            </w:div>
            <w:div w:id="616642429">
              <w:marLeft w:val="0"/>
              <w:marRight w:val="0"/>
              <w:marTop w:val="0"/>
              <w:marBottom w:val="0"/>
              <w:divBdr>
                <w:top w:val="none" w:sz="0" w:space="0" w:color="auto"/>
                <w:left w:val="none" w:sz="0" w:space="0" w:color="auto"/>
                <w:bottom w:val="none" w:sz="0" w:space="0" w:color="auto"/>
                <w:right w:val="none" w:sz="0" w:space="0" w:color="auto"/>
              </w:divBdr>
              <w:divsChild>
                <w:div w:id="1557351013">
                  <w:marLeft w:val="0"/>
                  <w:marRight w:val="0"/>
                  <w:marTop w:val="0"/>
                  <w:marBottom w:val="0"/>
                  <w:divBdr>
                    <w:top w:val="none" w:sz="0" w:space="0" w:color="auto"/>
                    <w:left w:val="none" w:sz="0" w:space="0" w:color="auto"/>
                    <w:bottom w:val="none" w:sz="0" w:space="0" w:color="auto"/>
                    <w:right w:val="none" w:sz="0" w:space="0" w:color="auto"/>
                  </w:divBdr>
                </w:div>
              </w:divsChild>
            </w:div>
            <w:div w:id="626083320">
              <w:marLeft w:val="0"/>
              <w:marRight w:val="0"/>
              <w:marTop w:val="0"/>
              <w:marBottom w:val="0"/>
              <w:divBdr>
                <w:top w:val="none" w:sz="0" w:space="0" w:color="auto"/>
                <w:left w:val="none" w:sz="0" w:space="0" w:color="auto"/>
                <w:bottom w:val="none" w:sz="0" w:space="0" w:color="auto"/>
                <w:right w:val="none" w:sz="0" w:space="0" w:color="auto"/>
              </w:divBdr>
              <w:divsChild>
                <w:div w:id="484903200">
                  <w:marLeft w:val="0"/>
                  <w:marRight w:val="0"/>
                  <w:marTop w:val="0"/>
                  <w:marBottom w:val="0"/>
                  <w:divBdr>
                    <w:top w:val="none" w:sz="0" w:space="0" w:color="auto"/>
                    <w:left w:val="none" w:sz="0" w:space="0" w:color="auto"/>
                    <w:bottom w:val="none" w:sz="0" w:space="0" w:color="auto"/>
                    <w:right w:val="none" w:sz="0" w:space="0" w:color="auto"/>
                  </w:divBdr>
                </w:div>
              </w:divsChild>
            </w:div>
            <w:div w:id="636179842">
              <w:marLeft w:val="0"/>
              <w:marRight w:val="0"/>
              <w:marTop w:val="0"/>
              <w:marBottom w:val="0"/>
              <w:divBdr>
                <w:top w:val="none" w:sz="0" w:space="0" w:color="auto"/>
                <w:left w:val="none" w:sz="0" w:space="0" w:color="auto"/>
                <w:bottom w:val="none" w:sz="0" w:space="0" w:color="auto"/>
                <w:right w:val="none" w:sz="0" w:space="0" w:color="auto"/>
              </w:divBdr>
              <w:divsChild>
                <w:div w:id="1427966954">
                  <w:marLeft w:val="0"/>
                  <w:marRight w:val="0"/>
                  <w:marTop w:val="0"/>
                  <w:marBottom w:val="0"/>
                  <w:divBdr>
                    <w:top w:val="none" w:sz="0" w:space="0" w:color="auto"/>
                    <w:left w:val="none" w:sz="0" w:space="0" w:color="auto"/>
                    <w:bottom w:val="none" w:sz="0" w:space="0" w:color="auto"/>
                    <w:right w:val="none" w:sz="0" w:space="0" w:color="auto"/>
                  </w:divBdr>
                </w:div>
              </w:divsChild>
            </w:div>
            <w:div w:id="654920087">
              <w:marLeft w:val="0"/>
              <w:marRight w:val="0"/>
              <w:marTop w:val="0"/>
              <w:marBottom w:val="0"/>
              <w:divBdr>
                <w:top w:val="none" w:sz="0" w:space="0" w:color="auto"/>
                <w:left w:val="none" w:sz="0" w:space="0" w:color="auto"/>
                <w:bottom w:val="none" w:sz="0" w:space="0" w:color="auto"/>
                <w:right w:val="none" w:sz="0" w:space="0" w:color="auto"/>
              </w:divBdr>
              <w:divsChild>
                <w:div w:id="1688016385">
                  <w:marLeft w:val="0"/>
                  <w:marRight w:val="0"/>
                  <w:marTop w:val="0"/>
                  <w:marBottom w:val="0"/>
                  <w:divBdr>
                    <w:top w:val="none" w:sz="0" w:space="0" w:color="auto"/>
                    <w:left w:val="none" w:sz="0" w:space="0" w:color="auto"/>
                    <w:bottom w:val="none" w:sz="0" w:space="0" w:color="auto"/>
                    <w:right w:val="none" w:sz="0" w:space="0" w:color="auto"/>
                  </w:divBdr>
                </w:div>
              </w:divsChild>
            </w:div>
            <w:div w:id="666834689">
              <w:marLeft w:val="0"/>
              <w:marRight w:val="0"/>
              <w:marTop w:val="0"/>
              <w:marBottom w:val="0"/>
              <w:divBdr>
                <w:top w:val="none" w:sz="0" w:space="0" w:color="auto"/>
                <w:left w:val="none" w:sz="0" w:space="0" w:color="auto"/>
                <w:bottom w:val="none" w:sz="0" w:space="0" w:color="auto"/>
                <w:right w:val="none" w:sz="0" w:space="0" w:color="auto"/>
              </w:divBdr>
              <w:divsChild>
                <w:div w:id="716658708">
                  <w:marLeft w:val="0"/>
                  <w:marRight w:val="0"/>
                  <w:marTop w:val="0"/>
                  <w:marBottom w:val="0"/>
                  <w:divBdr>
                    <w:top w:val="none" w:sz="0" w:space="0" w:color="auto"/>
                    <w:left w:val="none" w:sz="0" w:space="0" w:color="auto"/>
                    <w:bottom w:val="none" w:sz="0" w:space="0" w:color="auto"/>
                    <w:right w:val="none" w:sz="0" w:space="0" w:color="auto"/>
                  </w:divBdr>
                </w:div>
              </w:divsChild>
            </w:div>
            <w:div w:id="673536890">
              <w:marLeft w:val="0"/>
              <w:marRight w:val="0"/>
              <w:marTop w:val="0"/>
              <w:marBottom w:val="0"/>
              <w:divBdr>
                <w:top w:val="none" w:sz="0" w:space="0" w:color="auto"/>
                <w:left w:val="none" w:sz="0" w:space="0" w:color="auto"/>
                <w:bottom w:val="none" w:sz="0" w:space="0" w:color="auto"/>
                <w:right w:val="none" w:sz="0" w:space="0" w:color="auto"/>
              </w:divBdr>
              <w:divsChild>
                <w:div w:id="2061896779">
                  <w:marLeft w:val="0"/>
                  <w:marRight w:val="0"/>
                  <w:marTop w:val="0"/>
                  <w:marBottom w:val="0"/>
                  <w:divBdr>
                    <w:top w:val="none" w:sz="0" w:space="0" w:color="auto"/>
                    <w:left w:val="none" w:sz="0" w:space="0" w:color="auto"/>
                    <w:bottom w:val="none" w:sz="0" w:space="0" w:color="auto"/>
                    <w:right w:val="none" w:sz="0" w:space="0" w:color="auto"/>
                  </w:divBdr>
                </w:div>
              </w:divsChild>
            </w:div>
            <w:div w:id="690035289">
              <w:marLeft w:val="0"/>
              <w:marRight w:val="0"/>
              <w:marTop w:val="0"/>
              <w:marBottom w:val="0"/>
              <w:divBdr>
                <w:top w:val="none" w:sz="0" w:space="0" w:color="auto"/>
                <w:left w:val="none" w:sz="0" w:space="0" w:color="auto"/>
                <w:bottom w:val="none" w:sz="0" w:space="0" w:color="auto"/>
                <w:right w:val="none" w:sz="0" w:space="0" w:color="auto"/>
              </w:divBdr>
              <w:divsChild>
                <w:div w:id="882835784">
                  <w:marLeft w:val="0"/>
                  <w:marRight w:val="0"/>
                  <w:marTop w:val="0"/>
                  <w:marBottom w:val="0"/>
                  <w:divBdr>
                    <w:top w:val="none" w:sz="0" w:space="0" w:color="auto"/>
                    <w:left w:val="none" w:sz="0" w:space="0" w:color="auto"/>
                    <w:bottom w:val="none" w:sz="0" w:space="0" w:color="auto"/>
                    <w:right w:val="none" w:sz="0" w:space="0" w:color="auto"/>
                  </w:divBdr>
                </w:div>
              </w:divsChild>
            </w:div>
            <w:div w:id="696198124">
              <w:marLeft w:val="0"/>
              <w:marRight w:val="0"/>
              <w:marTop w:val="0"/>
              <w:marBottom w:val="0"/>
              <w:divBdr>
                <w:top w:val="none" w:sz="0" w:space="0" w:color="auto"/>
                <w:left w:val="none" w:sz="0" w:space="0" w:color="auto"/>
                <w:bottom w:val="none" w:sz="0" w:space="0" w:color="auto"/>
                <w:right w:val="none" w:sz="0" w:space="0" w:color="auto"/>
              </w:divBdr>
              <w:divsChild>
                <w:div w:id="1673220970">
                  <w:marLeft w:val="0"/>
                  <w:marRight w:val="0"/>
                  <w:marTop w:val="0"/>
                  <w:marBottom w:val="0"/>
                  <w:divBdr>
                    <w:top w:val="none" w:sz="0" w:space="0" w:color="auto"/>
                    <w:left w:val="none" w:sz="0" w:space="0" w:color="auto"/>
                    <w:bottom w:val="none" w:sz="0" w:space="0" w:color="auto"/>
                    <w:right w:val="none" w:sz="0" w:space="0" w:color="auto"/>
                  </w:divBdr>
                </w:div>
              </w:divsChild>
            </w:div>
            <w:div w:id="697703376">
              <w:marLeft w:val="0"/>
              <w:marRight w:val="0"/>
              <w:marTop w:val="0"/>
              <w:marBottom w:val="0"/>
              <w:divBdr>
                <w:top w:val="none" w:sz="0" w:space="0" w:color="auto"/>
                <w:left w:val="none" w:sz="0" w:space="0" w:color="auto"/>
                <w:bottom w:val="none" w:sz="0" w:space="0" w:color="auto"/>
                <w:right w:val="none" w:sz="0" w:space="0" w:color="auto"/>
              </w:divBdr>
              <w:divsChild>
                <w:div w:id="1610047252">
                  <w:marLeft w:val="0"/>
                  <w:marRight w:val="0"/>
                  <w:marTop w:val="0"/>
                  <w:marBottom w:val="0"/>
                  <w:divBdr>
                    <w:top w:val="none" w:sz="0" w:space="0" w:color="auto"/>
                    <w:left w:val="none" w:sz="0" w:space="0" w:color="auto"/>
                    <w:bottom w:val="none" w:sz="0" w:space="0" w:color="auto"/>
                    <w:right w:val="none" w:sz="0" w:space="0" w:color="auto"/>
                  </w:divBdr>
                </w:div>
              </w:divsChild>
            </w:div>
            <w:div w:id="732312994">
              <w:marLeft w:val="0"/>
              <w:marRight w:val="0"/>
              <w:marTop w:val="0"/>
              <w:marBottom w:val="0"/>
              <w:divBdr>
                <w:top w:val="none" w:sz="0" w:space="0" w:color="auto"/>
                <w:left w:val="none" w:sz="0" w:space="0" w:color="auto"/>
                <w:bottom w:val="none" w:sz="0" w:space="0" w:color="auto"/>
                <w:right w:val="none" w:sz="0" w:space="0" w:color="auto"/>
              </w:divBdr>
              <w:divsChild>
                <w:div w:id="423259638">
                  <w:marLeft w:val="0"/>
                  <w:marRight w:val="0"/>
                  <w:marTop w:val="0"/>
                  <w:marBottom w:val="0"/>
                  <w:divBdr>
                    <w:top w:val="none" w:sz="0" w:space="0" w:color="auto"/>
                    <w:left w:val="none" w:sz="0" w:space="0" w:color="auto"/>
                    <w:bottom w:val="none" w:sz="0" w:space="0" w:color="auto"/>
                    <w:right w:val="none" w:sz="0" w:space="0" w:color="auto"/>
                  </w:divBdr>
                </w:div>
              </w:divsChild>
            </w:div>
            <w:div w:id="769159592">
              <w:marLeft w:val="0"/>
              <w:marRight w:val="0"/>
              <w:marTop w:val="0"/>
              <w:marBottom w:val="0"/>
              <w:divBdr>
                <w:top w:val="none" w:sz="0" w:space="0" w:color="auto"/>
                <w:left w:val="none" w:sz="0" w:space="0" w:color="auto"/>
                <w:bottom w:val="none" w:sz="0" w:space="0" w:color="auto"/>
                <w:right w:val="none" w:sz="0" w:space="0" w:color="auto"/>
              </w:divBdr>
              <w:divsChild>
                <w:div w:id="1347053423">
                  <w:marLeft w:val="0"/>
                  <w:marRight w:val="0"/>
                  <w:marTop w:val="0"/>
                  <w:marBottom w:val="0"/>
                  <w:divBdr>
                    <w:top w:val="none" w:sz="0" w:space="0" w:color="auto"/>
                    <w:left w:val="none" w:sz="0" w:space="0" w:color="auto"/>
                    <w:bottom w:val="none" w:sz="0" w:space="0" w:color="auto"/>
                    <w:right w:val="none" w:sz="0" w:space="0" w:color="auto"/>
                  </w:divBdr>
                </w:div>
              </w:divsChild>
            </w:div>
            <w:div w:id="791093043">
              <w:marLeft w:val="0"/>
              <w:marRight w:val="0"/>
              <w:marTop w:val="0"/>
              <w:marBottom w:val="0"/>
              <w:divBdr>
                <w:top w:val="none" w:sz="0" w:space="0" w:color="auto"/>
                <w:left w:val="none" w:sz="0" w:space="0" w:color="auto"/>
                <w:bottom w:val="none" w:sz="0" w:space="0" w:color="auto"/>
                <w:right w:val="none" w:sz="0" w:space="0" w:color="auto"/>
              </w:divBdr>
              <w:divsChild>
                <w:div w:id="833843079">
                  <w:marLeft w:val="0"/>
                  <w:marRight w:val="0"/>
                  <w:marTop w:val="0"/>
                  <w:marBottom w:val="0"/>
                  <w:divBdr>
                    <w:top w:val="none" w:sz="0" w:space="0" w:color="auto"/>
                    <w:left w:val="none" w:sz="0" w:space="0" w:color="auto"/>
                    <w:bottom w:val="none" w:sz="0" w:space="0" w:color="auto"/>
                    <w:right w:val="none" w:sz="0" w:space="0" w:color="auto"/>
                  </w:divBdr>
                </w:div>
              </w:divsChild>
            </w:div>
            <w:div w:id="808127421">
              <w:marLeft w:val="0"/>
              <w:marRight w:val="0"/>
              <w:marTop w:val="0"/>
              <w:marBottom w:val="0"/>
              <w:divBdr>
                <w:top w:val="none" w:sz="0" w:space="0" w:color="auto"/>
                <w:left w:val="none" w:sz="0" w:space="0" w:color="auto"/>
                <w:bottom w:val="none" w:sz="0" w:space="0" w:color="auto"/>
                <w:right w:val="none" w:sz="0" w:space="0" w:color="auto"/>
              </w:divBdr>
              <w:divsChild>
                <w:div w:id="1177773898">
                  <w:marLeft w:val="0"/>
                  <w:marRight w:val="0"/>
                  <w:marTop w:val="0"/>
                  <w:marBottom w:val="0"/>
                  <w:divBdr>
                    <w:top w:val="none" w:sz="0" w:space="0" w:color="auto"/>
                    <w:left w:val="none" w:sz="0" w:space="0" w:color="auto"/>
                    <w:bottom w:val="none" w:sz="0" w:space="0" w:color="auto"/>
                    <w:right w:val="none" w:sz="0" w:space="0" w:color="auto"/>
                  </w:divBdr>
                </w:div>
              </w:divsChild>
            </w:div>
            <w:div w:id="808548490">
              <w:marLeft w:val="0"/>
              <w:marRight w:val="0"/>
              <w:marTop w:val="0"/>
              <w:marBottom w:val="0"/>
              <w:divBdr>
                <w:top w:val="none" w:sz="0" w:space="0" w:color="auto"/>
                <w:left w:val="none" w:sz="0" w:space="0" w:color="auto"/>
                <w:bottom w:val="none" w:sz="0" w:space="0" w:color="auto"/>
                <w:right w:val="none" w:sz="0" w:space="0" w:color="auto"/>
              </w:divBdr>
              <w:divsChild>
                <w:div w:id="1046762046">
                  <w:marLeft w:val="0"/>
                  <w:marRight w:val="0"/>
                  <w:marTop w:val="0"/>
                  <w:marBottom w:val="0"/>
                  <w:divBdr>
                    <w:top w:val="none" w:sz="0" w:space="0" w:color="auto"/>
                    <w:left w:val="none" w:sz="0" w:space="0" w:color="auto"/>
                    <w:bottom w:val="none" w:sz="0" w:space="0" w:color="auto"/>
                    <w:right w:val="none" w:sz="0" w:space="0" w:color="auto"/>
                  </w:divBdr>
                </w:div>
              </w:divsChild>
            </w:div>
            <w:div w:id="825122743">
              <w:marLeft w:val="0"/>
              <w:marRight w:val="0"/>
              <w:marTop w:val="0"/>
              <w:marBottom w:val="0"/>
              <w:divBdr>
                <w:top w:val="none" w:sz="0" w:space="0" w:color="auto"/>
                <w:left w:val="none" w:sz="0" w:space="0" w:color="auto"/>
                <w:bottom w:val="none" w:sz="0" w:space="0" w:color="auto"/>
                <w:right w:val="none" w:sz="0" w:space="0" w:color="auto"/>
              </w:divBdr>
              <w:divsChild>
                <w:div w:id="2011985786">
                  <w:marLeft w:val="0"/>
                  <w:marRight w:val="0"/>
                  <w:marTop w:val="0"/>
                  <w:marBottom w:val="0"/>
                  <w:divBdr>
                    <w:top w:val="none" w:sz="0" w:space="0" w:color="auto"/>
                    <w:left w:val="none" w:sz="0" w:space="0" w:color="auto"/>
                    <w:bottom w:val="none" w:sz="0" w:space="0" w:color="auto"/>
                    <w:right w:val="none" w:sz="0" w:space="0" w:color="auto"/>
                  </w:divBdr>
                </w:div>
              </w:divsChild>
            </w:div>
            <w:div w:id="896431072">
              <w:marLeft w:val="0"/>
              <w:marRight w:val="0"/>
              <w:marTop w:val="0"/>
              <w:marBottom w:val="0"/>
              <w:divBdr>
                <w:top w:val="none" w:sz="0" w:space="0" w:color="auto"/>
                <w:left w:val="none" w:sz="0" w:space="0" w:color="auto"/>
                <w:bottom w:val="none" w:sz="0" w:space="0" w:color="auto"/>
                <w:right w:val="none" w:sz="0" w:space="0" w:color="auto"/>
              </w:divBdr>
              <w:divsChild>
                <w:div w:id="317074526">
                  <w:marLeft w:val="0"/>
                  <w:marRight w:val="0"/>
                  <w:marTop w:val="0"/>
                  <w:marBottom w:val="0"/>
                  <w:divBdr>
                    <w:top w:val="none" w:sz="0" w:space="0" w:color="auto"/>
                    <w:left w:val="none" w:sz="0" w:space="0" w:color="auto"/>
                    <w:bottom w:val="none" w:sz="0" w:space="0" w:color="auto"/>
                    <w:right w:val="none" w:sz="0" w:space="0" w:color="auto"/>
                  </w:divBdr>
                </w:div>
              </w:divsChild>
            </w:div>
            <w:div w:id="899560117">
              <w:marLeft w:val="0"/>
              <w:marRight w:val="0"/>
              <w:marTop w:val="0"/>
              <w:marBottom w:val="0"/>
              <w:divBdr>
                <w:top w:val="none" w:sz="0" w:space="0" w:color="auto"/>
                <w:left w:val="none" w:sz="0" w:space="0" w:color="auto"/>
                <w:bottom w:val="none" w:sz="0" w:space="0" w:color="auto"/>
                <w:right w:val="none" w:sz="0" w:space="0" w:color="auto"/>
              </w:divBdr>
              <w:divsChild>
                <w:div w:id="1430470321">
                  <w:marLeft w:val="0"/>
                  <w:marRight w:val="0"/>
                  <w:marTop w:val="0"/>
                  <w:marBottom w:val="0"/>
                  <w:divBdr>
                    <w:top w:val="none" w:sz="0" w:space="0" w:color="auto"/>
                    <w:left w:val="none" w:sz="0" w:space="0" w:color="auto"/>
                    <w:bottom w:val="none" w:sz="0" w:space="0" w:color="auto"/>
                    <w:right w:val="none" w:sz="0" w:space="0" w:color="auto"/>
                  </w:divBdr>
                </w:div>
              </w:divsChild>
            </w:div>
            <w:div w:id="937559944">
              <w:marLeft w:val="0"/>
              <w:marRight w:val="0"/>
              <w:marTop w:val="0"/>
              <w:marBottom w:val="0"/>
              <w:divBdr>
                <w:top w:val="none" w:sz="0" w:space="0" w:color="auto"/>
                <w:left w:val="none" w:sz="0" w:space="0" w:color="auto"/>
                <w:bottom w:val="none" w:sz="0" w:space="0" w:color="auto"/>
                <w:right w:val="none" w:sz="0" w:space="0" w:color="auto"/>
              </w:divBdr>
              <w:divsChild>
                <w:div w:id="1081610096">
                  <w:marLeft w:val="0"/>
                  <w:marRight w:val="0"/>
                  <w:marTop w:val="0"/>
                  <w:marBottom w:val="0"/>
                  <w:divBdr>
                    <w:top w:val="none" w:sz="0" w:space="0" w:color="auto"/>
                    <w:left w:val="none" w:sz="0" w:space="0" w:color="auto"/>
                    <w:bottom w:val="none" w:sz="0" w:space="0" w:color="auto"/>
                    <w:right w:val="none" w:sz="0" w:space="0" w:color="auto"/>
                  </w:divBdr>
                </w:div>
              </w:divsChild>
            </w:div>
            <w:div w:id="938484248">
              <w:marLeft w:val="0"/>
              <w:marRight w:val="0"/>
              <w:marTop w:val="0"/>
              <w:marBottom w:val="0"/>
              <w:divBdr>
                <w:top w:val="none" w:sz="0" w:space="0" w:color="auto"/>
                <w:left w:val="none" w:sz="0" w:space="0" w:color="auto"/>
                <w:bottom w:val="none" w:sz="0" w:space="0" w:color="auto"/>
                <w:right w:val="none" w:sz="0" w:space="0" w:color="auto"/>
              </w:divBdr>
              <w:divsChild>
                <w:div w:id="22557180">
                  <w:marLeft w:val="0"/>
                  <w:marRight w:val="0"/>
                  <w:marTop w:val="0"/>
                  <w:marBottom w:val="0"/>
                  <w:divBdr>
                    <w:top w:val="none" w:sz="0" w:space="0" w:color="auto"/>
                    <w:left w:val="none" w:sz="0" w:space="0" w:color="auto"/>
                    <w:bottom w:val="none" w:sz="0" w:space="0" w:color="auto"/>
                    <w:right w:val="none" w:sz="0" w:space="0" w:color="auto"/>
                  </w:divBdr>
                </w:div>
              </w:divsChild>
            </w:div>
            <w:div w:id="944383166">
              <w:marLeft w:val="0"/>
              <w:marRight w:val="0"/>
              <w:marTop w:val="0"/>
              <w:marBottom w:val="0"/>
              <w:divBdr>
                <w:top w:val="none" w:sz="0" w:space="0" w:color="auto"/>
                <w:left w:val="none" w:sz="0" w:space="0" w:color="auto"/>
                <w:bottom w:val="none" w:sz="0" w:space="0" w:color="auto"/>
                <w:right w:val="none" w:sz="0" w:space="0" w:color="auto"/>
              </w:divBdr>
              <w:divsChild>
                <w:div w:id="368339710">
                  <w:marLeft w:val="0"/>
                  <w:marRight w:val="0"/>
                  <w:marTop w:val="0"/>
                  <w:marBottom w:val="0"/>
                  <w:divBdr>
                    <w:top w:val="none" w:sz="0" w:space="0" w:color="auto"/>
                    <w:left w:val="none" w:sz="0" w:space="0" w:color="auto"/>
                    <w:bottom w:val="none" w:sz="0" w:space="0" w:color="auto"/>
                    <w:right w:val="none" w:sz="0" w:space="0" w:color="auto"/>
                  </w:divBdr>
                </w:div>
              </w:divsChild>
            </w:div>
            <w:div w:id="951282761">
              <w:marLeft w:val="0"/>
              <w:marRight w:val="0"/>
              <w:marTop w:val="0"/>
              <w:marBottom w:val="0"/>
              <w:divBdr>
                <w:top w:val="none" w:sz="0" w:space="0" w:color="auto"/>
                <w:left w:val="none" w:sz="0" w:space="0" w:color="auto"/>
                <w:bottom w:val="none" w:sz="0" w:space="0" w:color="auto"/>
                <w:right w:val="none" w:sz="0" w:space="0" w:color="auto"/>
              </w:divBdr>
              <w:divsChild>
                <w:div w:id="1792240649">
                  <w:marLeft w:val="0"/>
                  <w:marRight w:val="0"/>
                  <w:marTop w:val="0"/>
                  <w:marBottom w:val="0"/>
                  <w:divBdr>
                    <w:top w:val="none" w:sz="0" w:space="0" w:color="auto"/>
                    <w:left w:val="none" w:sz="0" w:space="0" w:color="auto"/>
                    <w:bottom w:val="none" w:sz="0" w:space="0" w:color="auto"/>
                    <w:right w:val="none" w:sz="0" w:space="0" w:color="auto"/>
                  </w:divBdr>
                </w:div>
              </w:divsChild>
            </w:div>
            <w:div w:id="960376669">
              <w:marLeft w:val="0"/>
              <w:marRight w:val="0"/>
              <w:marTop w:val="0"/>
              <w:marBottom w:val="0"/>
              <w:divBdr>
                <w:top w:val="none" w:sz="0" w:space="0" w:color="auto"/>
                <w:left w:val="none" w:sz="0" w:space="0" w:color="auto"/>
                <w:bottom w:val="none" w:sz="0" w:space="0" w:color="auto"/>
                <w:right w:val="none" w:sz="0" w:space="0" w:color="auto"/>
              </w:divBdr>
              <w:divsChild>
                <w:div w:id="294140013">
                  <w:marLeft w:val="0"/>
                  <w:marRight w:val="0"/>
                  <w:marTop w:val="0"/>
                  <w:marBottom w:val="0"/>
                  <w:divBdr>
                    <w:top w:val="none" w:sz="0" w:space="0" w:color="auto"/>
                    <w:left w:val="none" w:sz="0" w:space="0" w:color="auto"/>
                    <w:bottom w:val="none" w:sz="0" w:space="0" w:color="auto"/>
                    <w:right w:val="none" w:sz="0" w:space="0" w:color="auto"/>
                  </w:divBdr>
                </w:div>
              </w:divsChild>
            </w:div>
            <w:div w:id="978651950">
              <w:marLeft w:val="0"/>
              <w:marRight w:val="0"/>
              <w:marTop w:val="0"/>
              <w:marBottom w:val="0"/>
              <w:divBdr>
                <w:top w:val="none" w:sz="0" w:space="0" w:color="auto"/>
                <w:left w:val="none" w:sz="0" w:space="0" w:color="auto"/>
                <w:bottom w:val="none" w:sz="0" w:space="0" w:color="auto"/>
                <w:right w:val="none" w:sz="0" w:space="0" w:color="auto"/>
              </w:divBdr>
              <w:divsChild>
                <w:div w:id="1038746205">
                  <w:marLeft w:val="0"/>
                  <w:marRight w:val="0"/>
                  <w:marTop w:val="0"/>
                  <w:marBottom w:val="0"/>
                  <w:divBdr>
                    <w:top w:val="none" w:sz="0" w:space="0" w:color="auto"/>
                    <w:left w:val="none" w:sz="0" w:space="0" w:color="auto"/>
                    <w:bottom w:val="none" w:sz="0" w:space="0" w:color="auto"/>
                    <w:right w:val="none" w:sz="0" w:space="0" w:color="auto"/>
                  </w:divBdr>
                </w:div>
              </w:divsChild>
            </w:div>
            <w:div w:id="979917515">
              <w:marLeft w:val="0"/>
              <w:marRight w:val="0"/>
              <w:marTop w:val="0"/>
              <w:marBottom w:val="0"/>
              <w:divBdr>
                <w:top w:val="none" w:sz="0" w:space="0" w:color="auto"/>
                <w:left w:val="none" w:sz="0" w:space="0" w:color="auto"/>
                <w:bottom w:val="none" w:sz="0" w:space="0" w:color="auto"/>
                <w:right w:val="none" w:sz="0" w:space="0" w:color="auto"/>
              </w:divBdr>
              <w:divsChild>
                <w:div w:id="1056197352">
                  <w:marLeft w:val="0"/>
                  <w:marRight w:val="0"/>
                  <w:marTop w:val="0"/>
                  <w:marBottom w:val="0"/>
                  <w:divBdr>
                    <w:top w:val="none" w:sz="0" w:space="0" w:color="auto"/>
                    <w:left w:val="none" w:sz="0" w:space="0" w:color="auto"/>
                    <w:bottom w:val="none" w:sz="0" w:space="0" w:color="auto"/>
                    <w:right w:val="none" w:sz="0" w:space="0" w:color="auto"/>
                  </w:divBdr>
                </w:div>
              </w:divsChild>
            </w:div>
            <w:div w:id="1007289305">
              <w:marLeft w:val="0"/>
              <w:marRight w:val="0"/>
              <w:marTop w:val="0"/>
              <w:marBottom w:val="0"/>
              <w:divBdr>
                <w:top w:val="none" w:sz="0" w:space="0" w:color="auto"/>
                <w:left w:val="none" w:sz="0" w:space="0" w:color="auto"/>
                <w:bottom w:val="none" w:sz="0" w:space="0" w:color="auto"/>
                <w:right w:val="none" w:sz="0" w:space="0" w:color="auto"/>
              </w:divBdr>
              <w:divsChild>
                <w:div w:id="942766891">
                  <w:marLeft w:val="0"/>
                  <w:marRight w:val="0"/>
                  <w:marTop w:val="0"/>
                  <w:marBottom w:val="0"/>
                  <w:divBdr>
                    <w:top w:val="none" w:sz="0" w:space="0" w:color="auto"/>
                    <w:left w:val="none" w:sz="0" w:space="0" w:color="auto"/>
                    <w:bottom w:val="none" w:sz="0" w:space="0" w:color="auto"/>
                    <w:right w:val="none" w:sz="0" w:space="0" w:color="auto"/>
                  </w:divBdr>
                </w:div>
              </w:divsChild>
            </w:div>
            <w:div w:id="1055280155">
              <w:marLeft w:val="0"/>
              <w:marRight w:val="0"/>
              <w:marTop w:val="0"/>
              <w:marBottom w:val="0"/>
              <w:divBdr>
                <w:top w:val="none" w:sz="0" w:space="0" w:color="auto"/>
                <w:left w:val="none" w:sz="0" w:space="0" w:color="auto"/>
                <w:bottom w:val="none" w:sz="0" w:space="0" w:color="auto"/>
                <w:right w:val="none" w:sz="0" w:space="0" w:color="auto"/>
              </w:divBdr>
              <w:divsChild>
                <w:div w:id="2118475421">
                  <w:marLeft w:val="0"/>
                  <w:marRight w:val="0"/>
                  <w:marTop w:val="0"/>
                  <w:marBottom w:val="0"/>
                  <w:divBdr>
                    <w:top w:val="none" w:sz="0" w:space="0" w:color="auto"/>
                    <w:left w:val="none" w:sz="0" w:space="0" w:color="auto"/>
                    <w:bottom w:val="none" w:sz="0" w:space="0" w:color="auto"/>
                    <w:right w:val="none" w:sz="0" w:space="0" w:color="auto"/>
                  </w:divBdr>
                </w:div>
              </w:divsChild>
            </w:div>
            <w:div w:id="1072315804">
              <w:marLeft w:val="0"/>
              <w:marRight w:val="0"/>
              <w:marTop w:val="0"/>
              <w:marBottom w:val="0"/>
              <w:divBdr>
                <w:top w:val="none" w:sz="0" w:space="0" w:color="auto"/>
                <w:left w:val="none" w:sz="0" w:space="0" w:color="auto"/>
                <w:bottom w:val="none" w:sz="0" w:space="0" w:color="auto"/>
                <w:right w:val="none" w:sz="0" w:space="0" w:color="auto"/>
              </w:divBdr>
              <w:divsChild>
                <w:div w:id="1391418890">
                  <w:marLeft w:val="0"/>
                  <w:marRight w:val="0"/>
                  <w:marTop w:val="0"/>
                  <w:marBottom w:val="0"/>
                  <w:divBdr>
                    <w:top w:val="none" w:sz="0" w:space="0" w:color="auto"/>
                    <w:left w:val="none" w:sz="0" w:space="0" w:color="auto"/>
                    <w:bottom w:val="none" w:sz="0" w:space="0" w:color="auto"/>
                    <w:right w:val="none" w:sz="0" w:space="0" w:color="auto"/>
                  </w:divBdr>
                </w:div>
              </w:divsChild>
            </w:div>
            <w:div w:id="1078018967">
              <w:marLeft w:val="0"/>
              <w:marRight w:val="0"/>
              <w:marTop w:val="0"/>
              <w:marBottom w:val="0"/>
              <w:divBdr>
                <w:top w:val="none" w:sz="0" w:space="0" w:color="auto"/>
                <w:left w:val="none" w:sz="0" w:space="0" w:color="auto"/>
                <w:bottom w:val="none" w:sz="0" w:space="0" w:color="auto"/>
                <w:right w:val="none" w:sz="0" w:space="0" w:color="auto"/>
              </w:divBdr>
              <w:divsChild>
                <w:div w:id="2132241023">
                  <w:marLeft w:val="0"/>
                  <w:marRight w:val="0"/>
                  <w:marTop w:val="0"/>
                  <w:marBottom w:val="0"/>
                  <w:divBdr>
                    <w:top w:val="none" w:sz="0" w:space="0" w:color="auto"/>
                    <w:left w:val="none" w:sz="0" w:space="0" w:color="auto"/>
                    <w:bottom w:val="none" w:sz="0" w:space="0" w:color="auto"/>
                    <w:right w:val="none" w:sz="0" w:space="0" w:color="auto"/>
                  </w:divBdr>
                </w:div>
              </w:divsChild>
            </w:div>
            <w:div w:id="1088188011">
              <w:marLeft w:val="0"/>
              <w:marRight w:val="0"/>
              <w:marTop w:val="0"/>
              <w:marBottom w:val="0"/>
              <w:divBdr>
                <w:top w:val="none" w:sz="0" w:space="0" w:color="auto"/>
                <w:left w:val="none" w:sz="0" w:space="0" w:color="auto"/>
                <w:bottom w:val="none" w:sz="0" w:space="0" w:color="auto"/>
                <w:right w:val="none" w:sz="0" w:space="0" w:color="auto"/>
              </w:divBdr>
              <w:divsChild>
                <w:div w:id="1924683457">
                  <w:marLeft w:val="0"/>
                  <w:marRight w:val="0"/>
                  <w:marTop w:val="0"/>
                  <w:marBottom w:val="0"/>
                  <w:divBdr>
                    <w:top w:val="none" w:sz="0" w:space="0" w:color="auto"/>
                    <w:left w:val="none" w:sz="0" w:space="0" w:color="auto"/>
                    <w:bottom w:val="none" w:sz="0" w:space="0" w:color="auto"/>
                    <w:right w:val="none" w:sz="0" w:space="0" w:color="auto"/>
                  </w:divBdr>
                </w:div>
              </w:divsChild>
            </w:div>
            <w:div w:id="1112438853">
              <w:marLeft w:val="0"/>
              <w:marRight w:val="0"/>
              <w:marTop w:val="0"/>
              <w:marBottom w:val="0"/>
              <w:divBdr>
                <w:top w:val="none" w:sz="0" w:space="0" w:color="auto"/>
                <w:left w:val="none" w:sz="0" w:space="0" w:color="auto"/>
                <w:bottom w:val="none" w:sz="0" w:space="0" w:color="auto"/>
                <w:right w:val="none" w:sz="0" w:space="0" w:color="auto"/>
              </w:divBdr>
              <w:divsChild>
                <w:div w:id="806777369">
                  <w:marLeft w:val="0"/>
                  <w:marRight w:val="0"/>
                  <w:marTop w:val="0"/>
                  <w:marBottom w:val="0"/>
                  <w:divBdr>
                    <w:top w:val="none" w:sz="0" w:space="0" w:color="auto"/>
                    <w:left w:val="none" w:sz="0" w:space="0" w:color="auto"/>
                    <w:bottom w:val="none" w:sz="0" w:space="0" w:color="auto"/>
                    <w:right w:val="none" w:sz="0" w:space="0" w:color="auto"/>
                  </w:divBdr>
                </w:div>
              </w:divsChild>
            </w:div>
            <w:div w:id="1125153272">
              <w:marLeft w:val="0"/>
              <w:marRight w:val="0"/>
              <w:marTop w:val="0"/>
              <w:marBottom w:val="0"/>
              <w:divBdr>
                <w:top w:val="none" w:sz="0" w:space="0" w:color="auto"/>
                <w:left w:val="none" w:sz="0" w:space="0" w:color="auto"/>
                <w:bottom w:val="none" w:sz="0" w:space="0" w:color="auto"/>
                <w:right w:val="none" w:sz="0" w:space="0" w:color="auto"/>
              </w:divBdr>
              <w:divsChild>
                <w:div w:id="823160434">
                  <w:marLeft w:val="0"/>
                  <w:marRight w:val="0"/>
                  <w:marTop w:val="0"/>
                  <w:marBottom w:val="0"/>
                  <w:divBdr>
                    <w:top w:val="none" w:sz="0" w:space="0" w:color="auto"/>
                    <w:left w:val="none" w:sz="0" w:space="0" w:color="auto"/>
                    <w:bottom w:val="none" w:sz="0" w:space="0" w:color="auto"/>
                    <w:right w:val="none" w:sz="0" w:space="0" w:color="auto"/>
                  </w:divBdr>
                </w:div>
              </w:divsChild>
            </w:div>
            <w:div w:id="1139691625">
              <w:marLeft w:val="0"/>
              <w:marRight w:val="0"/>
              <w:marTop w:val="0"/>
              <w:marBottom w:val="0"/>
              <w:divBdr>
                <w:top w:val="none" w:sz="0" w:space="0" w:color="auto"/>
                <w:left w:val="none" w:sz="0" w:space="0" w:color="auto"/>
                <w:bottom w:val="none" w:sz="0" w:space="0" w:color="auto"/>
                <w:right w:val="none" w:sz="0" w:space="0" w:color="auto"/>
              </w:divBdr>
              <w:divsChild>
                <w:div w:id="1905526589">
                  <w:marLeft w:val="0"/>
                  <w:marRight w:val="0"/>
                  <w:marTop w:val="0"/>
                  <w:marBottom w:val="0"/>
                  <w:divBdr>
                    <w:top w:val="none" w:sz="0" w:space="0" w:color="auto"/>
                    <w:left w:val="none" w:sz="0" w:space="0" w:color="auto"/>
                    <w:bottom w:val="none" w:sz="0" w:space="0" w:color="auto"/>
                    <w:right w:val="none" w:sz="0" w:space="0" w:color="auto"/>
                  </w:divBdr>
                </w:div>
              </w:divsChild>
            </w:div>
            <w:div w:id="1161581120">
              <w:marLeft w:val="0"/>
              <w:marRight w:val="0"/>
              <w:marTop w:val="0"/>
              <w:marBottom w:val="0"/>
              <w:divBdr>
                <w:top w:val="none" w:sz="0" w:space="0" w:color="auto"/>
                <w:left w:val="none" w:sz="0" w:space="0" w:color="auto"/>
                <w:bottom w:val="none" w:sz="0" w:space="0" w:color="auto"/>
                <w:right w:val="none" w:sz="0" w:space="0" w:color="auto"/>
              </w:divBdr>
              <w:divsChild>
                <w:div w:id="663627126">
                  <w:marLeft w:val="0"/>
                  <w:marRight w:val="0"/>
                  <w:marTop w:val="0"/>
                  <w:marBottom w:val="0"/>
                  <w:divBdr>
                    <w:top w:val="none" w:sz="0" w:space="0" w:color="auto"/>
                    <w:left w:val="none" w:sz="0" w:space="0" w:color="auto"/>
                    <w:bottom w:val="none" w:sz="0" w:space="0" w:color="auto"/>
                    <w:right w:val="none" w:sz="0" w:space="0" w:color="auto"/>
                  </w:divBdr>
                </w:div>
              </w:divsChild>
            </w:div>
            <w:div w:id="1172187674">
              <w:marLeft w:val="0"/>
              <w:marRight w:val="0"/>
              <w:marTop w:val="0"/>
              <w:marBottom w:val="0"/>
              <w:divBdr>
                <w:top w:val="none" w:sz="0" w:space="0" w:color="auto"/>
                <w:left w:val="none" w:sz="0" w:space="0" w:color="auto"/>
                <w:bottom w:val="none" w:sz="0" w:space="0" w:color="auto"/>
                <w:right w:val="none" w:sz="0" w:space="0" w:color="auto"/>
              </w:divBdr>
              <w:divsChild>
                <w:div w:id="592082984">
                  <w:marLeft w:val="0"/>
                  <w:marRight w:val="0"/>
                  <w:marTop w:val="0"/>
                  <w:marBottom w:val="0"/>
                  <w:divBdr>
                    <w:top w:val="none" w:sz="0" w:space="0" w:color="auto"/>
                    <w:left w:val="none" w:sz="0" w:space="0" w:color="auto"/>
                    <w:bottom w:val="none" w:sz="0" w:space="0" w:color="auto"/>
                    <w:right w:val="none" w:sz="0" w:space="0" w:color="auto"/>
                  </w:divBdr>
                </w:div>
              </w:divsChild>
            </w:div>
            <w:div w:id="1178234688">
              <w:marLeft w:val="0"/>
              <w:marRight w:val="0"/>
              <w:marTop w:val="0"/>
              <w:marBottom w:val="0"/>
              <w:divBdr>
                <w:top w:val="none" w:sz="0" w:space="0" w:color="auto"/>
                <w:left w:val="none" w:sz="0" w:space="0" w:color="auto"/>
                <w:bottom w:val="none" w:sz="0" w:space="0" w:color="auto"/>
                <w:right w:val="none" w:sz="0" w:space="0" w:color="auto"/>
              </w:divBdr>
              <w:divsChild>
                <w:div w:id="577831661">
                  <w:marLeft w:val="0"/>
                  <w:marRight w:val="0"/>
                  <w:marTop w:val="0"/>
                  <w:marBottom w:val="0"/>
                  <w:divBdr>
                    <w:top w:val="none" w:sz="0" w:space="0" w:color="auto"/>
                    <w:left w:val="none" w:sz="0" w:space="0" w:color="auto"/>
                    <w:bottom w:val="none" w:sz="0" w:space="0" w:color="auto"/>
                    <w:right w:val="none" w:sz="0" w:space="0" w:color="auto"/>
                  </w:divBdr>
                </w:div>
              </w:divsChild>
            </w:div>
            <w:div w:id="1184590413">
              <w:marLeft w:val="0"/>
              <w:marRight w:val="0"/>
              <w:marTop w:val="0"/>
              <w:marBottom w:val="0"/>
              <w:divBdr>
                <w:top w:val="none" w:sz="0" w:space="0" w:color="auto"/>
                <w:left w:val="none" w:sz="0" w:space="0" w:color="auto"/>
                <w:bottom w:val="none" w:sz="0" w:space="0" w:color="auto"/>
                <w:right w:val="none" w:sz="0" w:space="0" w:color="auto"/>
              </w:divBdr>
              <w:divsChild>
                <w:div w:id="749816572">
                  <w:marLeft w:val="0"/>
                  <w:marRight w:val="0"/>
                  <w:marTop w:val="0"/>
                  <w:marBottom w:val="0"/>
                  <w:divBdr>
                    <w:top w:val="none" w:sz="0" w:space="0" w:color="auto"/>
                    <w:left w:val="none" w:sz="0" w:space="0" w:color="auto"/>
                    <w:bottom w:val="none" w:sz="0" w:space="0" w:color="auto"/>
                    <w:right w:val="none" w:sz="0" w:space="0" w:color="auto"/>
                  </w:divBdr>
                </w:div>
              </w:divsChild>
            </w:div>
            <w:div w:id="1264262904">
              <w:marLeft w:val="0"/>
              <w:marRight w:val="0"/>
              <w:marTop w:val="0"/>
              <w:marBottom w:val="0"/>
              <w:divBdr>
                <w:top w:val="none" w:sz="0" w:space="0" w:color="auto"/>
                <w:left w:val="none" w:sz="0" w:space="0" w:color="auto"/>
                <w:bottom w:val="none" w:sz="0" w:space="0" w:color="auto"/>
                <w:right w:val="none" w:sz="0" w:space="0" w:color="auto"/>
              </w:divBdr>
              <w:divsChild>
                <w:div w:id="1132405441">
                  <w:marLeft w:val="0"/>
                  <w:marRight w:val="0"/>
                  <w:marTop w:val="0"/>
                  <w:marBottom w:val="0"/>
                  <w:divBdr>
                    <w:top w:val="none" w:sz="0" w:space="0" w:color="auto"/>
                    <w:left w:val="none" w:sz="0" w:space="0" w:color="auto"/>
                    <w:bottom w:val="none" w:sz="0" w:space="0" w:color="auto"/>
                    <w:right w:val="none" w:sz="0" w:space="0" w:color="auto"/>
                  </w:divBdr>
                </w:div>
              </w:divsChild>
            </w:div>
            <w:div w:id="1269586740">
              <w:marLeft w:val="0"/>
              <w:marRight w:val="0"/>
              <w:marTop w:val="0"/>
              <w:marBottom w:val="0"/>
              <w:divBdr>
                <w:top w:val="none" w:sz="0" w:space="0" w:color="auto"/>
                <w:left w:val="none" w:sz="0" w:space="0" w:color="auto"/>
                <w:bottom w:val="none" w:sz="0" w:space="0" w:color="auto"/>
                <w:right w:val="none" w:sz="0" w:space="0" w:color="auto"/>
              </w:divBdr>
              <w:divsChild>
                <w:div w:id="1243372229">
                  <w:marLeft w:val="0"/>
                  <w:marRight w:val="0"/>
                  <w:marTop w:val="0"/>
                  <w:marBottom w:val="0"/>
                  <w:divBdr>
                    <w:top w:val="none" w:sz="0" w:space="0" w:color="auto"/>
                    <w:left w:val="none" w:sz="0" w:space="0" w:color="auto"/>
                    <w:bottom w:val="none" w:sz="0" w:space="0" w:color="auto"/>
                    <w:right w:val="none" w:sz="0" w:space="0" w:color="auto"/>
                  </w:divBdr>
                </w:div>
              </w:divsChild>
            </w:div>
            <w:div w:id="1279797613">
              <w:marLeft w:val="0"/>
              <w:marRight w:val="0"/>
              <w:marTop w:val="0"/>
              <w:marBottom w:val="0"/>
              <w:divBdr>
                <w:top w:val="none" w:sz="0" w:space="0" w:color="auto"/>
                <w:left w:val="none" w:sz="0" w:space="0" w:color="auto"/>
                <w:bottom w:val="none" w:sz="0" w:space="0" w:color="auto"/>
                <w:right w:val="none" w:sz="0" w:space="0" w:color="auto"/>
              </w:divBdr>
              <w:divsChild>
                <w:div w:id="2040272466">
                  <w:marLeft w:val="0"/>
                  <w:marRight w:val="0"/>
                  <w:marTop w:val="0"/>
                  <w:marBottom w:val="0"/>
                  <w:divBdr>
                    <w:top w:val="none" w:sz="0" w:space="0" w:color="auto"/>
                    <w:left w:val="none" w:sz="0" w:space="0" w:color="auto"/>
                    <w:bottom w:val="none" w:sz="0" w:space="0" w:color="auto"/>
                    <w:right w:val="none" w:sz="0" w:space="0" w:color="auto"/>
                  </w:divBdr>
                </w:div>
              </w:divsChild>
            </w:div>
            <w:div w:id="1285769716">
              <w:marLeft w:val="0"/>
              <w:marRight w:val="0"/>
              <w:marTop w:val="0"/>
              <w:marBottom w:val="0"/>
              <w:divBdr>
                <w:top w:val="none" w:sz="0" w:space="0" w:color="auto"/>
                <w:left w:val="none" w:sz="0" w:space="0" w:color="auto"/>
                <w:bottom w:val="none" w:sz="0" w:space="0" w:color="auto"/>
                <w:right w:val="none" w:sz="0" w:space="0" w:color="auto"/>
              </w:divBdr>
              <w:divsChild>
                <w:div w:id="1319073192">
                  <w:marLeft w:val="0"/>
                  <w:marRight w:val="0"/>
                  <w:marTop w:val="0"/>
                  <w:marBottom w:val="0"/>
                  <w:divBdr>
                    <w:top w:val="none" w:sz="0" w:space="0" w:color="auto"/>
                    <w:left w:val="none" w:sz="0" w:space="0" w:color="auto"/>
                    <w:bottom w:val="none" w:sz="0" w:space="0" w:color="auto"/>
                    <w:right w:val="none" w:sz="0" w:space="0" w:color="auto"/>
                  </w:divBdr>
                </w:div>
              </w:divsChild>
            </w:div>
            <w:div w:id="1291134417">
              <w:marLeft w:val="0"/>
              <w:marRight w:val="0"/>
              <w:marTop w:val="0"/>
              <w:marBottom w:val="0"/>
              <w:divBdr>
                <w:top w:val="none" w:sz="0" w:space="0" w:color="auto"/>
                <w:left w:val="none" w:sz="0" w:space="0" w:color="auto"/>
                <w:bottom w:val="none" w:sz="0" w:space="0" w:color="auto"/>
                <w:right w:val="none" w:sz="0" w:space="0" w:color="auto"/>
              </w:divBdr>
              <w:divsChild>
                <w:div w:id="731926148">
                  <w:marLeft w:val="0"/>
                  <w:marRight w:val="0"/>
                  <w:marTop w:val="0"/>
                  <w:marBottom w:val="0"/>
                  <w:divBdr>
                    <w:top w:val="none" w:sz="0" w:space="0" w:color="auto"/>
                    <w:left w:val="none" w:sz="0" w:space="0" w:color="auto"/>
                    <w:bottom w:val="none" w:sz="0" w:space="0" w:color="auto"/>
                    <w:right w:val="none" w:sz="0" w:space="0" w:color="auto"/>
                  </w:divBdr>
                </w:div>
              </w:divsChild>
            </w:div>
            <w:div w:id="1304578418">
              <w:marLeft w:val="0"/>
              <w:marRight w:val="0"/>
              <w:marTop w:val="0"/>
              <w:marBottom w:val="0"/>
              <w:divBdr>
                <w:top w:val="none" w:sz="0" w:space="0" w:color="auto"/>
                <w:left w:val="none" w:sz="0" w:space="0" w:color="auto"/>
                <w:bottom w:val="none" w:sz="0" w:space="0" w:color="auto"/>
                <w:right w:val="none" w:sz="0" w:space="0" w:color="auto"/>
              </w:divBdr>
              <w:divsChild>
                <w:div w:id="709184539">
                  <w:marLeft w:val="0"/>
                  <w:marRight w:val="0"/>
                  <w:marTop w:val="0"/>
                  <w:marBottom w:val="0"/>
                  <w:divBdr>
                    <w:top w:val="none" w:sz="0" w:space="0" w:color="auto"/>
                    <w:left w:val="none" w:sz="0" w:space="0" w:color="auto"/>
                    <w:bottom w:val="none" w:sz="0" w:space="0" w:color="auto"/>
                    <w:right w:val="none" w:sz="0" w:space="0" w:color="auto"/>
                  </w:divBdr>
                </w:div>
              </w:divsChild>
            </w:div>
            <w:div w:id="1305430223">
              <w:marLeft w:val="0"/>
              <w:marRight w:val="0"/>
              <w:marTop w:val="0"/>
              <w:marBottom w:val="0"/>
              <w:divBdr>
                <w:top w:val="none" w:sz="0" w:space="0" w:color="auto"/>
                <w:left w:val="none" w:sz="0" w:space="0" w:color="auto"/>
                <w:bottom w:val="none" w:sz="0" w:space="0" w:color="auto"/>
                <w:right w:val="none" w:sz="0" w:space="0" w:color="auto"/>
              </w:divBdr>
              <w:divsChild>
                <w:div w:id="1974677583">
                  <w:marLeft w:val="0"/>
                  <w:marRight w:val="0"/>
                  <w:marTop w:val="0"/>
                  <w:marBottom w:val="0"/>
                  <w:divBdr>
                    <w:top w:val="none" w:sz="0" w:space="0" w:color="auto"/>
                    <w:left w:val="none" w:sz="0" w:space="0" w:color="auto"/>
                    <w:bottom w:val="none" w:sz="0" w:space="0" w:color="auto"/>
                    <w:right w:val="none" w:sz="0" w:space="0" w:color="auto"/>
                  </w:divBdr>
                </w:div>
              </w:divsChild>
            </w:div>
            <w:div w:id="1318000053">
              <w:marLeft w:val="0"/>
              <w:marRight w:val="0"/>
              <w:marTop w:val="0"/>
              <w:marBottom w:val="0"/>
              <w:divBdr>
                <w:top w:val="none" w:sz="0" w:space="0" w:color="auto"/>
                <w:left w:val="none" w:sz="0" w:space="0" w:color="auto"/>
                <w:bottom w:val="none" w:sz="0" w:space="0" w:color="auto"/>
                <w:right w:val="none" w:sz="0" w:space="0" w:color="auto"/>
              </w:divBdr>
              <w:divsChild>
                <w:div w:id="779446178">
                  <w:marLeft w:val="0"/>
                  <w:marRight w:val="0"/>
                  <w:marTop w:val="0"/>
                  <w:marBottom w:val="0"/>
                  <w:divBdr>
                    <w:top w:val="none" w:sz="0" w:space="0" w:color="auto"/>
                    <w:left w:val="none" w:sz="0" w:space="0" w:color="auto"/>
                    <w:bottom w:val="none" w:sz="0" w:space="0" w:color="auto"/>
                    <w:right w:val="none" w:sz="0" w:space="0" w:color="auto"/>
                  </w:divBdr>
                </w:div>
              </w:divsChild>
            </w:div>
            <w:div w:id="1334802882">
              <w:marLeft w:val="0"/>
              <w:marRight w:val="0"/>
              <w:marTop w:val="0"/>
              <w:marBottom w:val="0"/>
              <w:divBdr>
                <w:top w:val="none" w:sz="0" w:space="0" w:color="auto"/>
                <w:left w:val="none" w:sz="0" w:space="0" w:color="auto"/>
                <w:bottom w:val="none" w:sz="0" w:space="0" w:color="auto"/>
                <w:right w:val="none" w:sz="0" w:space="0" w:color="auto"/>
              </w:divBdr>
              <w:divsChild>
                <w:div w:id="166986000">
                  <w:marLeft w:val="0"/>
                  <w:marRight w:val="0"/>
                  <w:marTop w:val="0"/>
                  <w:marBottom w:val="0"/>
                  <w:divBdr>
                    <w:top w:val="none" w:sz="0" w:space="0" w:color="auto"/>
                    <w:left w:val="none" w:sz="0" w:space="0" w:color="auto"/>
                    <w:bottom w:val="none" w:sz="0" w:space="0" w:color="auto"/>
                    <w:right w:val="none" w:sz="0" w:space="0" w:color="auto"/>
                  </w:divBdr>
                </w:div>
              </w:divsChild>
            </w:div>
            <w:div w:id="1338774917">
              <w:marLeft w:val="0"/>
              <w:marRight w:val="0"/>
              <w:marTop w:val="0"/>
              <w:marBottom w:val="0"/>
              <w:divBdr>
                <w:top w:val="none" w:sz="0" w:space="0" w:color="auto"/>
                <w:left w:val="none" w:sz="0" w:space="0" w:color="auto"/>
                <w:bottom w:val="none" w:sz="0" w:space="0" w:color="auto"/>
                <w:right w:val="none" w:sz="0" w:space="0" w:color="auto"/>
              </w:divBdr>
              <w:divsChild>
                <w:div w:id="1076240738">
                  <w:marLeft w:val="0"/>
                  <w:marRight w:val="0"/>
                  <w:marTop w:val="0"/>
                  <w:marBottom w:val="0"/>
                  <w:divBdr>
                    <w:top w:val="none" w:sz="0" w:space="0" w:color="auto"/>
                    <w:left w:val="none" w:sz="0" w:space="0" w:color="auto"/>
                    <w:bottom w:val="none" w:sz="0" w:space="0" w:color="auto"/>
                    <w:right w:val="none" w:sz="0" w:space="0" w:color="auto"/>
                  </w:divBdr>
                </w:div>
              </w:divsChild>
            </w:div>
            <w:div w:id="1356275003">
              <w:marLeft w:val="0"/>
              <w:marRight w:val="0"/>
              <w:marTop w:val="0"/>
              <w:marBottom w:val="0"/>
              <w:divBdr>
                <w:top w:val="none" w:sz="0" w:space="0" w:color="auto"/>
                <w:left w:val="none" w:sz="0" w:space="0" w:color="auto"/>
                <w:bottom w:val="none" w:sz="0" w:space="0" w:color="auto"/>
                <w:right w:val="none" w:sz="0" w:space="0" w:color="auto"/>
              </w:divBdr>
              <w:divsChild>
                <w:div w:id="2127847333">
                  <w:marLeft w:val="0"/>
                  <w:marRight w:val="0"/>
                  <w:marTop w:val="0"/>
                  <w:marBottom w:val="0"/>
                  <w:divBdr>
                    <w:top w:val="none" w:sz="0" w:space="0" w:color="auto"/>
                    <w:left w:val="none" w:sz="0" w:space="0" w:color="auto"/>
                    <w:bottom w:val="none" w:sz="0" w:space="0" w:color="auto"/>
                    <w:right w:val="none" w:sz="0" w:space="0" w:color="auto"/>
                  </w:divBdr>
                </w:div>
              </w:divsChild>
            </w:div>
            <w:div w:id="1356467784">
              <w:marLeft w:val="0"/>
              <w:marRight w:val="0"/>
              <w:marTop w:val="0"/>
              <w:marBottom w:val="0"/>
              <w:divBdr>
                <w:top w:val="none" w:sz="0" w:space="0" w:color="auto"/>
                <w:left w:val="none" w:sz="0" w:space="0" w:color="auto"/>
                <w:bottom w:val="none" w:sz="0" w:space="0" w:color="auto"/>
                <w:right w:val="none" w:sz="0" w:space="0" w:color="auto"/>
              </w:divBdr>
              <w:divsChild>
                <w:div w:id="1555656147">
                  <w:marLeft w:val="0"/>
                  <w:marRight w:val="0"/>
                  <w:marTop w:val="0"/>
                  <w:marBottom w:val="0"/>
                  <w:divBdr>
                    <w:top w:val="none" w:sz="0" w:space="0" w:color="auto"/>
                    <w:left w:val="none" w:sz="0" w:space="0" w:color="auto"/>
                    <w:bottom w:val="none" w:sz="0" w:space="0" w:color="auto"/>
                    <w:right w:val="none" w:sz="0" w:space="0" w:color="auto"/>
                  </w:divBdr>
                </w:div>
              </w:divsChild>
            </w:div>
            <w:div w:id="1370884768">
              <w:marLeft w:val="0"/>
              <w:marRight w:val="0"/>
              <w:marTop w:val="0"/>
              <w:marBottom w:val="0"/>
              <w:divBdr>
                <w:top w:val="none" w:sz="0" w:space="0" w:color="auto"/>
                <w:left w:val="none" w:sz="0" w:space="0" w:color="auto"/>
                <w:bottom w:val="none" w:sz="0" w:space="0" w:color="auto"/>
                <w:right w:val="none" w:sz="0" w:space="0" w:color="auto"/>
              </w:divBdr>
              <w:divsChild>
                <w:div w:id="593636404">
                  <w:marLeft w:val="0"/>
                  <w:marRight w:val="0"/>
                  <w:marTop w:val="0"/>
                  <w:marBottom w:val="0"/>
                  <w:divBdr>
                    <w:top w:val="none" w:sz="0" w:space="0" w:color="auto"/>
                    <w:left w:val="none" w:sz="0" w:space="0" w:color="auto"/>
                    <w:bottom w:val="none" w:sz="0" w:space="0" w:color="auto"/>
                    <w:right w:val="none" w:sz="0" w:space="0" w:color="auto"/>
                  </w:divBdr>
                </w:div>
              </w:divsChild>
            </w:div>
            <w:div w:id="1374772234">
              <w:marLeft w:val="0"/>
              <w:marRight w:val="0"/>
              <w:marTop w:val="0"/>
              <w:marBottom w:val="0"/>
              <w:divBdr>
                <w:top w:val="none" w:sz="0" w:space="0" w:color="auto"/>
                <w:left w:val="none" w:sz="0" w:space="0" w:color="auto"/>
                <w:bottom w:val="none" w:sz="0" w:space="0" w:color="auto"/>
                <w:right w:val="none" w:sz="0" w:space="0" w:color="auto"/>
              </w:divBdr>
              <w:divsChild>
                <w:div w:id="635337485">
                  <w:marLeft w:val="0"/>
                  <w:marRight w:val="0"/>
                  <w:marTop w:val="0"/>
                  <w:marBottom w:val="0"/>
                  <w:divBdr>
                    <w:top w:val="none" w:sz="0" w:space="0" w:color="auto"/>
                    <w:left w:val="none" w:sz="0" w:space="0" w:color="auto"/>
                    <w:bottom w:val="none" w:sz="0" w:space="0" w:color="auto"/>
                    <w:right w:val="none" w:sz="0" w:space="0" w:color="auto"/>
                  </w:divBdr>
                </w:div>
              </w:divsChild>
            </w:div>
            <w:div w:id="1384674018">
              <w:marLeft w:val="0"/>
              <w:marRight w:val="0"/>
              <w:marTop w:val="0"/>
              <w:marBottom w:val="0"/>
              <w:divBdr>
                <w:top w:val="none" w:sz="0" w:space="0" w:color="auto"/>
                <w:left w:val="none" w:sz="0" w:space="0" w:color="auto"/>
                <w:bottom w:val="none" w:sz="0" w:space="0" w:color="auto"/>
                <w:right w:val="none" w:sz="0" w:space="0" w:color="auto"/>
              </w:divBdr>
              <w:divsChild>
                <w:div w:id="189219700">
                  <w:marLeft w:val="0"/>
                  <w:marRight w:val="0"/>
                  <w:marTop w:val="0"/>
                  <w:marBottom w:val="0"/>
                  <w:divBdr>
                    <w:top w:val="none" w:sz="0" w:space="0" w:color="auto"/>
                    <w:left w:val="none" w:sz="0" w:space="0" w:color="auto"/>
                    <w:bottom w:val="none" w:sz="0" w:space="0" w:color="auto"/>
                    <w:right w:val="none" w:sz="0" w:space="0" w:color="auto"/>
                  </w:divBdr>
                </w:div>
              </w:divsChild>
            </w:div>
            <w:div w:id="1393191923">
              <w:marLeft w:val="0"/>
              <w:marRight w:val="0"/>
              <w:marTop w:val="0"/>
              <w:marBottom w:val="0"/>
              <w:divBdr>
                <w:top w:val="none" w:sz="0" w:space="0" w:color="auto"/>
                <w:left w:val="none" w:sz="0" w:space="0" w:color="auto"/>
                <w:bottom w:val="none" w:sz="0" w:space="0" w:color="auto"/>
                <w:right w:val="none" w:sz="0" w:space="0" w:color="auto"/>
              </w:divBdr>
              <w:divsChild>
                <w:div w:id="2113553114">
                  <w:marLeft w:val="0"/>
                  <w:marRight w:val="0"/>
                  <w:marTop w:val="0"/>
                  <w:marBottom w:val="0"/>
                  <w:divBdr>
                    <w:top w:val="none" w:sz="0" w:space="0" w:color="auto"/>
                    <w:left w:val="none" w:sz="0" w:space="0" w:color="auto"/>
                    <w:bottom w:val="none" w:sz="0" w:space="0" w:color="auto"/>
                    <w:right w:val="none" w:sz="0" w:space="0" w:color="auto"/>
                  </w:divBdr>
                </w:div>
              </w:divsChild>
            </w:div>
            <w:div w:id="1401098852">
              <w:marLeft w:val="0"/>
              <w:marRight w:val="0"/>
              <w:marTop w:val="0"/>
              <w:marBottom w:val="0"/>
              <w:divBdr>
                <w:top w:val="none" w:sz="0" w:space="0" w:color="auto"/>
                <w:left w:val="none" w:sz="0" w:space="0" w:color="auto"/>
                <w:bottom w:val="none" w:sz="0" w:space="0" w:color="auto"/>
                <w:right w:val="none" w:sz="0" w:space="0" w:color="auto"/>
              </w:divBdr>
              <w:divsChild>
                <w:div w:id="1967273993">
                  <w:marLeft w:val="0"/>
                  <w:marRight w:val="0"/>
                  <w:marTop w:val="0"/>
                  <w:marBottom w:val="0"/>
                  <w:divBdr>
                    <w:top w:val="none" w:sz="0" w:space="0" w:color="auto"/>
                    <w:left w:val="none" w:sz="0" w:space="0" w:color="auto"/>
                    <w:bottom w:val="none" w:sz="0" w:space="0" w:color="auto"/>
                    <w:right w:val="none" w:sz="0" w:space="0" w:color="auto"/>
                  </w:divBdr>
                </w:div>
              </w:divsChild>
            </w:div>
            <w:div w:id="1440637316">
              <w:marLeft w:val="0"/>
              <w:marRight w:val="0"/>
              <w:marTop w:val="0"/>
              <w:marBottom w:val="0"/>
              <w:divBdr>
                <w:top w:val="none" w:sz="0" w:space="0" w:color="auto"/>
                <w:left w:val="none" w:sz="0" w:space="0" w:color="auto"/>
                <w:bottom w:val="none" w:sz="0" w:space="0" w:color="auto"/>
                <w:right w:val="none" w:sz="0" w:space="0" w:color="auto"/>
              </w:divBdr>
              <w:divsChild>
                <w:div w:id="11031470">
                  <w:marLeft w:val="0"/>
                  <w:marRight w:val="0"/>
                  <w:marTop w:val="0"/>
                  <w:marBottom w:val="0"/>
                  <w:divBdr>
                    <w:top w:val="none" w:sz="0" w:space="0" w:color="auto"/>
                    <w:left w:val="none" w:sz="0" w:space="0" w:color="auto"/>
                    <w:bottom w:val="none" w:sz="0" w:space="0" w:color="auto"/>
                    <w:right w:val="none" w:sz="0" w:space="0" w:color="auto"/>
                  </w:divBdr>
                </w:div>
              </w:divsChild>
            </w:div>
            <w:div w:id="1447189201">
              <w:marLeft w:val="0"/>
              <w:marRight w:val="0"/>
              <w:marTop w:val="0"/>
              <w:marBottom w:val="0"/>
              <w:divBdr>
                <w:top w:val="none" w:sz="0" w:space="0" w:color="auto"/>
                <w:left w:val="none" w:sz="0" w:space="0" w:color="auto"/>
                <w:bottom w:val="none" w:sz="0" w:space="0" w:color="auto"/>
                <w:right w:val="none" w:sz="0" w:space="0" w:color="auto"/>
              </w:divBdr>
              <w:divsChild>
                <w:div w:id="554242588">
                  <w:marLeft w:val="0"/>
                  <w:marRight w:val="0"/>
                  <w:marTop w:val="0"/>
                  <w:marBottom w:val="0"/>
                  <w:divBdr>
                    <w:top w:val="none" w:sz="0" w:space="0" w:color="auto"/>
                    <w:left w:val="none" w:sz="0" w:space="0" w:color="auto"/>
                    <w:bottom w:val="none" w:sz="0" w:space="0" w:color="auto"/>
                    <w:right w:val="none" w:sz="0" w:space="0" w:color="auto"/>
                  </w:divBdr>
                </w:div>
              </w:divsChild>
            </w:div>
            <w:div w:id="1467236638">
              <w:marLeft w:val="0"/>
              <w:marRight w:val="0"/>
              <w:marTop w:val="0"/>
              <w:marBottom w:val="0"/>
              <w:divBdr>
                <w:top w:val="none" w:sz="0" w:space="0" w:color="auto"/>
                <w:left w:val="none" w:sz="0" w:space="0" w:color="auto"/>
                <w:bottom w:val="none" w:sz="0" w:space="0" w:color="auto"/>
                <w:right w:val="none" w:sz="0" w:space="0" w:color="auto"/>
              </w:divBdr>
              <w:divsChild>
                <w:div w:id="255284075">
                  <w:marLeft w:val="0"/>
                  <w:marRight w:val="0"/>
                  <w:marTop w:val="0"/>
                  <w:marBottom w:val="0"/>
                  <w:divBdr>
                    <w:top w:val="none" w:sz="0" w:space="0" w:color="auto"/>
                    <w:left w:val="none" w:sz="0" w:space="0" w:color="auto"/>
                    <w:bottom w:val="none" w:sz="0" w:space="0" w:color="auto"/>
                    <w:right w:val="none" w:sz="0" w:space="0" w:color="auto"/>
                  </w:divBdr>
                </w:div>
              </w:divsChild>
            </w:div>
            <w:div w:id="1469977660">
              <w:marLeft w:val="0"/>
              <w:marRight w:val="0"/>
              <w:marTop w:val="0"/>
              <w:marBottom w:val="0"/>
              <w:divBdr>
                <w:top w:val="none" w:sz="0" w:space="0" w:color="auto"/>
                <w:left w:val="none" w:sz="0" w:space="0" w:color="auto"/>
                <w:bottom w:val="none" w:sz="0" w:space="0" w:color="auto"/>
                <w:right w:val="none" w:sz="0" w:space="0" w:color="auto"/>
              </w:divBdr>
              <w:divsChild>
                <w:div w:id="418983858">
                  <w:marLeft w:val="0"/>
                  <w:marRight w:val="0"/>
                  <w:marTop w:val="0"/>
                  <w:marBottom w:val="0"/>
                  <w:divBdr>
                    <w:top w:val="none" w:sz="0" w:space="0" w:color="auto"/>
                    <w:left w:val="none" w:sz="0" w:space="0" w:color="auto"/>
                    <w:bottom w:val="none" w:sz="0" w:space="0" w:color="auto"/>
                    <w:right w:val="none" w:sz="0" w:space="0" w:color="auto"/>
                  </w:divBdr>
                </w:div>
              </w:divsChild>
            </w:div>
            <w:div w:id="1515530099">
              <w:marLeft w:val="0"/>
              <w:marRight w:val="0"/>
              <w:marTop w:val="0"/>
              <w:marBottom w:val="0"/>
              <w:divBdr>
                <w:top w:val="none" w:sz="0" w:space="0" w:color="auto"/>
                <w:left w:val="none" w:sz="0" w:space="0" w:color="auto"/>
                <w:bottom w:val="none" w:sz="0" w:space="0" w:color="auto"/>
                <w:right w:val="none" w:sz="0" w:space="0" w:color="auto"/>
              </w:divBdr>
              <w:divsChild>
                <w:div w:id="1675380960">
                  <w:marLeft w:val="0"/>
                  <w:marRight w:val="0"/>
                  <w:marTop w:val="0"/>
                  <w:marBottom w:val="0"/>
                  <w:divBdr>
                    <w:top w:val="none" w:sz="0" w:space="0" w:color="auto"/>
                    <w:left w:val="none" w:sz="0" w:space="0" w:color="auto"/>
                    <w:bottom w:val="none" w:sz="0" w:space="0" w:color="auto"/>
                    <w:right w:val="none" w:sz="0" w:space="0" w:color="auto"/>
                  </w:divBdr>
                </w:div>
              </w:divsChild>
            </w:div>
            <w:div w:id="1534075133">
              <w:marLeft w:val="0"/>
              <w:marRight w:val="0"/>
              <w:marTop w:val="0"/>
              <w:marBottom w:val="0"/>
              <w:divBdr>
                <w:top w:val="none" w:sz="0" w:space="0" w:color="auto"/>
                <w:left w:val="none" w:sz="0" w:space="0" w:color="auto"/>
                <w:bottom w:val="none" w:sz="0" w:space="0" w:color="auto"/>
                <w:right w:val="none" w:sz="0" w:space="0" w:color="auto"/>
              </w:divBdr>
              <w:divsChild>
                <w:div w:id="2029136281">
                  <w:marLeft w:val="0"/>
                  <w:marRight w:val="0"/>
                  <w:marTop w:val="0"/>
                  <w:marBottom w:val="0"/>
                  <w:divBdr>
                    <w:top w:val="none" w:sz="0" w:space="0" w:color="auto"/>
                    <w:left w:val="none" w:sz="0" w:space="0" w:color="auto"/>
                    <w:bottom w:val="none" w:sz="0" w:space="0" w:color="auto"/>
                    <w:right w:val="none" w:sz="0" w:space="0" w:color="auto"/>
                  </w:divBdr>
                </w:div>
              </w:divsChild>
            </w:div>
            <w:div w:id="1539276661">
              <w:marLeft w:val="0"/>
              <w:marRight w:val="0"/>
              <w:marTop w:val="0"/>
              <w:marBottom w:val="0"/>
              <w:divBdr>
                <w:top w:val="none" w:sz="0" w:space="0" w:color="auto"/>
                <w:left w:val="none" w:sz="0" w:space="0" w:color="auto"/>
                <w:bottom w:val="none" w:sz="0" w:space="0" w:color="auto"/>
                <w:right w:val="none" w:sz="0" w:space="0" w:color="auto"/>
              </w:divBdr>
              <w:divsChild>
                <w:div w:id="15426406">
                  <w:marLeft w:val="0"/>
                  <w:marRight w:val="0"/>
                  <w:marTop w:val="0"/>
                  <w:marBottom w:val="0"/>
                  <w:divBdr>
                    <w:top w:val="none" w:sz="0" w:space="0" w:color="auto"/>
                    <w:left w:val="none" w:sz="0" w:space="0" w:color="auto"/>
                    <w:bottom w:val="none" w:sz="0" w:space="0" w:color="auto"/>
                    <w:right w:val="none" w:sz="0" w:space="0" w:color="auto"/>
                  </w:divBdr>
                </w:div>
              </w:divsChild>
            </w:div>
            <w:div w:id="1539467716">
              <w:marLeft w:val="0"/>
              <w:marRight w:val="0"/>
              <w:marTop w:val="0"/>
              <w:marBottom w:val="0"/>
              <w:divBdr>
                <w:top w:val="none" w:sz="0" w:space="0" w:color="auto"/>
                <w:left w:val="none" w:sz="0" w:space="0" w:color="auto"/>
                <w:bottom w:val="none" w:sz="0" w:space="0" w:color="auto"/>
                <w:right w:val="none" w:sz="0" w:space="0" w:color="auto"/>
              </w:divBdr>
              <w:divsChild>
                <w:div w:id="1931238008">
                  <w:marLeft w:val="0"/>
                  <w:marRight w:val="0"/>
                  <w:marTop w:val="0"/>
                  <w:marBottom w:val="0"/>
                  <w:divBdr>
                    <w:top w:val="none" w:sz="0" w:space="0" w:color="auto"/>
                    <w:left w:val="none" w:sz="0" w:space="0" w:color="auto"/>
                    <w:bottom w:val="none" w:sz="0" w:space="0" w:color="auto"/>
                    <w:right w:val="none" w:sz="0" w:space="0" w:color="auto"/>
                  </w:divBdr>
                </w:div>
              </w:divsChild>
            </w:div>
            <w:div w:id="1558859067">
              <w:marLeft w:val="0"/>
              <w:marRight w:val="0"/>
              <w:marTop w:val="0"/>
              <w:marBottom w:val="0"/>
              <w:divBdr>
                <w:top w:val="none" w:sz="0" w:space="0" w:color="auto"/>
                <w:left w:val="none" w:sz="0" w:space="0" w:color="auto"/>
                <w:bottom w:val="none" w:sz="0" w:space="0" w:color="auto"/>
                <w:right w:val="none" w:sz="0" w:space="0" w:color="auto"/>
              </w:divBdr>
              <w:divsChild>
                <w:div w:id="622225714">
                  <w:marLeft w:val="0"/>
                  <w:marRight w:val="0"/>
                  <w:marTop w:val="0"/>
                  <w:marBottom w:val="0"/>
                  <w:divBdr>
                    <w:top w:val="none" w:sz="0" w:space="0" w:color="auto"/>
                    <w:left w:val="none" w:sz="0" w:space="0" w:color="auto"/>
                    <w:bottom w:val="none" w:sz="0" w:space="0" w:color="auto"/>
                    <w:right w:val="none" w:sz="0" w:space="0" w:color="auto"/>
                  </w:divBdr>
                </w:div>
              </w:divsChild>
            </w:div>
            <w:div w:id="1565681217">
              <w:marLeft w:val="0"/>
              <w:marRight w:val="0"/>
              <w:marTop w:val="0"/>
              <w:marBottom w:val="0"/>
              <w:divBdr>
                <w:top w:val="none" w:sz="0" w:space="0" w:color="auto"/>
                <w:left w:val="none" w:sz="0" w:space="0" w:color="auto"/>
                <w:bottom w:val="none" w:sz="0" w:space="0" w:color="auto"/>
                <w:right w:val="none" w:sz="0" w:space="0" w:color="auto"/>
              </w:divBdr>
              <w:divsChild>
                <w:div w:id="1027869989">
                  <w:marLeft w:val="0"/>
                  <w:marRight w:val="0"/>
                  <w:marTop w:val="0"/>
                  <w:marBottom w:val="0"/>
                  <w:divBdr>
                    <w:top w:val="none" w:sz="0" w:space="0" w:color="auto"/>
                    <w:left w:val="none" w:sz="0" w:space="0" w:color="auto"/>
                    <w:bottom w:val="none" w:sz="0" w:space="0" w:color="auto"/>
                    <w:right w:val="none" w:sz="0" w:space="0" w:color="auto"/>
                  </w:divBdr>
                </w:div>
              </w:divsChild>
            </w:div>
            <w:div w:id="1569074428">
              <w:marLeft w:val="0"/>
              <w:marRight w:val="0"/>
              <w:marTop w:val="0"/>
              <w:marBottom w:val="0"/>
              <w:divBdr>
                <w:top w:val="none" w:sz="0" w:space="0" w:color="auto"/>
                <w:left w:val="none" w:sz="0" w:space="0" w:color="auto"/>
                <w:bottom w:val="none" w:sz="0" w:space="0" w:color="auto"/>
                <w:right w:val="none" w:sz="0" w:space="0" w:color="auto"/>
              </w:divBdr>
              <w:divsChild>
                <w:div w:id="1968585297">
                  <w:marLeft w:val="0"/>
                  <w:marRight w:val="0"/>
                  <w:marTop w:val="0"/>
                  <w:marBottom w:val="0"/>
                  <w:divBdr>
                    <w:top w:val="none" w:sz="0" w:space="0" w:color="auto"/>
                    <w:left w:val="none" w:sz="0" w:space="0" w:color="auto"/>
                    <w:bottom w:val="none" w:sz="0" w:space="0" w:color="auto"/>
                    <w:right w:val="none" w:sz="0" w:space="0" w:color="auto"/>
                  </w:divBdr>
                </w:div>
              </w:divsChild>
            </w:div>
            <w:div w:id="1580598461">
              <w:marLeft w:val="0"/>
              <w:marRight w:val="0"/>
              <w:marTop w:val="0"/>
              <w:marBottom w:val="0"/>
              <w:divBdr>
                <w:top w:val="none" w:sz="0" w:space="0" w:color="auto"/>
                <w:left w:val="none" w:sz="0" w:space="0" w:color="auto"/>
                <w:bottom w:val="none" w:sz="0" w:space="0" w:color="auto"/>
                <w:right w:val="none" w:sz="0" w:space="0" w:color="auto"/>
              </w:divBdr>
              <w:divsChild>
                <w:div w:id="1641766250">
                  <w:marLeft w:val="0"/>
                  <w:marRight w:val="0"/>
                  <w:marTop w:val="0"/>
                  <w:marBottom w:val="0"/>
                  <w:divBdr>
                    <w:top w:val="none" w:sz="0" w:space="0" w:color="auto"/>
                    <w:left w:val="none" w:sz="0" w:space="0" w:color="auto"/>
                    <w:bottom w:val="none" w:sz="0" w:space="0" w:color="auto"/>
                    <w:right w:val="none" w:sz="0" w:space="0" w:color="auto"/>
                  </w:divBdr>
                </w:div>
              </w:divsChild>
            </w:div>
            <w:div w:id="1598364668">
              <w:marLeft w:val="0"/>
              <w:marRight w:val="0"/>
              <w:marTop w:val="0"/>
              <w:marBottom w:val="0"/>
              <w:divBdr>
                <w:top w:val="none" w:sz="0" w:space="0" w:color="auto"/>
                <w:left w:val="none" w:sz="0" w:space="0" w:color="auto"/>
                <w:bottom w:val="none" w:sz="0" w:space="0" w:color="auto"/>
                <w:right w:val="none" w:sz="0" w:space="0" w:color="auto"/>
              </w:divBdr>
              <w:divsChild>
                <w:div w:id="1595552851">
                  <w:marLeft w:val="0"/>
                  <w:marRight w:val="0"/>
                  <w:marTop w:val="0"/>
                  <w:marBottom w:val="0"/>
                  <w:divBdr>
                    <w:top w:val="none" w:sz="0" w:space="0" w:color="auto"/>
                    <w:left w:val="none" w:sz="0" w:space="0" w:color="auto"/>
                    <w:bottom w:val="none" w:sz="0" w:space="0" w:color="auto"/>
                    <w:right w:val="none" w:sz="0" w:space="0" w:color="auto"/>
                  </w:divBdr>
                </w:div>
              </w:divsChild>
            </w:div>
            <w:div w:id="1602687029">
              <w:marLeft w:val="0"/>
              <w:marRight w:val="0"/>
              <w:marTop w:val="0"/>
              <w:marBottom w:val="0"/>
              <w:divBdr>
                <w:top w:val="none" w:sz="0" w:space="0" w:color="auto"/>
                <w:left w:val="none" w:sz="0" w:space="0" w:color="auto"/>
                <w:bottom w:val="none" w:sz="0" w:space="0" w:color="auto"/>
                <w:right w:val="none" w:sz="0" w:space="0" w:color="auto"/>
              </w:divBdr>
              <w:divsChild>
                <w:div w:id="2008627360">
                  <w:marLeft w:val="0"/>
                  <w:marRight w:val="0"/>
                  <w:marTop w:val="0"/>
                  <w:marBottom w:val="0"/>
                  <w:divBdr>
                    <w:top w:val="none" w:sz="0" w:space="0" w:color="auto"/>
                    <w:left w:val="none" w:sz="0" w:space="0" w:color="auto"/>
                    <w:bottom w:val="none" w:sz="0" w:space="0" w:color="auto"/>
                    <w:right w:val="none" w:sz="0" w:space="0" w:color="auto"/>
                  </w:divBdr>
                </w:div>
              </w:divsChild>
            </w:div>
            <w:div w:id="1604219909">
              <w:marLeft w:val="0"/>
              <w:marRight w:val="0"/>
              <w:marTop w:val="0"/>
              <w:marBottom w:val="0"/>
              <w:divBdr>
                <w:top w:val="none" w:sz="0" w:space="0" w:color="auto"/>
                <w:left w:val="none" w:sz="0" w:space="0" w:color="auto"/>
                <w:bottom w:val="none" w:sz="0" w:space="0" w:color="auto"/>
                <w:right w:val="none" w:sz="0" w:space="0" w:color="auto"/>
              </w:divBdr>
              <w:divsChild>
                <w:div w:id="386538747">
                  <w:marLeft w:val="0"/>
                  <w:marRight w:val="0"/>
                  <w:marTop w:val="0"/>
                  <w:marBottom w:val="0"/>
                  <w:divBdr>
                    <w:top w:val="none" w:sz="0" w:space="0" w:color="auto"/>
                    <w:left w:val="none" w:sz="0" w:space="0" w:color="auto"/>
                    <w:bottom w:val="none" w:sz="0" w:space="0" w:color="auto"/>
                    <w:right w:val="none" w:sz="0" w:space="0" w:color="auto"/>
                  </w:divBdr>
                </w:div>
              </w:divsChild>
            </w:div>
            <w:div w:id="1612543864">
              <w:marLeft w:val="0"/>
              <w:marRight w:val="0"/>
              <w:marTop w:val="0"/>
              <w:marBottom w:val="0"/>
              <w:divBdr>
                <w:top w:val="none" w:sz="0" w:space="0" w:color="auto"/>
                <w:left w:val="none" w:sz="0" w:space="0" w:color="auto"/>
                <w:bottom w:val="none" w:sz="0" w:space="0" w:color="auto"/>
                <w:right w:val="none" w:sz="0" w:space="0" w:color="auto"/>
              </w:divBdr>
              <w:divsChild>
                <w:div w:id="1540700810">
                  <w:marLeft w:val="0"/>
                  <w:marRight w:val="0"/>
                  <w:marTop w:val="0"/>
                  <w:marBottom w:val="0"/>
                  <w:divBdr>
                    <w:top w:val="none" w:sz="0" w:space="0" w:color="auto"/>
                    <w:left w:val="none" w:sz="0" w:space="0" w:color="auto"/>
                    <w:bottom w:val="none" w:sz="0" w:space="0" w:color="auto"/>
                    <w:right w:val="none" w:sz="0" w:space="0" w:color="auto"/>
                  </w:divBdr>
                </w:div>
              </w:divsChild>
            </w:div>
            <w:div w:id="1622758311">
              <w:marLeft w:val="0"/>
              <w:marRight w:val="0"/>
              <w:marTop w:val="0"/>
              <w:marBottom w:val="0"/>
              <w:divBdr>
                <w:top w:val="none" w:sz="0" w:space="0" w:color="auto"/>
                <w:left w:val="none" w:sz="0" w:space="0" w:color="auto"/>
                <w:bottom w:val="none" w:sz="0" w:space="0" w:color="auto"/>
                <w:right w:val="none" w:sz="0" w:space="0" w:color="auto"/>
              </w:divBdr>
              <w:divsChild>
                <w:div w:id="1960064366">
                  <w:marLeft w:val="0"/>
                  <w:marRight w:val="0"/>
                  <w:marTop w:val="0"/>
                  <w:marBottom w:val="0"/>
                  <w:divBdr>
                    <w:top w:val="none" w:sz="0" w:space="0" w:color="auto"/>
                    <w:left w:val="none" w:sz="0" w:space="0" w:color="auto"/>
                    <w:bottom w:val="none" w:sz="0" w:space="0" w:color="auto"/>
                    <w:right w:val="none" w:sz="0" w:space="0" w:color="auto"/>
                  </w:divBdr>
                </w:div>
              </w:divsChild>
            </w:div>
            <w:div w:id="1627003509">
              <w:marLeft w:val="0"/>
              <w:marRight w:val="0"/>
              <w:marTop w:val="0"/>
              <w:marBottom w:val="0"/>
              <w:divBdr>
                <w:top w:val="none" w:sz="0" w:space="0" w:color="auto"/>
                <w:left w:val="none" w:sz="0" w:space="0" w:color="auto"/>
                <w:bottom w:val="none" w:sz="0" w:space="0" w:color="auto"/>
                <w:right w:val="none" w:sz="0" w:space="0" w:color="auto"/>
              </w:divBdr>
              <w:divsChild>
                <w:div w:id="2097359661">
                  <w:marLeft w:val="0"/>
                  <w:marRight w:val="0"/>
                  <w:marTop w:val="0"/>
                  <w:marBottom w:val="0"/>
                  <w:divBdr>
                    <w:top w:val="none" w:sz="0" w:space="0" w:color="auto"/>
                    <w:left w:val="none" w:sz="0" w:space="0" w:color="auto"/>
                    <w:bottom w:val="none" w:sz="0" w:space="0" w:color="auto"/>
                    <w:right w:val="none" w:sz="0" w:space="0" w:color="auto"/>
                  </w:divBdr>
                </w:div>
              </w:divsChild>
            </w:div>
            <w:div w:id="1648898580">
              <w:marLeft w:val="0"/>
              <w:marRight w:val="0"/>
              <w:marTop w:val="0"/>
              <w:marBottom w:val="0"/>
              <w:divBdr>
                <w:top w:val="none" w:sz="0" w:space="0" w:color="auto"/>
                <w:left w:val="none" w:sz="0" w:space="0" w:color="auto"/>
                <w:bottom w:val="none" w:sz="0" w:space="0" w:color="auto"/>
                <w:right w:val="none" w:sz="0" w:space="0" w:color="auto"/>
              </w:divBdr>
              <w:divsChild>
                <w:div w:id="1712806961">
                  <w:marLeft w:val="0"/>
                  <w:marRight w:val="0"/>
                  <w:marTop w:val="0"/>
                  <w:marBottom w:val="0"/>
                  <w:divBdr>
                    <w:top w:val="none" w:sz="0" w:space="0" w:color="auto"/>
                    <w:left w:val="none" w:sz="0" w:space="0" w:color="auto"/>
                    <w:bottom w:val="none" w:sz="0" w:space="0" w:color="auto"/>
                    <w:right w:val="none" w:sz="0" w:space="0" w:color="auto"/>
                  </w:divBdr>
                </w:div>
              </w:divsChild>
            </w:div>
            <w:div w:id="1664090824">
              <w:marLeft w:val="0"/>
              <w:marRight w:val="0"/>
              <w:marTop w:val="0"/>
              <w:marBottom w:val="0"/>
              <w:divBdr>
                <w:top w:val="none" w:sz="0" w:space="0" w:color="auto"/>
                <w:left w:val="none" w:sz="0" w:space="0" w:color="auto"/>
                <w:bottom w:val="none" w:sz="0" w:space="0" w:color="auto"/>
                <w:right w:val="none" w:sz="0" w:space="0" w:color="auto"/>
              </w:divBdr>
              <w:divsChild>
                <w:div w:id="535974110">
                  <w:marLeft w:val="0"/>
                  <w:marRight w:val="0"/>
                  <w:marTop w:val="0"/>
                  <w:marBottom w:val="0"/>
                  <w:divBdr>
                    <w:top w:val="none" w:sz="0" w:space="0" w:color="auto"/>
                    <w:left w:val="none" w:sz="0" w:space="0" w:color="auto"/>
                    <w:bottom w:val="none" w:sz="0" w:space="0" w:color="auto"/>
                    <w:right w:val="none" w:sz="0" w:space="0" w:color="auto"/>
                  </w:divBdr>
                </w:div>
              </w:divsChild>
            </w:div>
            <w:div w:id="1664820910">
              <w:marLeft w:val="0"/>
              <w:marRight w:val="0"/>
              <w:marTop w:val="0"/>
              <w:marBottom w:val="0"/>
              <w:divBdr>
                <w:top w:val="none" w:sz="0" w:space="0" w:color="auto"/>
                <w:left w:val="none" w:sz="0" w:space="0" w:color="auto"/>
                <w:bottom w:val="none" w:sz="0" w:space="0" w:color="auto"/>
                <w:right w:val="none" w:sz="0" w:space="0" w:color="auto"/>
              </w:divBdr>
              <w:divsChild>
                <w:div w:id="2093818635">
                  <w:marLeft w:val="0"/>
                  <w:marRight w:val="0"/>
                  <w:marTop w:val="0"/>
                  <w:marBottom w:val="0"/>
                  <w:divBdr>
                    <w:top w:val="none" w:sz="0" w:space="0" w:color="auto"/>
                    <w:left w:val="none" w:sz="0" w:space="0" w:color="auto"/>
                    <w:bottom w:val="none" w:sz="0" w:space="0" w:color="auto"/>
                    <w:right w:val="none" w:sz="0" w:space="0" w:color="auto"/>
                  </w:divBdr>
                </w:div>
              </w:divsChild>
            </w:div>
            <w:div w:id="1683239343">
              <w:marLeft w:val="0"/>
              <w:marRight w:val="0"/>
              <w:marTop w:val="0"/>
              <w:marBottom w:val="0"/>
              <w:divBdr>
                <w:top w:val="none" w:sz="0" w:space="0" w:color="auto"/>
                <w:left w:val="none" w:sz="0" w:space="0" w:color="auto"/>
                <w:bottom w:val="none" w:sz="0" w:space="0" w:color="auto"/>
                <w:right w:val="none" w:sz="0" w:space="0" w:color="auto"/>
              </w:divBdr>
              <w:divsChild>
                <w:div w:id="1179467563">
                  <w:marLeft w:val="0"/>
                  <w:marRight w:val="0"/>
                  <w:marTop w:val="0"/>
                  <w:marBottom w:val="0"/>
                  <w:divBdr>
                    <w:top w:val="none" w:sz="0" w:space="0" w:color="auto"/>
                    <w:left w:val="none" w:sz="0" w:space="0" w:color="auto"/>
                    <w:bottom w:val="none" w:sz="0" w:space="0" w:color="auto"/>
                    <w:right w:val="none" w:sz="0" w:space="0" w:color="auto"/>
                  </w:divBdr>
                </w:div>
              </w:divsChild>
            </w:div>
            <w:div w:id="1690833689">
              <w:marLeft w:val="0"/>
              <w:marRight w:val="0"/>
              <w:marTop w:val="0"/>
              <w:marBottom w:val="0"/>
              <w:divBdr>
                <w:top w:val="none" w:sz="0" w:space="0" w:color="auto"/>
                <w:left w:val="none" w:sz="0" w:space="0" w:color="auto"/>
                <w:bottom w:val="none" w:sz="0" w:space="0" w:color="auto"/>
                <w:right w:val="none" w:sz="0" w:space="0" w:color="auto"/>
              </w:divBdr>
              <w:divsChild>
                <w:div w:id="83428024">
                  <w:marLeft w:val="0"/>
                  <w:marRight w:val="0"/>
                  <w:marTop w:val="0"/>
                  <w:marBottom w:val="0"/>
                  <w:divBdr>
                    <w:top w:val="none" w:sz="0" w:space="0" w:color="auto"/>
                    <w:left w:val="none" w:sz="0" w:space="0" w:color="auto"/>
                    <w:bottom w:val="none" w:sz="0" w:space="0" w:color="auto"/>
                    <w:right w:val="none" w:sz="0" w:space="0" w:color="auto"/>
                  </w:divBdr>
                </w:div>
              </w:divsChild>
            </w:div>
            <w:div w:id="1699160922">
              <w:marLeft w:val="0"/>
              <w:marRight w:val="0"/>
              <w:marTop w:val="0"/>
              <w:marBottom w:val="0"/>
              <w:divBdr>
                <w:top w:val="none" w:sz="0" w:space="0" w:color="auto"/>
                <w:left w:val="none" w:sz="0" w:space="0" w:color="auto"/>
                <w:bottom w:val="none" w:sz="0" w:space="0" w:color="auto"/>
                <w:right w:val="none" w:sz="0" w:space="0" w:color="auto"/>
              </w:divBdr>
              <w:divsChild>
                <w:div w:id="1884365208">
                  <w:marLeft w:val="0"/>
                  <w:marRight w:val="0"/>
                  <w:marTop w:val="0"/>
                  <w:marBottom w:val="0"/>
                  <w:divBdr>
                    <w:top w:val="none" w:sz="0" w:space="0" w:color="auto"/>
                    <w:left w:val="none" w:sz="0" w:space="0" w:color="auto"/>
                    <w:bottom w:val="none" w:sz="0" w:space="0" w:color="auto"/>
                    <w:right w:val="none" w:sz="0" w:space="0" w:color="auto"/>
                  </w:divBdr>
                </w:div>
              </w:divsChild>
            </w:div>
            <w:div w:id="1705595018">
              <w:marLeft w:val="0"/>
              <w:marRight w:val="0"/>
              <w:marTop w:val="0"/>
              <w:marBottom w:val="0"/>
              <w:divBdr>
                <w:top w:val="none" w:sz="0" w:space="0" w:color="auto"/>
                <w:left w:val="none" w:sz="0" w:space="0" w:color="auto"/>
                <w:bottom w:val="none" w:sz="0" w:space="0" w:color="auto"/>
                <w:right w:val="none" w:sz="0" w:space="0" w:color="auto"/>
              </w:divBdr>
              <w:divsChild>
                <w:div w:id="437413337">
                  <w:marLeft w:val="0"/>
                  <w:marRight w:val="0"/>
                  <w:marTop w:val="0"/>
                  <w:marBottom w:val="0"/>
                  <w:divBdr>
                    <w:top w:val="none" w:sz="0" w:space="0" w:color="auto"/>
                    <w:left w:val="none" w:sz="0" w:space="0" w:color="auto"/>
                    <w:bottom w:val="none" w:sz="0" w:space="0" w:color="auto"/>
                    <w:right w:val="none" w:sz="0" w:space="0" w:color="auto"/>
                  </w:divBdr>
                </w:div>
              </w:divsChild>
            </w:div>
            <w:div w:id="1712613116">
              <w:marLeft w:val="0"/>
              <w:marRight w:val="0"/>
              <w:marTop w:val="0"/>
              <w:marBottom w:val="0"/>
              <w:divBdr>
                <w:top w:val="none" w:sz="0" w:space="0" w:color="auto"/>
                <w:left w:val="none" w:sz="0" w:space="0" w:color="auto"/>
                <w:bottom w:val="none" w:sz="0" w:space="0" w:color="auto"/>
                <w:right w:val="none" w:sz="0" w:space="0" w:color="auto"/>
              </w:divBdr>
              <w:divsChild>
                <w:div w:id="1963075956">
                  <w:marLeft w:val="0"/>
                  <w:marRight w:val="0"/>
                  <w:marTop w:val="0"/>
                  <w:marBottom w:val="0"/>
                  <w:divBdr>
                    <w:top w:val="none" w:sz="0" w:space="0" w:color="auto"/>
                    <w:left w:val="none" w:sz="0" w:space="0" w:color="auto"/>
                    <w:bottom w:val="none" w:sz="0" w:space="0" w:color="auto"/>
                    <w:right w:val="none" w:sz="0" w:space="0" w:color="auto"/>
                  </w:divBdr>
                </w:div>
              </w:divsChild>
            </w:div>
            <w:div w:id="1767115407">
              <w:marLeft w:val="0"/>
              <w:marRight w:val="0"/>
              <w:marTop w:val="0"/>
              <w:marBottom w:val="0"/>
              <w:divBdr>
                <w:top w:val="none" w:sz="0" w:space="0" w:color="auto"/>
                <w:left w:val="none" w:sz="0" w:space="0" w:color="auto"/>
                <w:bottom w:val="none" w:sz="0" w:space="0" w:color="auto"/>
                <w:right w:val="none" w:sz="0" w:space="0" w:color="auto"/>
              </w:divBdr>
              <w:divsChild>
                <w:div w:id="1745879066">
                  <w:marLeft w:val="0"/>
                  <w:marRight w:val="0"/>
                  <w:marTop w:val="0"/>
                  <w:marBottom w:val="0"/>
                  <w:divBdr>
                    <w:top w:val="none" w:sz="0" w:space="0" w:color="auto"/>
                    <w:left w:val="none" w:sz="0" w:space="0" w:color="auto"/>
                    <w:bottom w:val="none" w:sz="0" w:space="0" w:color="auto"/>
                    <w:right w:val="none" w:sz="0" w:space="0" w:color="auto"/>
                  </w:divBdr>
                </w:div>
              </w:divsChild>
            </w:div>
            <w:div w:id="1792281079">
              <w:marLeft w:val="0"/>
              <w:marRight w:val="0"/>
              <w:marTop w:val="0"/>
              <w:marBottom w:val="0"/>
              <w:divBdr>
                <w:top w:val="none" w:sz="0" w:space="0" w:color="auto"/>
                <w:left w:val="none" w:sz="0" w:space="0" w:color="auto"/>
                <w:bottom w:val="none" w:sz="0" w:space="0" w:color="auto"/>
                <w:right w:val="none" w:sz="0" w:space="0" w:color="auto"/>
              </w:divBdr>
              <w:divsChild>
                <w:div w:id="1364793325">
                  <w:marLeft w:val="0"/>
                  <w:marRight w:val="0"/>
                  <w:marTop w:val="0"/>
                  <w:marBottom w:val="0"/>
                  <w:divBdr>
                    <w:top w:val="none" w:sz="0" w:space="0" w:color="auto"/>
                    <w:left w:val="none" w:sz="0" w:space="0" w:color="auto"/>
                    <w:bottom w:val="none" w:sz="0" w:space="0" w:color="auto"/>
                    <w:right w:val="none" w:sz="0" w:space="0" w:color="auto"/>
                  </w:divBdr>
                </w:div>
              </w:divsChild>
            </w:div>
            <w:div w:id="1798714055">
              <w:marLeft w:val="0"/>
              <w:marRight w:val="0"/>
              <w:marTop w:val="0"/>
              <w:marBottom w:val="0"/>
              <w:divBdr>
                <w:top w:val="none" w:sz="0" w:space="0" w:color="auto"/>
                <w:left w:val="none" w:sz="0" w:space="0" w:color="auto"/>
                <w:bottom w:val="none" w:sz="0" w:space="0" w:color="auto"/>
                <w:right w:val="none" w:sz="0" w:space="0" w:color="auto"/>
              </w:divBdr>
              <w:divsChild>
                <w:div w:id="1162355600">
                  <w:marLeft w:val="0"/>
                  <w:marRight w:val="0"/>
                  <w:marTop w:val="0"/>
                  <w:marBottom w:val="0"/>
                  <w:divBdr>
                    <w:top w:val="none" w:sz="0" w:space="0" w:color="auto"/>
                    <w:left w:val="none" w:sz="0" w:space="0" w:color="auto"/>
                    <w:bottom w:val="none" w:sz="0" w:space="0" w:color="auto"/>
                    <w:right w:val="none" w:sz="0" w:space="0" w:color="auto"/>
                  </w:divBdr>
                </w:div>
              </w:divsChild>
            </w:div>
            <w:div w:id="1806384167">
              <w:marLeft w:val="0"/>
              <w:marRight w:val="0"/>
              <w:marTop w:val="0"/>
              <w:marBottom w:val="0"/>
              <w:divBdr>
                <w:top w:val="none" w:sz="0" w:space="0" w:color="auto"/>
                <w:left w:val="none" w:sz="0" w:space="0" w:color="auto"/>
                <w:bottom w:val="none" w:sz="0" w:space="0" w:color="auto"/>
                <w:right w:val="none" w:sz="0" w:space="0" w:color="auto"/>
              </w:divBdr>
              <w:divsChild>
                <w:div w:id="1106000039">
                  <w:marLeft w:val="0"/>
                  <w:marRight w:val="0"/>
                  <w:marTop w:val="0"/>
                  <w:marBottom w:val="0"/>
                  <w:divBdr>
                    <w:top w:val="none" w:sz="0" w:space="0" w:color="auto"/>
                    <w:left w:val="none" w:sz="0" w:space="0" w:color="auto"/>
                    <w:bottom w:val="none" w:sz="0" w:space="0" w:color="auto"/>
                    <w:right w:val="none" w:sz="0" w:space="0" w:color="auto"/>
                  </w:divBdr>
                </w:div>
              </w:divsChild>
            </w:div>
            <w:div w:id="1832716045">
              <w:marLeft w:val="0"/>
              <w:marRight w:val="0"/>
              <w:marTop w:val="0"/>
              <w:marBottom w:val="0"/>
              <w:divBdr>
                <w:top w:val="none" w:sz="0" w:space="0" w:color="auto"/>
                <w:left w:val="none" w:sz="0" w:space="0" w:color="auto"/>
                <w:bottom w:val="none" w:sz="0" w:space="0" w:color="auto"/>
                <w:right w:val="none" w:sz="0" w:space="0" w:color="auto"/>
              </w:divBdr>
              <w:divsChild>
                <w:div w:id="745691986">
                  <w:marLeft w:val="0"/>
                  <w:marRight w:val="0"/>
                  <w:marTop w:val="0"/>
                  <w:marBottom w:val="0"/>
                  <w:divBdr>
                    <w:top w:val="none" w:sz="0" w:space="0" w:color="auto"/>
                    <w:left w:val="none" w:sz="0" w:space="0" w:color="auto"/>
                    <w:bottom w:val="none" w:sz="0" w:space="0" w:color="auto"/>
                    <w:right w:val="none" w:sz="0" w:space="0" w:color="auto"/>
                  </w:divBdr>
                </w:div>
              </w:divsChild>
            </w:div>
            <w:div w:id="1835295942">
              <w:marLeft w:val="0"/>
              <w:marRight w:val="0"/>
              <w:marTop w:val="0"/>
              <w:marBottom w:val="0"/>
              <w:divBdr>
                <w:top w:val="none" w:sz="0" w:space="0" w:color="auto"/>
                <w:left w:val="none" w:sz="0" w:space="0" w:color="auto"/>
                <w:bottom w:val="none" w:sz="0" w:space="0" w:color="auto"/>
                <w:right w:val="none" w:sz="0" w:space="0" w:color="auto"/>
              </w:divBdr>
              <w:divsChild>
                <w:div w:id="161437722">
                  <w:marLeft w:val="0"/>
                  <w:marRight w:val="0"/>
                  <w:marTop w:val="0"/>
                  <w:marBottom w:val="0"/>
                  <w:divBdr>
                    <w:top w:val="none" w:sz="0" w:space="0" w:color="auto"/>
                    <w:left w:val="none" w:sz="0" w:space="0" w:color="auto"/>
                    <w:bottom w:val="none" w:sz="0" w:space="0" w:color="auto"/>
                    <w:right w:val="none" w:sz="0" w:space="0" w:color="auto"/>
                  </w:divBdr>
                </w:div>
              </w:divsChild>
            </w:div>
            <w:div w:id="1858618398">
              <w:marLeft w:val="0"/>
              <w:marRight w:val="0"/>
              <w:marTop w:val="0"/>
              <w:marBottom w:val="0"/>
              <w:divBdr>
                <w:top w:val="none" w:sz="0" w:space="0" w:color="auto"/>
                <w:left w:val="none" w:sz="0" w:space="0" w:color="auto"/>
                <w:bottom w:val="none" w:sz="0" w:space="0" w:color="auto"/>
                <w:right w:val="none" w:sz="0" w:space="0" w:color="auto"/>
              </w:divBdr>
              <w:divsChild>
                <w:div w:id="544610338">
                  <w:marLeft w:val="0"/>
                  <w:marRight w:val="0"/>
                  <w:marTop w:val="0"/>
                  <w:marBottom w:val="0"/>
                  <w:divBdr>
                    <w:top w:val="none" w:sz="0" w:space="0" w:color="auto"/>
                    <w:left w:val="none" w:sz="0" w:space="0" w:color="auto"/>
                    <w:bottom w:val="none" w:sz="0" w:space="0" w:color="auto"/>
                    <w:right w:val="none" w:sz="0" w:space="0" w:color="auto"/>
                  </w:divBdr>
                </w:div>
              </w:divsChild>
            </w:div>
            <w:div w:id="1869682836">
              <w:marLeft w:val="0"/>
              <w:marRight w:val="0"/>
              <w:marTop w:val="0"/>
              <w:marBottom w:val="0"/>
              <w:divBdr>
                <w:top w:val="none" w:sz="0" w:space="0" w:color="auto"/>
                <w:left w:val="none" w:sz="0" w:space="0" w:color="auto"/>
                <w:bottom w:val="none" w:sz="0" w:space="0" w:color="auto"/>
                <w:right w:val="none" w:sz="0" w:space="0" w:color="auto"/>
              </w:divBdr>
              <w:divsChild>
                <w:div w:id="1784105091">
                  <w:marLeft w:val="0"/>
                  <w:marRight w:val="0"/>
                  <w:marTop w:val="0"/>
                  <w:marBottom w:val="0"/>
                  <w:divBdr>
                    <w:top w:val="none" w:sz="0" w:space="0" w:color="auto"/>
                    <w:left w:val="none" w:sz="0" w:space="0" w:color="auto"/>
                    <w:bottom w:val="none" w:sz="0" w:space="0" w:color="auto"/>
                    <w:right w:val="none" w:sz="0" w:space="0" w:color="auto"/>
                  </w:divBdr>
                </w:div>
              </w:divsChild>
            </w:div>
            <w:div w:id="1879967808">
              <w:marLeft w:val="0"/>
              <w:marRight w:val="0"/>
              <w:marTop w:val="0"/>
              <w:marBottom w:val="0"/>
              <w:divBdr>
                <w:top w:val="none" w:sz="0" w:space="0" w:color="auto"/>
                <w:left w:val="none" w:sz="0" w:space="0" w:color="auto"/>
                <w:bottom w:val="none" w:sz="0" w:space="0" w:color="auto"/>
                <w:right w:val="none" w:sz="0" w:space="0" w:color="auto"/>
              </w:divBdr>
              <w:divsChild>
                <w:div w:id="781001570">
                  <w:marLeft w:val="0"/>
                  <w:marRight w:val="0"/>
                  <w:marTop w:val="0"/>
                  <w:marBottom w:val="0"/>
                  <w:divBdr>
                    <w:top w:val="none" w:sz="0" w:space="0" w:color="auto"/>
                    <w:left w:val="none" w:sz="0" w:space="0" w:color="auto"/>
                    <w:bottom w:val="none" w:sz="0" w:space="0" w:color="auto"/>
                    <w:right w:val="none" w:sz="0" w:space="0" w:color="auto"/>
                  </w:divBdr>
                </w:div>
              </w:divsChild>
            </w:div>
            <w:div w:id="1933390534">
              <w:marLeft w:val="0"/>
              <w:marRight w:val="0"/>
              <w:marTop w:val="0"/>
              <w:marBottom w:val="0"/>
              <w:divBdr>
                <w:top w:val="none" w:sz="0" w:space="0" w:color="auto"/>
                <w:left w:val="none" w:sz="0" w:space="0" w:color="auto"/>
                <w:bottom w:val="none" w:sz="0" w:space="0" w:color="auto"/>
                <w:right w:val="none" w:sz="0" w:space="0" w:color="auto"/>
              </w:divBdr>
              <w:divsChild>
                <w:div w:id="1067730578">
                  <w:marLeft w:val="0"/>
                  <w:marRight w:val="0"/>
                  <w:marTop w:val="0"/>
                  <w:marBottom w:val="0"/>
                  <w:divBdr>
                    <w:top w:val="none" w:sz="0" w:space="0" w:color="auto"/>
                    <w:left w:val="none" w:sz="0" w:space="0" w:color="auto"/>
                    <w:bottom w:val="none" w:sz="0" w:space="0" w:color="auto"/>
                    <w:right w:val="none" w:sz="0" w:space="0" w:color="auto"/>
                  </w:divBdr>
                </w:div>
              </w:divsChild>
            </w:div>
            <w:div w:id="1953782469">
              <w:marLeft w:val="0"/>
              <w:marRight w:val="0"/>
              <w:marTop w:val="0"/>
              <w:marBottom w:val="0"/>
              <w:divBdr>
                <w:top w:val="none" w:sz="0" w:space="0" w:color="auto"/>
                <w:left w:val="none" w:sz="0" w:space="0" w:color="auto"/>
                <w:bottom w:val="none" w:sz="0" w:space="0" w:color="auto"/>
                <w:right w:val="none" w:sz="0" w:space="0" w:color="auto"/>
              </w:divBdr>
              <w:divsChild>
                <w:div w:id="244581776">
                  <w:marLeft w:val="0"/>
                  <w:marRight w:val="0"/>
                  <w:marTop w:val="0"/>
                  <w:marBottom w:val="0"/>
                  <w:divBdr>
                    <w:top w:val="none" w:sz="0" w:space="0" w:color="auto"/>
                    <w:left w:val="none" w:sz="0" w:space="0" w:color="auto"/>
                    <w:bottom w:val="none" w:sz="0" w:space="0" w:color="auto"/>
                    <w:right w:val="none" w:sz="0" w:space="0" w:color="auto"/>
                  </w:divBdr>
                </w:div>
              </w:divsChild>
            </w:div>
            <w:div w:id="1956866551">
              <w:marLeft w:val="0"/>
              <w:marRight w:val="0"/>
              <w:marTop w:val="0"/>
              <w:marBottom w:val="0"/>
              <w:divBdr>
                <w:top w:val="none" w:sz="0" w:space="0" w:color="auto"/>
                <w:left w:val="none" w:sz="0" w:space="0" w:color="auto"/>
                <w:bottom w:val="none" w:sz="0" w:space="0" w:color="auto"/>
                <w:right w:val="none" w:sz="0" w:space="0" w:color="auto"/>
              </w:divBdr>
              <w:divsChild>
                <w:div w:id="1111435466">
                  <w:marLeft w:val="0"/>
                  <w:marRight w:val="0"/>
                  <w:marTop w:val="0"/>
                  <w:marBottom w:val="0"/>
                  <w:divBdr>
                    <w:top w:val="none" w:sz="0" w:space="0" w:color="auto"/>
                    <w:left w:val="none" w:sz="0" w:space="0" w:color="auto"/>
                    <w:bottom w:val="none" w:sz="0" w:space="0" w:color="auto"/>
                    <w:right w:val="none" w:sz="0" w:space="0" w:color="auto"/>
                  </w:divBdr>
                </w:div>
              </w:divsChild>
            </w:div>
            <w:div w:id="1959221052">
              <w:marLeft w:val="0"/>
              <w:marRight w:val="0"/>
              <w:marTop w:val="0"/>
              <w:marBottom w:val="0"/>
              <w:divBdr>
                <w:top w:val="none" w:sz="0" w:space="0" w:color="auto"/>
                <w:left w:val="none" w:sz="0" w:space="0" w:color="auto"/>
                <w:bottom w:val="none" w:sz="0" w:space="0" w:color="auto"/>
                <w:right w:val="none" w:sz="0" w:space="0" w:color="auto"/>
              </w:divBdr>
              <w:divsChild>
                <w:div w:id="1856309565">
                  <w:marLeft w:val="0"/>
                  <w:marRight w:val="0"/>
                  <w:marTop w:val="0"/>
                  <w:marBottom w:val="0"/>
                  <w:divBdr>
                    <w:top w:val="none" w:sz="0" w:space="0" w:color="auto"/>
                    <w:left w:val="none" w:sz="0" w:space="0" w:color="auto"/>
                    <w:bottom w:val="none" w:sz="0" w:space="0" w:color="auto"/>
                    <w:right w:val="none" w:sz="0" w:space="0" w:color="auto"/>
                  </w:divBdr>
                </w:div>
              </w:divsChild>
            </w:div>
            <w:div w:id="1970015096">
              <w:marLeft w:val="0"/>
              <w:marRight w:val="0"/>
              <w:marTop w:val="0"/>
              <w:marBottom w:val="0"/>
              <w:divBdr>
                <w:top w:val="none" w:sz="0" w:space="0" w:color="auto"/>
                <w:left w:val="none" w:sz="0" w:space="0" w:color="auto"/>
                <w:bottom w:val="none" w:sz="0" w:space="0" w:color="auto"/>
                <w:right w:val="none" w:sz="0" w:space="0" w:color="auto"/>
              </w:divBdr>
              <w:divsChild>
                <w:div w:id="2097629906">
                  <w:marLeft w:val="0"/>
                  <w:marRight w:val="0"/>
                  <w:marTop w:val="0"/>
                  <w:marBottom w:val="0"/>
                  <w:divBdr>
                    <w:top w:val="none" w:sz="0" w:space="0" w:color="auto"/>
                    <w:left w:val="none" w:sz="0" w:space="0" w:color="auto"/>
                    <w:bottom w:val="none" w:sz="0" w:space="0" w:color="auto"/>
                    <w:right w:val="none" w:sz="0" w:space="0" w:color="auto"/>
                  </w:divBdr>
                </w:div>
              </w:divsChild>
            </w:div>
            <w:div w:id="1971129414">
              <w:marLeft w:val="0"/>
              <w:marRight w:val="0"/>
              <w:marTop w:val="0"/>
              <w:marBottom w:val="0"/>
              <w:divBdr>
                <w:top w:val="none" w:sz="0" w:space="0" w:color="auto"/>
                <w:left w:val="none" w:sz="0" w:space="0" w:color="auto"/>
                <w:bottom w:val="none" w:sz="0" w:space="0" w:color="auto"/>
                <w:right w:val="none" w:sz="0" w:space="0" w:color="auto"/>
              </w:divBdr>
              <w:divsChild>
                <w:div w:id="732234802">
                  <w:marLeft w:val="0"/>
                  <w:marRight w:val="0"/>
                  <w:marTop w:val="0"/>
                  <w:marBottom w:val="0"/>
                  <w:divBdr>
                    <w:top w:val="none" w:sz="0" w:space="0" w:color="auto"/>
                    <w:left w:val="none" w:sz="0" w:space="0" w:color="auto"/>
                    <w:bottom w:val="none" w:sz="0" w:space="0" w:color="auto"/>
                    <w:right w:val="none" w:sz="0" w:space="0" w:color="auto"/>
                  </w:divBdr>
                </w:div>
              </w:divsChild>
            </w:div>
            <w:div w:id="1981887123">
              <w:marLeft w:val="0"/>
              <w:marRight w:val="0"/>
              <w:marTop w:val="0"/>
              <w:marBottom w:val="0"/>
              <w:divBdr>
                <w:top w:val="none" w:sz="0" w:space="0" w:color="auto"/>
                <w:left w:val="none" w:sz="0" w:space="0" w:color="auto"/>
                <w:bottom w:val="none" w:sz="0" w:space="0" w:color="auto"/>
                <w:right w:val="none" w:sz="0" w:space="0" w:color="auto"/>
              </w:divBdr>
              <w:divsChild>
                <w:div w:id="852646835">
                  <w:marLeft w:val="0"/>
                  <w:marRight w:val="0"/>
                  <w:marTop w:val="0"/>
                  <w:marBottom w:val="0"/>
                  <w:divBdr>
                    <w:top w:val="none" w:sz="0" w:space="0" w:color="auto"/>
                    <w:left w:val="none" w:sz="0" w:space="0" w:color="auto"/>
                    <w:bottom w:val="none" w:sz="0" w:space="0" w:color="auto"/>
                    <w:right w:val="none" w:sz="0" w:space="0" w:color="auto"/>
                  </w:divBdr>
                </w:div>
              </w:divsChild>
            </w:div>
            <w:div w:id="1994600202">
              <w:marLeft w:val="0"/>
              <w:marRight w:val="0"/>
              <w:marTop w:val="0"/>
              <w:marBottom w:val="0"/>
              <w:divBdr>
                <w:top w:val="none" w:sz="0" w:space="0" w:color="auto"/>
                <w:left w:val="none" w:sz="0" w:space="0" w:color="auto"/>
                <w:bottom w:val="none" w:sz="0" w:space="0" w:color="auto"/>
                <w:right w:val="none" w:sz="0" w:space="0" w:color="auto"/>
              </w:divBdr>
              <w:divsChild>
                <w:div w:id="394934102">
                  <w:marLeft w:val="0"/>
                  <w:marRight w:val="0"/>
                  <w:marTop w:val="0"/>
                  <w:marBottom w:val="0"/>
                  <w:divBdr>
                    <w:top w:val="none" w:sz="0" w:space="0" w:color="auto"/>
                    <w:left w:val="none" w:sz="0" w:space="0" w:color="auto"/>
                    <w:bottom w:val="none" w:sz="0" w:space="0" w:color="auto"/>
                    <w:right w:val="none" w:sz="0" w:space="0" w:color="auto"/>
                  </w:divBdr>
                </w:div>
              </w:divsChild>
            </w:div>
            <w:div w:id="2005694529">
              <w:marLeft w:val="0"/>
              <w:marRight w:val="0"/>
              <w:marTop w:val="0"/>
              <w:marBottom w:val="0"/>
              <w:divBdr>
                <w:top w:val="none" w:sz="0" w:space="0" w:color="auto"/>
                <w:left w:val="none" w:sz="0" w:space="0" w:color="auto"/>
                <w:bottom w:val="none" w:sz="0" w:space="0" w:color="auto"/>
                <w:right w:val="none" w:sz="0" w:space="0" w:color="auto"/>
              </w:divBdr>
              <w:divsChild>
                <w:div w:id="551356176">
                  <w:marLeft w:val="0"/>
                  <w:marRight w:val="0"/>
                  <w:marTop w:val="0"/>
                  <w:marBottom w:val="0"/>
                  <w:divBdr>
                    <w:top w:val="none" w:sz="0" w:space="0" w:color="auto"/>
                    <w:left w:val="none" w:sz="0" w:space="0" w:color="auto"/>
                    <w:bottom w:val="none" w:sz="0" w:space="0" w:color="auto"/>
                    <w:right w:val="none" w:sz="0" w:space="0" w:color="auto"/>
                  </w:divBdr>
                </w:div>
              </w:divsChild>
            </w:div>
            <w:div w:id="2013558539">
              <w:marLeft w:val="0"/>
              <w:marRight w:val="0"/>
              <w:marTop w:val="0"/>
              <w:marBottom w:val="0"/>
              <w:divBdr>
                <w:top w:val="none" w:sz="0" w:space="0" w:color="auto"/>
                <w:left w:val="none" w:sz="0" w:space="0" w:color="auto"/>
                <w:bottom w:val="none" w:sz="0" w:space="0" w:color="auto"/>
                <w:right w:val="none" w:sz="0" w:space="0" w:color="auto"/>
              </w:divBdr>
              <w:divsChild>
                <w:div w:id="528417128">
                  <w:marLeft w:val="0"/>
                  <w:marRight w:val="0"/>
                  <w:marTop w:val="0"/>
                  <w:marBottom w:val="0"/>
                  <w:divBdr>
                    <w:top w:val="none" w:sz="0" w:space="0" w:color="auto"/>
                    <w:left w:val="none" w:sz="0" w:space="0" w:color="auto"/>
                    <w:bottom w:val="none" w:sz="0" w:space="0" w:color="auto"/>
                    <w:right w:val="none" w:sz="0" w:space="0" w:color="auto"/>
                  </w:divBdr>
                </w:div>
              </w:divsChild>
            </w:div>
            <w:div w:id="2019652185">
              <w:marLeft w:val="0"/>
              <w:marRight w:val="0"/>
              <w:marTop w:val="0"/>
              <w:marBottom w:val="0"/>
              <w:divBdr>
                <w:top w:val="none" w:sz="0" w:space="0" w:color="auto"/>
                <w:left w:val="none" w:sz="0" w:space="0" w:color="auto"/>
                <w:bottom w:val="none" w:sz="0" w:space="0" w:color="auto"/>
                <w:right w:val="none" w:sz="0" w:space="0" w:color="auto"/>
              </w:divBdr>
              <w:divsChild>
                <w:div w:id="1011954281">
                  <w:marLeft w:val="0"/>
                  <w:marRight w:val="0"/>
                  <w:marTop w:val="0"/>
                  <w:marBottom w:val="0"/>
                  <w:divBdr>
                    <w:top w:val="none" w:sz="0" w:space="0" w:color="auto"/>
                    <w:left w:val="none" w:sz="0" w:space="0" w:color="auto"/>
                    <w:bottom w:val="none" w:sz="0" w:space="0" w:color="auto"/>
                    <w:right w:val="none" w:sz="0" w:space="0" w:color="auto"/>
                  </w:divBdr>
                </w:div>
              </w:divsChild>
            </w:div>
            <w:div w:id="2032030046">
              <w:marLeft w:val="0"/>
              <w:marRight w:val="0"/>
              <w:marTop w:val="0"/>
              <w:marBottom w:val="0"/>
              <w:divBdr>
                <w:top w:val="none" w:sz="0" w:space="0" w:color="auto"/>
                <w:left w:val="none" w:sz="0" w:space="0" w:color="auto"/>
                <w:bottom w:val="none" w:sz="0" w:space="0" w:color="auto"/>
                <w:right w:val="none" w:sz="0" w:space="0" w:color="auto"/>
              </w:divBdr>
              <w:divsChild>
                <w:div w:id="1217624112">
                  <w:marLeft w:val="0"/>
                  <w:marRight w:val="0"/>
                  <w:marTop w:val="0"/>
                  <w:marBottom w:val="0"/>
                  <w:divBdr>
                    <w:top w:val="none" w:sz="0" w:space="0" w:color="auto"/>
                    <w:left w:val="none" w:sz="0" w:space="0" w:color="auto"/>
                    <w:bottom w:val="none" w:sz="0" w:space="0" w:color="auto"/>
                    <w:right w:val="none" w:sz="0" w:space="0" w:color="auto"/>
                  </w:divBdr>
                </w:div>
              </w:divsChild>
            </w:div>
            <w:div w:id="2049136929">
              <w:marLeft w:val="0"/>
              <w:marRight w:val="0"/>
              <w:marTop w:val="0"/>
              <w:marBottom w:val="0"/>
              <w:divBdr>
                <w:top w:val="none" w:sz="0" w:space="0" w:color="auto"/>
                <w:left w:val="none" w:sz="0" w:space="0" w:color="auto"/>
                <w:bottom w:val="none" w:sz="0" w:space="0" w:color="auto"/>
                <w:right w:val="none" w:sz="0" w:space="0" w:color="auto"/>
              </w:divBdr>
              <w:divsChild>
                <w:div w:id="701712189">
                  <w:marLeft w:val="0"/>
                  <w:marRight w:val="0"/>
                  <w:marTop w:val="0"/>
                  <w:marBottom w:val="0"/>
                  <w:divBdr>
                    <w:top w:val="none" w:sz="0" w:space="0" w:color="auto"/>
                    <w:left w:val="none" w:sz="0" w:space="0" w:color="auto"/>
                    <w:bottom w:val="none" w:sz="0" w:space="0" w:color="auto"/>
                    <w:right w:val="none" w:sz="0" w:space="0" w:color="auto"/>
                  </w:divBdr>
                </w:div>
              </w:divsChild>
            </w:div>
            <w:div w:id="2056733131">
              <w:marLeft w:val="0"/>
              <w:marRight w:val="0"/>
              <w:marTop w:val="0"/>
              <w:marBottom w:val="0"/>
              <w:divBdr>
                <w:top w:val="none" w:sz="0" w:space="0" w:color="auto"/>
                <w:left w:val="none" w:sz="0" w:space="0" w:color="auto"/>
                <w:bottom w:val="none" w:sz="0" w:space="0" w:color="auto"/>
                <w:right w:val="none" w:sz="0" w:space="0" w:color="auto"/>
              </w:divBdr>
              <w:divsChild>
                <w:div w:id="70860554">
                  <w:marLeft w:val="0"/>
                  <w:marRight w:val="0"/>
                  <w:marTop w:val="0"/>
                  <w:marBottom w:val="0"/>
                  <w:divBdr>
                    <w:top w:val="none" w:sz="0" w:space="0" w:color="auto"/>
                    <w:left w:val="none" w:sz="0" w:space="0" w:color="auto"/>
                    <w:bottom w:val="none" w:sz="0" w:space="0" w:color="auto"/>
                    <w:right w:val="none" w:sz="0" w:space="0" w:color="auto"/>
                  </w:divBdr>
                </w:div>
              </w:divsChild>
            </w:div>
            <w:div w:id="2061904322">
              <w:marLeft w:val="0"/>
              <w:marRight w:val="0"/>
              <w:marTop w:val="0"/>
              <w:marBottom w:val="0"/>
              <w:divBdr>
                <w:top w:val="none" w:sz="0" w:space="0" w:color="auto"/>
                <w:left w:val="none" w:sz="0" w:space="0" w:color="auto"/>
                <w:bottom w:val="none" w:sz="0" w:space="0" w:color="auto"/>
                <w:right w:val="none" w:sz="0" w:space="0" w:color="auto"/>
              </w:divBdr>
              <w:divsChild>
                <w:div w:id="1718317157">
                  <w:marLeft w:val="0"/>
                  <w:marRight w:val="0"/>
                  <w:marTop w:val="0"/>
                  <w:marBottom w:val="0"/>
                  <w:divBdr>
                    <w:top w:val="none" w:sz="0" w:space="0" w:color="auto"/>
                    <w:left w:val="none" w:sz="0" w:space="0" w:color="auto"/>
                    <w:bottom w:val="none" w:sz="0" w:space="0" w:color="auto"/>
                    <w:right w:val="none" w:sz="0" w:space="0" w:color="auto"/>
                  </w:divBdr>
                </w:div>
              </w:divsChild>
            </w:div>
            <w:div w:id="2097089496">
              <w:marLeft w:val="0"/>
              <w:marRight w:val="0"/>
              <w:marTop w:val="0"/>
              <w:marBottom w:val="0"/>
              <w:divBdr>
                <w:top w:val="none" w:sz="0" w:space="0" w:color="auto"/>
                <w:left w:val="none" w:sz="0" w:space="0" w:color="auto"/>
                <w:bottom w:val="none" w:sz="0" w:space="0" w:color="auto"/>
                <w:right w:val="none" w:sz="0" w:space="0" w:color="auto"/>
              </w:divBdr>
              <w:divsChild>
                <w:div w:id="1441873344">
                  <w:marLeft w:val="0"/>
                  <w:marRight w:val="0"/>
                  <w:marTop w:val="0"/>
                  <w:marBottom w:val="0"/>
                  <w:divBdr>
                    <w:top w:val="none" w:sz="0" w:space="0" w:color="auto"/>
                    <w:left w:val="none" w:sz="0" w:space="0" w:color="auto"/>
                    <w:bottom w:val="none" w:sz="0" w:space="0" w:color="auto"/>
                    <w:right w:val="none" w:sz="0" w:space="0" w:color="auto"/>
                  </w:divBdr>
                </w:div>
              </w:divsChild>
            </w:div>
            <w:div w:id="2112889228">
              <w:marLeft w:val="0"/>
              <w:marRight w:val="0"/>
              <w:marTop w:val="0"/>
              <w:marBottom w:val="0"/>
              <w:divBdr>
                <w:top w:val="none" w:sz="0" w:space="0" w:color="auto"/>
                <w:left w:val="none" w:sz="0" w:space="0" w:color="auto"/>
                <w:bottom w:val="none" w:sz="0" w:space="0" w:color="auto"/>
                <w:right w:val="none" w:sz="0" w:space="0" w:color="auto"/>
              </w:divBdr>
              <w:divsChild>
                <w:div w:id="1462573658">
                  <w:marLeft w:val="0"/>
                  <w:marRight w:val="0"/>
                  <w:marTop w:val="0"/>
                  <w:marBottom w:val="0"/>
                  <w:divBdr>
                    <w:top w:val="none" w:sz="0" w:space="0" w:color="auto"/>
                    <w:left w:val="none" w:sz="0" w:space="0" w:color="auto"/>
                    <w:bottom w:val="none" w:sz="0" w:space="0" w:color="auto"/>
                    <w:right w:val="none" w:sz="0" w:space="0" w:color="auto"/>
                  </w:divBdr>
                </w:div>
              </w:divsChild>
            </w:div>
            <w:div w:id="2118325402">
              <w:marLeft w:val="0"/>
              <w:marRight w:val="0"/>
              <w:marTop w:val="0"/>
              <w:marBottom w:val="0"/>
              <w:divBdr>
                <w:top w:val="none" w:sz="0" w:space="0" w:color="auto"/>
                <w:left w:val="none" w:sz="0" w:space="0" w:color="auto"/>
                <w:bottom w:val="none" w:sz="0" w:space="0" w:color="auto"/>
                <w:right w:val="none" w:sz="0" w:space="0" w:color="auto"/>
              </w:divBdr>
              <w:divsChild>
                <w:div w:id="121192589">
                  <w:marLeft w:val="0"/>
                  <w:marRight w:val="0"/>
                  <w:marTop w:val="0"/>
                  <w:marBottom w:val="0"/>
                  <w:divBdr>
                    <w:top w:val="none" w:sz="0" w:space="0" w:color="auto"/>
                    <w:left w:val="none" w:sz="0" w:space="0" w:color="auto"/>
                    <w:bottom w:val="none" w:sz="0" w:space="0" w:color="auto"/>
                    <w:right w:val="none" w:sz="0" w:space="0" w:color="auto"/>
                  </w:divBdr>
                </w:div>
              </w:divsChild>
            </w:div>
            <w:div w:id="2131587179">
              <w:marLeft w:val="0"/>
              <w:marRight w:val="0"/>
              <w:marTop w:val="0"/>
              <w:marBottom w:val="0"/>
              <w:divBdr>
                <w:top w:val="none" w:sz="0" w:space="0" w:color="auto"/>
                <w:left w:val="none" w:sz="0" w:space="0" w:color="auto"/>
                <w:bottom w:val="none" w:sz="0" w:space="0" w:color="auto"/>
                <w:right w:val="none" w:sz="0" w:space="0" w:color="auto"/>
              </w:divBdr>
              <w:divsChild>
                <w:div w:id="578949828">
                  <w:marLeft w:val="0"/>
                  <w:marRight w:val="0"/>
                  <w:marTop w:val="0"/>
                  <w:marBottom w:val="0"/>
                  <w:divBdr>
                    <w:top w:val="none" w:sz="0" w:space="0" w:color="auto"/>
                    <w:left w:val="none" w:sz="0" w:space="0" w:color="auto"/>
                    <w:bottom w:val="none" w:sz="0" w:space="0" w:color="auto"/>
                    <w:right w:val="none" w:sz="0" w:space="0" w:color="auto"/>
                  </w:divBdr>
                </w:div>
              </w:divsChild>
            </w:div>
            <w:div w:id="2137554503">
              <w:marLeft w:val="0"/>
              <w:marRight w:val="0"/>
              <w:marTop w:val="0"/>
              <w:marBottom w:val="0"/>
              <w:divBdr>
                <w:top w:val="none" w:sz="0" w:space="0" w:color="auto"/>
                <w:left w:val="none" w:sz="0" w:space="0" w:color="auto"/>
                <w:bottom w:val="none" w:sz="0" w:space="0" w:color="auto"/>
                <w:right w:val="none" w:sz="0" w:space="0" w:color="auto"/>
              </w:divBdr>
              <w:divsChild>
                <w:div w:id="4220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43846">
          <w:marLeft w:val="0"/>
          <w:marRight w:val="0"/>
          <w:marTop w:val="0"/>
          <w:marBottom w:val="0"/>
          <w:divBdr>
            <w:top w:val="none" w:sz="0" w:space="0" w:color="auto"/>
            <w:left w:val="none" w:sz="0" w:space="0" w:color="auto"/>
            <w:bottom w:val="none" w:sz="0" w:space="0" w:color="auto"/>
            <w:right w:val="none" w:sz="0" w:space="0" w:color="auto"/>
          </w:divBdr>
        </w:div>
        <w:div w:id="310211362">
          <w:marLeft w:val="0"/>
          <w:marRight w:val="0"/>
          <w:marTop w:val="0"/>
          <w:marBottom w:val="0"/>
          <w:divBdr>
            <w:top w:val="none" w:sz="0" w:space="0" w:color="auto"/>
            <w:left w:val="none" w:sz="0" w:space="0" w:color="auto"/>
            <w:bottom w:val="none" w:sz="0" w:space="0" w:color="auto"/>
            <w:right w:val="none" w:sz="0" w:space="0" w:color="auto"/>
          </w:divBdr>
        </w:div>
        <w:div w:id="328139365">
          <w:marLeft w:val="0"/>
          <w:marRight w:val="0"/>
          <w:marTop w:val="0"/>
          <w:marBottom w:val="0"/>
          <w:divBdr>
            <w:top w:val="none" w:sz="0" w:space="0" w:color="auto"/>
            <w:left w:val="none" w:sz="0" w:space="0" w:color="auto"/>
            <w:bottom w:val="none" w:sz="0" w:space="0" w:color="auto"/>
            <w:right w:val="none" w:sz="0" w:space="0" w:color="auto"/>
          </w:divBdr>
        </w:div>
        <w:div w:id="328218975">
          <w:marLeft w:val="0"/>
          <w:marRight w:val="0"/>
          <w:marTop w:val="0"/>
          <w:marBottom w:val="0"/>
          <w:divBdr>
            <w:top w:val="none" w:sz="0" w:space="0" w:color="auto"/>
            <w:left w:val="none" w:sz="0" w:space="0" w:color="auto"/>
            <w:bottom w:val="none" w:sz="0" w:space="0" w:color="auto"/>
            <w:right w:val="none" w:sz="0" w:space="0" w:color="auto"/>
          </w:divBdr>
        </w:div>
        <w:div w:id="369962830">
          <w:marLeft w:val="0"/>
          <w:marRight w:val="0"/>
          <w:marTop w:val="0"/>
          <w:marBottom w:val="0"/>
          <w:divBdr>
            <w:top w:val="none" w:sz="0" w:space="0" w:color="auto"/>
            <w:left w:val="none" w:sz="0" w:space="0" w:color="auto"/>
            <w:bottom w:val="none" w:sz="0" w:space="0" w:color="auto"/>
            <w:right w:val="none" w:sz="0" w:space="0" w:color="auto"/>
          </w:divBdr>
        </w:div>
        <w:div w:id="384331233">
          <w:marLeft w:val="-75"/>
          <w:marRight w:val="0"/>
          <w:marTop w:val="30"/>
          <w:marBottom w:val="30"/>
          <w:divBdr>
            <w:top w:val="none" w:sz="0" w:space="0" w:color="auto"/>
            <w:left w:val="none" w:sz="0" w:space="0" w:color="auto"/>
            <w:bottom w:val="none" w:sz="0" w:space="0" w:color="auto"/>
            <w:right w:val="none" w:sz="0" w:space="0" w:color="auto"/>
          </w:divBdr>
          <w:divsChild>
            <w:div w:id="97994902">
              <w:marLeft w:val="0"/>
              <w:marRight w:val="0"/>
              <w:marTop w:val="0"/>
              <w:marBottom w:val="0"/>
              <w:divBdr>
                <w:top w:val="none" w:sz="0" w:space="0" w:color="auto"/>
                <w:left w:val="none" w:sz="0" w:space="0" w:color="auto"/>
                <w:bottom w:val="none" w:sz="0" w:space="0" w:color="auto"/>
                <w:right w:val="none" w:sz="0" w:space="0" w:color="auto"/>
              </w:divBdr>
              <w:divsChild>
                <w:div w:id="580718199">
                  <w:marLeft w:val="0"/>
                  <w:marRight w:val="0"/>
                  <w:marTop w:val="0"/>
                  <w:marBottom w:val="0"/>
                  <w:divBdr>
                    <w:top w:val="none" w:sz="0" w:space="0" w:color="auto"/>
                    <w:left w:val="none" w:sz="0" w:space="0" w:color="auto"/>
                    <w:bottom w:val="none" w:sz="0" w:space="0" w:color="auto"/>
                    <w:right w:val="none" w:sz="0" w:space="0" w:color="auto"/>
                  </w:divBdr>
                </w:div>
              </w:divsChild>
            </w:div>
            <w:div w:id="542333007">
              <w:marLeft w:val="0"/>
              <w:marRight w:val="0"/>
              <w:marTop w:val="0"/>
              <w:marBottom w:val="0"/>
              <w:divBdr>
                <w:top w:val="none" w:sz="0" w:space="0" w:color="auto"/>
                <w:left w:val="none" w:sz="0" w:space="0" w:color="auto"/>
                <w:bottom w:val="none" w:sz="0" w:space="0" w:color="auto"/>
                <w:right w:val="none" w:sz="0" w:space="0" w:color="auto"/>
              </w:divBdr>
              <w:divsChild>
                <w:div w:id="494999031">
                  <w:marLeft w:val="0"/>
                  <w:marRight w:val="0"/>
                  <w:marTop w:val="0"/>
                  <w:marBottom w:val="0"/>
                  <w:divBdr>
                    <w:top w:val="none" w:sz="0" w:space="0" w:color="auto"/>
                    <w:left w:val="none" w:sz="0" w:space="0" w:color="auto"/>
                    <w:bottom w:val="none" w:sz="0" w:space="0" w:color="auto"/>
                    <w:right w:val="none" w:sz="0" w:space="0" w:color="auto"/>
                  </w:divBdr>
                </w:div>
              </w:divsChild>
            </w:div>
            <w:div w:id="577520476">
              <w:marLeft w:val="0"/>
              <w:marRight w:val="0"/>
              <w:marTop w:val="0"/>
              <w:marBottom w:val="0"/>
              <w:divBdr>
                <w:top w:val="none" w:sz="0" w:space="0" w:color="auto"/>
                <w:left w:val="none" w:sz="0" w:space="0" w:color="auto"/>
                <w:bottom w:val="none" w:sz="0" w:space="0" w:color="auto"/>
                <w:right w:val="none" w:sz="0" w:space="0" w:color="auto"/>
              </w:divBdr>
              <w:divsChild>
                <w:div w:id="1767070801">
                  <w:marLeft w:val="0"/>
                  <w:marRight w:val="0"/>
                  <w:marTop w:val="0"/>
                  <w:marBottom w:val="0"/>
                  <w:divBdr>
                    <w:top w:val="none" w:sz="0" w:space="0" w:color="auto"/>
                    <w:left w:val="none" w:sz="0" w:space="0" w:color="auto"/>
                    <w:bottom w:val="none" w:sz="0" w:space="0" w:color="auto"/>
                    <w:right w:val="none" w:sz="0" w:space="0" w:color="auto"/>
                  </w:divBdr>
                </w:div>
              </w:divsChild>
            </w:div>
            <w:div w:id="607853548">
              <w:marLeft w:val="0"/>
              <w:marRight w:val="0"/>
              <w:marTop w:val="0"/>
              <w:marBottom w:val="0"/>
              <w:divBdr>
                <w:top w:val="none" w:sz="0" w:space="0" w:color="auto"/>
                <w:left w:val="none" w:sz="0" w:space="0" w:color="auto"/>
                <w:bottom w:val="none" w:sz="0" w:space="0" w:color="auto"/>
                <w:right w:val="none" w:sz="0" w:space="0" w:color="auto"/>
              </w:divBdr>
              <w:divsChild>
                <w:div w:id="1453591574">
                  <w:marLeft w:val="0"/>
                  <w:marRight w:val="0"/>
                  <w:marTop w:val="0"/>
                  <w:marBottom w:val="0"/>
                  <w:divBdr>
                    <w:top w:val="none" w:sz="0" w:space="0" w:color="auto"/>
                    <w:left w:val="none" w:sz="0" w:space="0" w:color="auto"/>
                    <w:bottom w:val="none" w:sz="0" w:space="0" w:color="auto"/>
                    <w:right w:val="none" w:sz="0" w:space="0" w:color="auto"/>
                  </w:divBdr>
                </w:div>
              </w:divsChild>
            </w:div>
            <w:div w:id="614874023">
              <w:marLeft w:val="0"/>
              <w:marRight w:val="0"/>
              <w:marTop w:val="0"/>
              <w:marBottom w:val="0"/>
              <w:divBdr>
                <w:top w:val="none" w:sz="0" w:space="0" w:color="auto"/>
                <w:left w:val="none" w:sz="0" w:space="0" w:color="auto"/>
                <w:bottom w:val="none" w:sz="0" w:space="0" w:color="auto"/>
                <w:right w:val="none" w:sz="0" w:space="0" w:color="auto"/>
              </w:divBdr>
              <w:divsChild>
                <w:div w:id="552733087">
                  <w:marLeft w:val="0"/>
                  <w:marRight w:val="0"/>
                  <w:marTop w:val="0"/>
                  <w:marBottom w:val="0"/>
                  <w:divBdr>
                    <w:top w:val="none" w:sz="0" w:space="0" w:color="auto"/>
                    <w:left w:val="none" w:sz="0" w:space="0" w:color="auto"/>
                    <w:bottom w:val="none" w:sz="0" w:space="0" w:color="auto"/>
                    <w:right w:val="none" w:sz="0" w:space="0" w:color="auto"/>
                  </w:divBdr>
                </w:div>
              </w:divsChild>
            </w:div>
            <w:div w:id="667296824">
              <w:marLeft w:val="0"/>
              <w:marRight w:val="0"/>
              <w:marTop w:val="0"/>
              <w:marBottom w:val="0"/>
              <w:divBdr>
                <w:top w:val="none" w:sz="0" w:space="0" w:color="auto"/>
                <w:left w:val="none" w:sz="0" w:space="0" w:color="auto"/>
                <w:bottom w:val="none" w:sz="0" w:space="0" w:color="auto"/>
                <w:right w:val="none" w:sz="0" w:space="0" w:color="auto"/>
              </w:divBdr>
              <w:divsChild>
                <w:div w:id="1891264664">
                  <w:marLeft w:val="0"/>
                  <w:marRight w:val="0"/>
                  <w:marTop w:val="0"/>
                  <w:marBottom w:val="0"/>
                  <w:divBdr>
                    <w:top w:val="none" w:sz="0" w:space="0" w:color="auto"/>
                    <w:left w:val="none" w:sz="0" w:space="0" w:color="auto"/>
                    <w:bottom w:val="none" w:sz="0" w:space="0" w:color="auto"/>
                    <w:right w:val="none" w:sz="0" w:space="0" w:color="auto"/>
                  </w:divBdr>
                </w:div>
              </w:divsChild>
            </w:div>
            <w:div w:id="763837888">
              <w:marLeft w:val="0"/>
              <w:marRight w:val="0"/>
              <w:marTop w:val="0"/>
              <w:marBottom w:val="0"/>
              <w:divBdr>
                <w:top w:val="none" w:sz="0" w:space="0" w:color="auto"/>
                <w:left w:val="none" w:sz="0" w:space="0" w:color="auto"/>
                <w:bottom w:val="none" w:sz="0" w:space="0" w:color="auto"/>
                <w:right w:val="none" w:sz="0" w:space="0" w:color="auto"/>
              </w:divBdr>
              <w:divsChild>
                <w:div w:id="1537353245">
                  <w:marLeft w:val="0"/>
                  <w:marRight w:val="0"/>
                  <w:marTop w:val="0"/>
                  <w:marBottom w:val="0"/>
                  <w:divBdr>
                    <w:top w:val="none" w:sz="0" w:space="0" w:color="auto"/>
                    <w:left w:val="none" w:sz="0" w:space="0" w:color="auto"/>
                    <w:bottom w:val="none" w:sz="0" w:space="0" w:color="auto"/>
                    <w:right w:val="none" w:sz="0" w:space="0" w:color="auto"/>
                  </w:divBdr>
                </w:div>
              </w:divsChild>
            </w:div>
            <w:div w:id="966013313">
              <w:marLeft w:val="0"/>
              <w:marRight w:val="0"/>
              <w:marTop w:val="0"/>
              <w:marBottom w:val="0"/>
              <w:divBdr>
                <w:top w:val="none" w:sz="0" w:space="0" w:color="auto"/>
                <w:left w:val="none" w:sz="0" w:space="0" w:color="auto"/>
                <w:bottom w:val="none" w:sz="0" w:space="0" w:color="auto"/>
                <w:right w:val="none" w:sz="0" w:space="0" w:color="auto"/>
              </w:divBdr>
              <w:divsChild>
                <w:div w:id="559563488">
                  <w:marLeft w:val="0"/>
                  <w:marRight w:val="0"/>
                  <w:marTop w:val="0"/>
                  <w:marBottom w:val="0"/>
                  <w:divBdr>
                    <w:top w:val="none" w:sz="0" w:space="0" w:color="auto"/>
                    <w:left w:val="none" w:sz="0" w:space="0" w:color="auto"/>
                    <w:bottom w:val="none" w:sz="0" w:space="0" w:color="auto"/>
                    <w:right w:val="none" w:sz="0" w:space="0" w:color="auto"/>
                  </w:divBdr>
                </w:div>
              </w:divsChild>
            </w:div>
            <w:div w:id="973633991">
              <w:marLeft w:val="0"/>
              <w:marRight w:val="0"/>
              <w:marTop w:val="0"/>
              <w:marBottom w:val="0"/>
              <w:divBdr>
                <w:top w:val="none" w:sz="0" w:space="0" w:color="auto"/>
                <w:left w:val="none" w:sz="0" w:space="0" w:color="auto"/>
                <w:bottom w:val="none" w:sz="0" w:space="0" w:color="auto"/>
                <w:right w:val="none" w:sz="0" w:space="0" w:color="auto"/>
              </w:divBdr>
              <w:divsChild>
                <w:div w:id="447167440">
                  <w:marLeft w:val="0"/>
                  <w:marRight w:val="0"/>
                  <w:marTop w:val="0"/>
                  <w:marBottom w:val="0"/>
                  <w:divBdr>
                    <w:top w:val="none" w:sz="0" w:space="0" w:color="auto"/>
                    <w:left w:val="none" w:sz="0" w:space="0" w:color="auto"/>
                    <w:bottom w:val="none" w:sz="0" w:space="0" w:color="auto"/>
                    <w:right w:val="none" w:sz="0" w:space="0" w:color="auto"/>
                  </w:divBdr>
                </w:div>
              </w:divsChild>
            </w:div>
            <w:div w:id="987056344">
              <w:marLeft w:val="0"/>
              <w:marRight w:val="0"/>
              <w:marTop w:val="0"/>
              <w:marBottom w:val="0"/>
              <w:divBdr>
                <w:top w:val="none" w:sz="0" w:space="0" w:color="auto"/>
                <w:left w:val="none" w:sz="0" w:space="0" w:color="auto"/>
                <w:bottom w:val="none" w:sz="0" w:space="0" w:color="auto"/>
                <w:right w:val="none" w:sz="0" w:space="0" w:color="auto"/>
              </w:divBdr>
              <w:divsChild>
                <w:div w:id="2111199627">
                  <w:marLeft w:val="0"/>
                  <w:marRight w:val="0"/>
                  <w:marTop w:val="0"/>
                  <w:marBottom w:val="0"/>
                  <w:divBdr>
                    <w:top w:val="none" w:sz="0" w:space="0" w:color="auto"/>
                    <w:left w:val="none" w:sz="0" w:space="0" w:color="auto"/>
                    <w:bottom w:val="none" w:sz="0" w:space="0" w:color="auto"/>
                    <w:right w:val="none" w:sz="0" w:space="0" w:color="auto"/>
                  </w:divBdr>
                </w:div>
              </w:divsChild>
            </w:div>
            <w:div w:id="1147011136">
              <w:marLeft w:val="0"/>
              <w:marRight w:val="0"/>
              <w:marTop w:val="0"/>
              <w:marBottom w:val="0"/>
              <w:divBdr>
                <w:top w:val="none" w:sz="0" w:space="0" w:color="auto"/>
                <w:left w:val="none" w:sz="0" w:space="0" w:color="auto"/>
                <w:bottom w:val="none" w:sz="0" w:space="0" w:color="auto"/>
                <w:right w:val="none" w:sz="0" w:space="0" w:color="auto"/>
              </w:divBdr>
              <w:divsChild>
                <w:div w:id="1875389418">
                  <w:marLeft w:val="0"/>
                  <w:marRight w:val="0"/>
                  <w:marTop w:val="0"/>
                  <w:marBottom w:val="0"/>
                  <w:divBdr>
                    <w:top w:val="none" w:sz="0" w:space="0" w:color="auto"/>
                    <w:left w:val="none" w:sz="0" w:space="0" w:color="auto"/>
                    <w:bottom w:val="none" w:sz="0" w:space="0" w:color="auto"/>
                    <w:right w:val="none" w:sz="0" w:space="0" w:color="auto"/>
                  </w:divBdr>
                </w:div>
              </w:divsChild>
            </w:div>
            <w:div w:id="1168670381">
              <w:marLeft w:val="0"/>
              <w:marRight w:val="0"/>
              <w:marTop w:val="0"/>
              <w:marBottom w:val="0"/>
              <w:divBdr>
                <w:top w:val="none" w:sz="0" w:space="0" w:color="auto"/>
                <w:left w:val="none" w:sz="0" w:space="0" w:color="auto"/>
                <w:bottom w:val="none" w:sz="0" w:space="0" w:color="auto"/>
                <w:right w:val="none" w:sz="0" w:space="0" w:color="auto"/>
              </w:divBdr>
              <w:divsChild>
                <w:div w:id="157766937">
                  <w:marLeft w:val="0"/>
                  <w:marRight w:val="0"/>
                  <w:marTop w:val="0"/>
                  <w:marBottom w:val="0"/>
                  <w:divBdr>
                    <w:top w:val="none" w:sz="0" w:space="0" w:color="auto"/>
                    <w:left w:val="none" w:sz="0" w:space="0" w:color="auto"/>
                    <w:bottom w:val="none" w:sz="0" w:space="0" w:color="auto"/>
                    <w:right w:val="none" w:sz="0" w:space="0" w:color="auto"/>
                  </w:divBdr>
                </w:div>
              </w:divsChild>
            </w:div>
            <w:div w:id="1241017424">
              <w:marLeft w:val="0"/>
              <w:marRight w:val="0"/>
              <w:marTop w:val="0"/>
              <w:marBottom w:val="0"/>
              <w:divBdr>
                <w:top w:val="none" w:sz="0" w:space="0" w:color="auto"/>
                <w:left w:val="none" w:sz="0" w:space="0" w:color="auto"/>
                <w:bottom w:val="none" w:sz="0" w:space="0" w:color="auto"/>
                <w:right w:val="none" w:sz="0" w:space="0" w:color="auto"/>
              </w:divBdr>
              <w:divsChild>
                <w:div w:id="699626486">
                  <w:marLeft w:val="0"/>
                  <w:marRight w:val="0"/>
                  <w:marTop w:val="0"/>
                  <w:marBottom w:val="0"/>
                  <w:divBdr>
                    <w:top w:val="none" w:sz="0" w:space="0" w:color="auto"/>
                    <w:left w:val="none" w:sz="0" w:space="0" w:color="auto"/>
                    <w:bottom w:val="none" w:sz="0" w:space="0" w:color="auto"/>
                    <w:right w:val="none" w:sz="0" w:space="0" w:color="auto"/>
                  </w:divBdr>
                </w:div>
              </w:divsChild>
            </w:div>
            <w:div w:id="1489587503">
              <w:marLeft w:val="0"/>
              <w:marRight w:val="0"/>
              <w:marTop w:val="0"/>
              <w:marBottom w:val="0"/>
              <w:divBdr>
                <w:top w:val="none" w:sz="0" w:space="0" w:color="auto"/>
                <w:left w:val="none" w:sz="0" w:space="0" w:color="auto"/>
                <w:bottom w:val="none" w:sz="0" w:space="0" w:color="auto"/>
                <w:right w:val="none" w:sz="0" w:space="0" w:color="auto"/>
              </w:divBdr>
              <w:divsChild>
                <w:div w:id="1676613486">
                  <w:marLeft w:val="0"/>
                  <w:marRight w:val="0"/>
                  <w:marTop w:val="0"/>
                  <w:marBottom w:val="0"/>
                  <w:divBdr>
                    <w:top w:val="none" w:sz="0" w:space="0" w:color="auto"/>
                    <w:left w:val="none" w:sz="0" w:space="0" w:color="auto"/>
                    <w:bottom w:val="none" w:sz="0" w:space="0" w:color="auto"/>
                    <w:right w:val="none" w:sz="0" w:space="0" w:color="auto"/>
                  </w:divBdr>
                </w:div>
              </w:divsChild>
            </w:div>
            <w:div w:id="1612280783">
              <w:marLeft w:val="0"/>
              <w:marRight w:val="0"/>
              <w:marTop w:val="0"/>
              <w:marBottom w:val="0"/>
              <w:divBdr>
                <w:top w:val="none" w:sz="0" w:space="0" w:color="auto"/>
                <w:left w:val="none" w:sz="0" w:space="0" w:color="auto"/>
                <w:bottom w:val="none" w:sz="0" w:space="0" w:color="auto"/>
                <w:right w:val="none" w:sz="0" w:space="0" w:color="auto"/>
              </w:divBdr>
              <w:divsChild>
                <w:div w:id="1217933274">
                  <w:marLeft w:val="0"/>
                  <w:marRight w:val="0"/>
                  <w:marTop w:val="0"/>
                  <w:marBottom w:val="0"/>
                  <w:divBdr>
                    <w:top w:val="none" w:sz="0" w:space="0" w:color="auto"/>
                    <w:left w:val="none" w:sz="0" w:space="0" w:color="auto"/>
                    <w:bottom w:val="none" w:sz="0" w:space="0" w:color="auto"/>
                    <w:right w:val="none" w:sz="0" w:space="0" w:color="auto"/>
                  </w:divBdr>
                </w:div>
              </w:divsChild>
            </w:div>
            <w:div w:id="1846437913">
              <w:marLeft w:val="0"/>
              <w:marRight w:val="0"/>
              <w:marTop w:val="0"/>
              <w:marBottom w:val="0"/>
              <w:divBdr>
                <w:top w:val="none" w:sz="0" w:space="0" w:color="auto"/>
                <w:left w:val="none" w:sz="0" w:space="0" w:color="auto"/>
                <w:bottom w:val="none" w:sz="0" w:space="0" w:color="auto"/>
                <w:right w:val="none" w:sz="0" w:space="0" w:color="auto"/>
              </w:divBdr>
              <w:divsChild>
                <w:div w:id="1239245397">
                  <w:marLeft w:val="0"/>
                  <w:marRight w:val="0"/>
                  <w:marTop w:val="0"/>
                  <w:marBottom w:val="0"/>
                  <w:divBdr>
                    <w:top w:val="none" w:sz="0" w:space="0" w:color="auto"/>
                    <w:left w:val="none" w:sz="0" w:space="0" w:color="auto"/>
                    <w:bottom w:val="none" w:sz="0" w:space="0" w:color="auto"/>
                    <w:right w:val="none" w:sz="0" w:space="0" w:color="auto"/>
                  </w:divBdr>
                </w:div>
              </w:divsChild>
            </w:div>
            <w:div w:id="1955862041">
              <w:marLeft w:val="0"/>
              <w:marRight w:val="0"/>
              <w:marTop w:val="0"/>
              <w:marBottom w:val="0"/>
              <w:divBdr>
                <w:top w:val="none" w:sz="0" w:space="0" w:color="auto"/>
                <w:left w:val="none" w:sz="0" w:space="0" w:color="auto"/>
                <w:bottom w:val="none" w:sz="0" w:space="0" w:color="auto"/>
                <w:right w:val="none" w:sz="0" w:space="0" w:color="auto"/>
              </w:divBdr>
              <w:divsChild>
                <w:div w:id="1155685472">
                  <w:marLeft w:val="0"/>
                  <w:marRight w:val="0"/>
                  <w:marTop w:val="0"/>
                  <w:marBottom w:val="0"/>
                  <w:divBdr>
                    <w:top w:val="none" w:sz="0" w:space="0" w:color="auto"/>
                    <w:left w:val="none" w:sz="0" w:space="0" w:color="auto"/>
                    <w:bottom w:val="none" w:sz="0" w:space="0" w:color="auto"/>
                    <w:right w:val="none" w:sz="0" w:space="0" w:color="auto"/>
                  </w:divBdr>
                </w:div>
              </w:divsChild>
            </w:div>
            <w:div w:id="1963998453">
              <w:marLeft w:val="0"/>
              <w:marRight w:val="0"/>
              <w:marTop w:val="0"/>
              <w:marBottom w:val="0"/>
              <w:divBdr>
                <w:top w:val="none" w:sz="0" w:space="0" w:color="auto"/>
                <w:left w:val="none" w:sz="0" w:space="0" w:color="auto"/>
                <w:bottom w:val="none" w:sz="0" w:space="0" w:color="auto"/>
                <w:right w:val="none" w:sz="0" w:space="0" w:color="auto"/>
              </w:divBdr>
              <w:divsChild>
                <w:div w:id="519469741">
                  <w:marLeft w:val="0"/>
                  <w:marRight w:val="0"/>
                  <w:marTop w:val="0"/>
                  <w:marBottom w:val="0"/>
                  <w:divBdr>
                    <w:top w:val="none" w:sz="0" w:space="0" w:color="auto"/>
                    <w:left w:val="none" w:sz="0" w:space="0" w:color="auto"/>
                    <w:bottom w:val="none" w:sz="0" w:space="0" w:color="auto"/>
                    <w:right w:val="none" w:sz="0" w:space="0" w:color="auto"/>
                  </w:divBdr>
                </w:div>
              </w:divsChild>
            </w:div>
            <w:div w:id="1992126338">
              <w:marLeft w:val="0"/>
              <w:marRight w:val="0"/>
              <w:marTop w:val="0"/>
              <w:marBottom w:val="0"/>
              <w:divBdr>
                <w:top w:val="none" w:sz="0" w:space="0" w:color="auto"/>
                <w:left w:val="none" w:sz="0" w:space="0" w:color="auto"/>
                <w:bottom w:val="none" w:sz="0" w:space="0" w:color="auto"/>
                <w:right w:val="none" w:sz="0" w:space="0" w:color="auto"/>
              </w:divBdr>
              <w:divsChild>
                <w:div w:id="509635889">
                  <w:marLeft w:val="0"/>
                  <w:marRight w:val="0"/>
                  <w:marTop w:val="0"/>
                  <w:marBottom w:val="0"/>
                  <w:divBdr>
                    <w:top w:val="none" w:sz="0" w:space="0" w:color="auto"/>
                    <w:left w:val="none" w:sz="0" w:space="0" w:color="auto"/>
                    <w:bottom w:val="none" w:sz="0" w:space="0" w:color="auto"/>
                    <w:right w:val="none" w:sz="0" w:space="0" w:color="auto"/>
                  </w:divBdr>
                </w:div>
                <w:div w:id="626356342">
                  <w:marLeft w:val="0"/>
                  <w:marRight w:val="0"/>
                  <w:marTop w:val="0"/>
                  <w:marBottom w:val="0"/>
                  <w:divBdr>
                    <w:top w:val="none" w:sz="0" w:space="0" w:color="auto"/>
                    <w:left w:val="none" w:sz="0" w:space="0" w:color="auto"/>
                    <w:bottom w:val="none" w:sz="0" w:space="0" w:color="auto"/>
                    <w:right w:val="none" w:sz="0" w:space="0" w:color="auto"/>
                  </w:divBdr>
                </w:div>
              </w:divsChild>
            </w:div>
            <w:div w:id="2086106943">
              <w:marLeft w:val="0"/>
              <w:marRight w:val="0"/>
              <w:marTop w:val="0"/>
              <w:marBottom w:val="0"/>
              <w:divBdr>
                <w:top w:val="none" w:sz="0" w:space="0" w:color="auto"/>
                <w:left w:val="none" w:sz="0" w:space="0" w:color="auto"/>
                <w:bottom w:val="none" w:sz="0" w:space="0" w:color="auto"/>
                <w:right w:val="none" w:sz="0" w:space="0" w:color="auto"/>
              </w:divBdr>
              <w:divsChild>
                <w:div w:id="120063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953224">
          <w:marLeft w:val="0"/>
          <w:marRight w:val="0"/>
          <w:marTop w:val="0"/>
          <w:marBottom w:val="0"/>
          <w:divBdr>
            <w:top w:val="none" w:sz="0" w:space="0" w:color="auto"/>
            <w:left w:val="none" w:sz="0" w:space="0" w:color="auto"/>
            <w:bottom w:val="none" w:sz="0" w:space="0" w:color="auto"/>
            <w:right w:val="none" w:sz="0" w:space="0" w:color="auto"/>
          </w:divBdr>
        </w:div>
        <w:div w:id="409162158">
          <w:marLeft w:val="0"/>
          <w:marRight w:val="0"/>
          <w:marTop w:val="0"/>
          <w:marBottom w:val="0"/>
          <w:divBdr>
            <w:top w:val="none" w:sz="0" w:space="0" w:color="auto"/>
            <w:left w:val="none" w:sz="0" w:space="0" w:color="auto"/>
            <w:bottom w:val="none" w:sz="0" w:space="0" w:color="auto"/>
            <w:right w:val="none" w:sz="0" w:space="0" w:color="auto"/>
          </w:divBdr>
        </w:div>
        <w:div w:id="466045112">
          <w:marLeft w:val="0"/>
          <w:marRight w:val="0"/>
          <w:marTop w:val="0"/>
          <w:marBottom w:val="0"/>
          <w:divBdr>
            <w:top w:val="none" w:sz="0" w:space="0" w:color="auto"/>
            <w:left w:val="none" w:sz="0" w:space="0" w:color="auto"/>
            <w:bottom w:val="none" w:sz="0" w:space="0" w:color="auto"/>
            <w:right w:val="none" w:sz="0" w:space="0" w:color="auto"/>
          </w:divBdr>
        </w:div>
        <w:div w:id="469977501">
          <w:marLeft w:val="0"/>
          <w:marRight w:val="0"/>
          <w:marTop w:val="0"/>
          <w:marBottom w:val="0"/>
          <w:divBdr>
            <w:top w:val="none" w:sz="0" w:space="0" w:color="auto"/>
            <w:left w:val="none" w:sz="0" w:space="0" w:color="auto"/>
            <w:bottom w:val="none" w:sz="0" w:space="0" w:color="auto"/>
            <w:right w:val="none" w:sz="0" w:space="0" w:color="auto"/>
          </w:divBdr>
        </w:div>
        <w:div w:id="472649021">
          <w:marLeft w:val="0"/>
          <w:marRight w:val="0"/>
          <w:marTop w:val="0"/>
          <w:marBottom w:val="0"/>
          <w:divBdr>
            <w:top w:val="none" w:sz="0" w:space="0" w:color="auto"/>
            <w:left w:val="none" w:sz="0" w:space="0" w:color="auto"/>
            <w:bottom w:val="none" w:sz="0" w:space="0" w:color="auto"/>
            <w:right w:val="none" w:sz="0" w:space="0" w:color="auto"/>
          </w:divBdr>
        </w:div>
        <w:div w:id="496381627">
          <w:marLeft w:val="0"/>
          <w:marRight w:val="0"/>
          <w:marTop w:val="0"/>
          <w:marBottom w:val="0"/>
          <w:divBdr>
            <w:top w:val="none" w:sz="0" w:space="0" w:color="auto"/>
            <w:left w:val="none" w:sz="0" w:space="0" w:color="auto"/>
            <w:bottom w:val="none" w:sz="0" w:space="0" w:color="auto"/>
            <w:right w:val="none" w:sz="0" w:space="0" w:color="auto"/>
          </w:divBdr>
        </w:div>
        <w:div w:id="506288584">
          <w:marLeft w:val="-75"/>
          <w:marRight w:val="0"/>
          <w:marTop w:val="30"/>
          <w:marBottom w:val="30"/>
          <w:divBdr>
            <w:top w:val="none" w:sz="0" w:space="0" w:color="auto"/>
            <w:left w:val="none" w:sz="0" w:space="0" w:color="auto"/>
            <w:bottom w:val="none" w:sz="0" w:space="0" w:color="auto"/>
            <w:right w:val="none" w:sz="0" w:space="0" w:color="auto"/>
          </w:divBdr>
          <w:divsChild>
            <w:div w:id="20086713">
              <w:marLeft w:val="0"/>
              <w:marRight w:val="0"/>
              <w:marTop w:val="0"/>
              <w:marBottom w:val="0"/>
              <w:divBdr>
                <w:top w:val="none" w:sz="0" w:space="0" w:color="auto"/>
                <w:left w:val="none" w:sz="0" w:space="0" w:color="auto"/>
                <w:bottom w:val="none" w:sz="0" w:space="0" w:color="auto"/>
                <w:right w:val="none" w:sz="0" w:space="0" w:color="auto"/>
              </w:divBdr>
              <w:divsChild>
                <w:div w:id="515995343">
                  <w:marLeft w:val="0"/>
                  <w:marRight w:val="0"/>
                  <w:marTop w:val="0"/>
                  <w:marBottom w:val="0"/>
                  <w:divBdr>
                    <w:top w:val="none" w:sz="0" w:space="0" w:color="auto"/>
                    <w:left w:val="none" w:sz="0" w:space="0" w:color="auto"/>
                    <w:bottom w:val="none" w:sz="0" w:space="0" w:color="auto"/>
                    <w:right w:val="none" w:sz="0" w:space="0" w:color="auto"/>
                  </w:divBdr>
                </w:div>
              </w:divsChild>
            </w:div>
            <w:div w:id="21515668">
              <w:marLeft w:val="0"/>
              <w:marRight w:val="0"/>
              <w:marTop w:val="0"/>
              <w:marBottom w:val="0"/>
              <w:divBdr>
                <w:top w:val="none" w:sz="0" w:space="0" w:color="auto"/>
                <w:left w:val="none" w:sz="0" w:space="0" w:color="auto"/>
                <w:bottom w:val="none" w:sz="0" w:space="0" w:color="auto"/>
                <w:right w:val="none" w:sz="0" w:space="0" w:color="auto"/>
              </w:divBdr>
              <w:divsChild>
                <w:div w:id="718674569">
                  <w:marLeft w:val="0"/>
                  <w:marRight w:val="0"/>
                  <w:marTop w:val="0"/>
                  <w:marBottom w:val="0"/>
                  <w:divBdr>
                    <w:top w:val="none" w:sz="0" w:space="0" w:color="auto"/>
                    <w:left w:val="none" w:sz="0" w:space="0" w:color="auto"/>
                    <w:bottom w:val="none" w:sz="0" w:space="0" w:color="auto"/>
                    <w:right w:val="none" w:sz="0" w:space="0" w:color="auto"/>
                  </w:divBdr>
                </w:div>
              </w:divsChild>
            </w:div>
            <w:div w:id="173108062">
              <w:marLeft w:val="0"/>
              <w:marRight w:val="0"/>
              <w:marTop w:val="0"/>
              <w:marBottom w:val="0"/>
              <w:divBdr>
                <w:top w:val="none" w:sz="0" w:space="0" w:color="auto"/>
                <w:left w:val="none" w:sz="0" w:space="0" w:color="auto"/>
                <w:bottom w:val="none" w:sz="0" w:space="0" w:color="auto"/>
                <w:right w:val="none" w:sz="0" w:space="0" w:color="auto"/>
              </w:divBdr>
              <w:divsChild>
                <w:div w:id="1423139914">
                  <w:marLeft w:val="0"/>
                  <w:marRight w:val="0"/>
                  <w:marTop w:val="0"/>
                  <w:marBottom w:val="0"/>
                  <w:divBdr>
                    <w:top w:val="none" w:sz="0" w:space="0" w:color="auto"/>
                    <w:left w:val="none" w:sz="0" w:space="0" w:color="auto"/>
                    <w:bottom w:val="none" w:sz="0" w:space="0" w:color="auto"/>
                    <w:right w:val="none" w:sz="0" w:space="0" w:color="auto"/>
                  </w:divBdr>
                </w:div>
              </w:divsChild>
            </w:div>
            <w:div w:id="263462701">
              <w:marLeft w:val="0"/>
              <w:marRight w:val="0"/>
              <w:marTop w:val="0"/>
              <w:marBottom w:val="0"/>
              <w:divBdr>
                <w:top w:val="none" w:sz="0" w:space="0" w:color="auto"/>
                <w:left w:val="none" w:sz="0" w:space="0" w:color="auto"/>
                <w:bottom w:val="none" w:sz="0" w:space="0" w:color="auto"/>
                <w:right w:val="none" w:sz="0" w:space="0" w:color="auto"/>
              </w:divBdr>
              <w:divsChild>
                <w:div w:id="1202282777">
                  <w:marLeft w:val="0"/>
                  <w:marRight w:val="0"/>
                  <w:marTop w:val="0"/>
                  <w:marBottom w:val="0"/>
                  <w:divBdr>
                    <w:top w:val="none" w:sz="0" w:space="0" w:color="auto"/>
                    <w:left w:val="none" w:sz="0" w:space="0" w:color="auto"/>
                    <w:bottom w:val="none" w:sz="0" w:space="0" w:color="auto"/>
                    <w:right w:val="none" w:sz="0" w:space="0" w:color="auto"/>
                  </w:divBdr>
                </w:div>
              </w:divsChild>
            </w:div>
            <w:div w:id="291445699">
              <w:marLeft w:val="0"/>
              <w:marRight w:val="0"/>
              <w:marTop w:val="0"/>
              <w:marBottom w:val="0"/>
              <w:divBdr>
                <w:top w:val="none" w:sz="0" w:space="0" w:color="auto"/>
                <w:left w:val="none" w:sz="0" w:space="0" w:color="auto"/>
                <w:bottom w:val="none" w:sz="0" w:space="0" w:color="auto"/>
                <w:right w:val="none" w:sz="0" w:space="0" w:color="auto"/>
              </w:divBdr>
              <w:divsChild>
                <w:div w:id="2123517">
                  <w:marLeft w:val="0"/>
                  <w:marRight w:val="0"/>
                  <w:marTop w:val="0"/>
                  <w:marBottom w:val="0"/>
                  <w:divBdr>
                    <w:top w:val="none" w:sz="0" w:space="0" w:color="auto"/>
                    <w:left w:val="none" w:sz="0" w:space="0" w:color="auto"/>
                    <w:bottom w:val="none" w:sz="0" w:space="0" w:color="auto"/>
                    <w:right w:val="none" w:sz="0" w:space="0" w:color="auto"/>
                  </w:divBdr>
                </w:div>
              </w:divsChild>
            </w:div>
            <w:div w:id="342899443">
              <w:marLeft w:val="0"/>
              <w:marRight w:val="0"/>
              <w:marTop w:val="0"/>
              <w:marBottom w:val="0"/>
              <w:divBdr>
                <w:top w:val="none" w:sz="0" w:space="0" w:color="auto"/>
                <w:left w:val="none" w:sz="0" w:space="0" w:color="auto"/>
                <w:bottom w:val="none" w:sz="0" w:space="0" w:color="auto"/>
                <w:right w:val="none" w:sz="0" w:space="0" w:color="auto"/>
              </w:divBdr>
              <w:divsChild>
                <w:div w:id="1175532264">
                  <w:marLeft w:val="0"/>
                  <w:marRight w:val="0"/>
                  <w:marTop w:val="0"/>
                  <w:marBottom w:val="0"/>
                  <w:divBdr>
                    <w:top w:val="none" w:sz="0" w:space="0" w:color="auto"/>
                    <w:left w:val="none" w:sz="0" w:space="0" w:color="auto"/>
                    <w:bottom w:val="none" w:sz="0" w:space="0" w:color="auto"/>
                    <w:right w:val="none" w:sz="0" w:space="0" w:color="auto"/>
                  </w:divBdr>
                </w:div>
              </w:divsChild>
            </w:div>
            <w:div w:id="345255898">
              <w:marLeft w:val="0"/>
              <w:marRight w:val="0"/>
              <w:marTop w:val="0"/>
              <w:marBottom w:val="0"/>
              <w:divBdr>
                <w:top w:val="none" w:sz="0" w:space="0" w:color="auto"/>
                <w:left w:val="none" w:sz="0" w:space="0" w:color="auto"/>
                <w:bottom w:val="none" w:sz="0" w:space="0" w:color="auto"/>
                <w:right w:val="none" w:sz="0" w:space="0" w:color="auto"/>
              </w:divBdr>
              <w:divsChild>
                <w:div w:id="1171797799">
                  <w:marLeft w:val="0"/>
                  <w:marRight w:val="0"/>
                  <w:marTop w:val="0"/>
                  <w:marBottom w:val="0"/>
                  <w:divBdr>
                    <w:top w:val="none" w:sz="0" w:space="0" w:color="auto"/>
                    <w:left w:val="none" w:sz="0" w:space="0" w:color="auto"/>
                    <w:bottom w:val="none" w:sz="0" w:space="0" w:color="auto"/>
                    <w:right w:val="none" w:sz="0" w:space="0" w:color="auto"/>
                  </w:divBdr>
                </w:div>
                <w:div w:id="1723599957">
                  <w:marLeft w:val="0"/>
                  <w:marRight w:val="0"/>
                  <w:marTop w:val="0"/>
                  <w:marBottom w:val="0"/>
                  <w:divBdr>
                    <w:top w:val="none" w:sz="0" w:space="0" w:color="auto"/>
                    <w:left w:val="none" w:sz="0" w:space="0" w:color="auto"/>
                    <w:bottom w:val="none" w:sz="0" w:space="0" w:color="auto"/>
                    <w:right w:val="none" w:sz="0" w:space="0" w:color="auto"/>
                  </w:divBdr>
                </w:div>
              </w:divsChild>
            </w:div>
            <w:div w:id="427821759">
              <w:marLeft w:val="0"/>
              <w:marRight w:val="0"/>
              <w:marTop w:val="0"/>
              <w:marBottom w:val="0"/>
              <w:divBdr>
                <w:top w:val="none" w:sz="0" w:space="0" w:color="auto"/>
                <w:left w:val="none" w:sz="0" w:space="0" w:color="auto"/>
                <w:bottom w:val="none" w:sz="0" w:space="0" w:color="auto"/>
                <w:right w:val="none" w:sz="0" w:space="0" w:color="auto"/>
              </w:divBdr>
              <w:divsChild>
                <w:div w:id="549193166">
                  <w:marLeft w:val="0"/>
                  <w:marRight w:val="0"/>
                  <w:marTop w:val="0"/>
                  <w:marBottom w:val="0"/>
                  <w:divBdr>
                    <w:top w:val="none" w:sz="0" w:space="0" w:color="auto"/>
                    <w:left w:val="none" w:sz="0" w:space="0" w:color="auto"/>
                    <w:bottom w:val="none" w:sz="0" w:space="0" w:color="auto"/>
                    <w:right w:val="none" w:sz="0" w:space="0" w:color="auto"/>
                  </w:divBdr>
                </w:div>
                <w:div w:id="1082604595">
                  <w:marLeft w:val="0"/>
                  <w:marRight w:val="0"/>
                  <w:marTop w:val="0"/>
                  <w:marBottom w:val="0"/>
                  <w:divBdr>
                    <w:top w:val="none" w:sz="0" w:space="0" w:color="auto"/>
                    <w:left w:val="none" w:sz="0" w:space="0" w:color="auto"/>
                    <w:bottom w:val="none" w:sz="0" w:space="0" w:color="auto"/>
                    <w:right w:val="none" w:sz="0" w:space="0" w:color="auto"/>
                  </w:divBdr>
                </w:div>
              </w:divsChild>
            </w:div>
            <w:div w:id="460076734">
              <w:marLeft w:val="0"/>
              <w:marRight w:val="0"/>
              <w:marTop w:val="0"/>
              <w:marBottom w:val="0"/>
              <w:divBdr>
                <w:top w:val="none" w:sz="0" w:space="0" w:color="auto"/>
                <w:left w:val="none" w:sz="0" w:space="0" w:color="auto"/>
                <w:bottom w:val="none" w:sz="0" w:space="0" w:color="auto"/>
                <w:right w:val="none" w:sz="0" w:space="0" w:color="auto"/>
              </w:divBdr>
              <w:divsChild>
                <w:div w:id="1584341302">
                  <w:marLeft w:val="0"/>
                  <w:marRight w:val="0"/>
                  <w:marTop w:val="0"/>
                  <w:marBottom w:val="0"/>
                  <w:divBdr>
                    <w:top w:val="none" w:sz="0" w:space="0" w:color="auto"/>
                    <w:left w:val="none" w:sz="0" w:space="0" w:color="auto"/>
                    <w:bottom w:val="none" w:sz="0" w:space="0" w:color="auto"/>
                    <w:right w:val="none" w:sz="0" w:space="0" w:color="auto"/>
                  </w:divBdr>
                </w:div>
              </w:divsChild>
            </w:div>
            <w:div w:id="564414298">
              <w:marLeft w:val="0"/>
              <w:marRight w:val="0"/>
              <w:marTop w:val="0"/>
              <w:marBottom w:val="0"/>
              <w:divBdr>
                <w:top w:val="none" w:sz="0" w:space="0" w:color="auto"/>
                <w:left w:val="none" w:sz="0" w:space="0" w:color="auto"/>
                <w:bottom w:val="none" w:sz="0" w:space="0" w:color="auto"/>
                <w:right w:val="none" w:sz="0" w:space="0" w:color="auto"/>
              </w:divBdr>
              <w:divsChild>
                <w:div w:id="855657571">
                  <w:marLeft w:val="0"/>
                  <w:marRight w:val="0"/>
                  <w:marTop w:val="0"/>
                  <w:marBottom w:val="0"/>
                  <w:divBdr>
                    <w:top w:val="none" w:sz="0" w:space="0" w:color="auto"/>
                    <w:left w:val="none" w:sz="0" w:space="0" w:color="auto"/>
                    <w:bottom w:val="none" w:sz="0" w:space="0" w:color="auto"/>
                    <w:right w:val="none" w:sz="0" w:space="0" w:color="auto"/>
                  </w:divBdr>
                </w:div>
              </w:divsChild>
            </w:div>
            <w:div w:id="595138942">
              <w:marLeft w:val="0"/>
              <w:marRight w:val="0"/>
              <w:marTop w:val="0"/>
              <w:marBottom w:val="0"/>
              <w:divBdr>
                <w:top w:val="none" w:sz="0" w:space="0" w:color="auto"/>
                <w:left w:val="none" w:sz="0" w:space="0" w:color="auto"/>
                <w:bottom w:val="none" w:sz="0" w:space="0" w:color="auto"/>
                <w:right w:val="none" w:sz="0" w:space="0" w:color="auto"/>
              </w:divBdr>
              <w:divsChild>
                <w:div w:id="670330999">
                  <w:marLeft w:val="0"/>
                  <w:marRight w:val="0"/>
                  <w:marTop w:val="0"/>
                  <w:marBottom w:val="0"/>
                  <w:divBdr>
                    <w:top w:val="none" w:sz="0" w:space="0" w:color="auto"/>
                    <w:left w:val="none" w:sz="0" w:space="0" w:color="auto"/>
                    <w:bottom w:val="none" w:sz="0" w:space="0" w:color="auto"/>
                    <w:right w:val="none" w:sz="0" w:space="0" w:color="auto"/>
                  </w:divBdr>
                </w:div>
                <w:div w:id="882061343">
                  <w:marLeft w:val="0"/>
                  <w:marRight w:val="0"/>
                  <w:marTop w:val="0"/>
                  <w:marBottom w:val="0"/>
                  <w:divBdr>
                    <w:top w:val="none" w:sz="0" w:space="0" w:color="auto"/>
                    <w:left w:val="none" w:sz="0" w:space="0" w:color="auto"/>
                    <w:bottom w:val="none" w:sz="0" w:space="0" w:color="auto"/>
                    <w:right w:val="none" w:sz="0" w:space="0" w:color="auto"/>
                  </w:divBdr>
                </w:div>
              </w:divsChild>
            </w:div>
            <w:div w:id="688945599">
              <w:marLeft w:val="0"/>
              <w:marRight w:val="0"/>
              <w:marTop w:val="0"/>
              <w:marBottom w:val="0"/>
              <w:divBdr>
                <w:top w:val="none" w:sz="0" w:space="0" w:color="auto"/>
                <w:left w:val="none" w:sz="0" w:space="0" w:color="auto"/>
                <w:bottom w:val="none" w:sz="0" w:space="0" w:color="auto"/>
                <w:right w:val="none" w:sz="0" w:space="0" w:color="auto"/>
              </w:divBdr>
              <w:divsChild>
                <w:div w:id="835341949">
                  <w:marLeft w:val="0"/>
                  <w:marRight w:val="0"/>
                  <w:marTop w:val="0"/>
                  <w:marBottom w:val="0"/>
                  <w:divBdr>
                    <w:top w:val="none" w:sz="0" w:space="0" w:color="auto"/>
                    <w:left w:val="none" w:sz="0" w:space="0" w:color="auto"/>
                    <w:bottom w:val="none" w:sz="0" w:space="0" w:color="auto"/>
                    <w:right w:val="none" w:sz="0" w:space="0" w:color="auto"/>
                  </w:divBdr>
                </w:div>
              </w:divsChild>
            </w:div>
            <w:div w:id="822425852">
              <w:marLeft w:val="0"/>
              <w:marRight w:val="0"/>
              <w:marTop w:val="0"/>
              <w:marBottom w:val="0"/>
              <w:divBdr>
                <w:top w:val="none" w:sz="0" w:space="0" w:color="auto"/>
                <w:left w:val="none" w:sz="0" w:space="0" w:color="auto"/>
                <w:bottom w:val="none" w:sz="0" w:space="0" w:color="auto"/>
                <w:right w:val="none" w:sz="0" w:space="0" w:color="auto"/>
              </w:divBdr>
              <w:divsChild>
                <w:div w:id="233055749">
                  <w:marLeft w:val="0"/>
                  <w:marRight w:val="0"/>
                  <w:marTop w:val="0"/>
                  <w:marBottom w:val="0"/>
                  <w:divBdr>
                    <w:top w:val="none" w:sz="0" w:space="0" w:color="auto"/>
                    <w:left w:val="none" w:sz="0" w:space="0" w:color="auto"/>
                    <w:bottom w:val="none" w:sz="0" w:space="0" w:color="auto"/>
                    <w:right w:val="none" w:sz="0" w:space="0" w:color="auto"/>
                  </w:divBdr>
                </w:div>
                <w:div w:id="411859383">
                  <w:marLeft w:val="0"/>
                  <w:marRight w:val="0"/>
                  <w:marTop w:val="0"/>
                  <w:marBottom w:val="0"/>
                  <w:divBdr>
                    <w:top w:val="none" w:sz="0" w:space="0" w:color="auto"/>
                    <w:left w:val="none" w:sz="0" w:space="0" w:color="auto"/>
                    <w:bottom w:val="none" w:sz="0" w:space="0" w:color="auto"/>
                    <w:right w:val="none" w:sz="0" w:space="0" w:color="auto"/>
                  </w:divBdr>
                </w:div>
                <w:div w:id="463159452">
                  <w:marLeft w:val="0"/>
                  <w:marRight w:val="0"/>
                  <w:marTop w:val="0"/>
                  <w:marBottom w:val="0"/>
                  <w:divBdr>
                    <w:top w:val="none" w:sz="0" w:space="0" w:color="auto"/>
                    <w:left w:val="none" w:sz="0" w:space="0" w:color="auto"/>
                    <w:bottom w:val="none" w:sz="0" w:space="0" w:color="auto"/>
                    <w:right w:val="none" w:sz="0" w:space="0" w:color="auto"/>
                  </w:divBdr>
                </w:div>
              </w:divsChild>
            </w:div>
            <w:div w:id="1143808701">
              <w:marLeft w:val="0"/>
              <w:marRight w:val="0"/>
              <w:marTop w:val="0"/>
              <w:marBottom w:val="0"/>
              <w:divBdr>
                <w:top w:val="none" w:sz="0" w:space="0" w:color="auto"/>
                <w:left w:val="none" w:sz="0" w:space="0" w:color="auto"/>
                <w:bottom w:val="none" w:sz="0" w:space="0" w:color="auto"/>
                <w:right w:val="none" w:sz="0" w:space="0" w:color="auto"/>
              </w:divBdr>
              <w:divsChild>
                <w:div w:id="302275172">
                  <w:marLeft w:val="0"/>
                  <w:marRight w:val="0"/>
                  <w:marTop w:val="0"/>
                  <w:marBottom w:val="0"/>
                  <w:divBdr>
                    <w:top w:val="none" w:sz="0" w:space="0" w:color="auto"/>
                    <w:left w:val="none" w:sz="0" w:space="0" w:color="auto"/>
                    <w:bottom w:val="none" w:sz="0" w:space="0" w:color="auto"/>
                    <w:right w:val="none" w:sz="0" w:space="0" w:color="auto"/>
                  </w:divBdr>
                </w:div>
              </w:divsChild>
            </w:div>
            <w:div w:id="1420100342">
              <w:marLeft w:val="0"/>
              <w:marRight w:val="0"/>
              <w:marTop w:val="0"/>
              <w:marBottom w:val="0"/>
              <w:divBdr>
                <w:top w:val="none" w:sz="0" w:space="0" w:color="auto"/>
                <w:left w:val="none" w:sz="0" w:space="0" w:color="auto"/>
                <w:bottom w:val="none" w:sz="0" w:space="0" w:color="auto"/>
                <w:right w:val="none" w:sz="0" w:space="0" w:color="auto"/>
              </w:divBdr>
              <w:divsChild>
                <w:div w:id="230819292">
                  <w:marLeft w:val="0"/>
                  <w:marRight w:val="0"/>
                  <w:marTop w:val="0"/>
                  <w:marBottom w:val="0"/>
                  <w:divBdr>
                    <w:top w:val="none" w:sz="0" w:space="0" w:color="auto"/>
                    <w:left w:val="none" w:sz="0" w:space="0" w:color="auto"/>
                    <w:bottom w:val="none" w:sz="0" w:space="0" w:color="auto"/>
                    <w:right w:val="none" w:sz="0" w:space="0" w:color="auto"/>
                  </w:divBdr>
                </w:div>
              </w:divsChild>
            </w:div>
            <w:div w:id="1554855071">
              <w:marLeft w:val="0"/>
              <w:marRight w:val="0"/>
              <w:marTop w:val="0"/>
              <w:marBottom w:val="0"/>
              <w:divBdr>
                <w:top w:val="none" w:sz="0" w:space="0" w:color="auto"/>
                <w:left w:val="none" w:sz="0" w:space="0" w:color="auto"/>
                <w:bottom w:val="none" w:sz="0" w:space="0" w:color="auto"/>
                <w:right w:val="none" w:sz="0" w:space="0" w:color="auto"/>
              </w:divBdr>
              <w:divsChild>
                <w:div w:id="2248620">
                  <w:marLeft w:val="0"/>
                  <w:marRight w:val="0"/>
                  <w:marTop w:val="0"/>
                  <w:marBottom w:val="0"/>
                  <w:divBdr>
                    <w:top w:val="none" w:sz="0" w:space="0" w:color="auto"/>
                    <w:left w:val="none" w:sz="0" w:space="0" w:color="auto"/>
                    <w:bottom w:val="none" w:sz="0" w:space="0" w:color="auto"/>
                    <w:right w:val="none" w:sz="0" w:space="0" w:color="auto"/>
                  </w:divBdr>
                </w:div>
                <w:div w:id="517043310">
                  <w:marLeft w:val="0"/>
                  <w:marRight w:val="0"/>
                  <w:marTop w:val="0"/>
                  <w:marBottom w:val="0"/>
                  <w:divBdr>
                    <w:top w:val="none" w:sz="0" w:space="0" w:color="auto"/>
                    <w:left w:val="none" w:sz="0" w:space="0" w:color="auto"/>
                    <w:bottom w:val="none" w:sz="0" w:space="0" w:color="auto"/>
                    <w:right w:val="none" w:sz="0" w:space="0" w:color="auto"/>
                  </w:divBdr>
                </w:div>
                <w:div w:id="1452899883">
                  <w:marLeft w:val="0"/>
                  <w:marRight w:val="0"/>
                  <w:marTop w:val="0"/>
                  <w:marBottom w:val="0"/>
                  <w:divBdr>
                    <w:top w:val="none" w:sz="0" w:space="0" w:color="auto"/>
                    <w:left w:val="none" w:sz="0" w:space="0" w:color="auto"/>
                    <w:bottom w:val="none" w:sz="0" w:space="0" w:color="auto"/>
                    <w:right w:val="none" w:sz="0" w:space="0" w:color="auto"/>
                  </w:divBdr>
                </w:div>
              </w:divsChild>
            </w:div>
            <w:div w:id="2014986549">
              <w:marLeft w:val="0"/>
              <w:marRight w:val="0"/>
              <w:marTop w:val="0"/>
              <w:marBottom w:val="0"/>
              <w:divBdr>
                <w:top w:val="none" w:sz="0" w:space="0" w:color="auto"/>
                <w:left w:val="none" w:sz="0" w:space="0" w:color="auto"/>
                <w:bottom w:val="none" w:sz="0" w:space="0" w:color="auto"/>
                <w:right w:val="none" w:sz="0" w:space="0" w:color="auto"/>
              </w:divBdr>
              <w:divsChild>
                <w:div w:id="27783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6484">
          <w:marLeft w:val="0"/>
          <w:marRight w:val="0"/>
          <w:marTop w:val="0"/>
          <w:marBottom w:val="0"/>
          <w:divBdr>
            <w:top w:val="none" w:sz="0" w:space="0" w:color="auto"/>
            <w:left w:val="none" w:sz="0" w:space="0" w:color="auto"/>
            <w:bottom w:val="none" w:sz="0" w:space="0" w:color="auto"/>
            <w:right w:val="none" w:sz="0" w:space="0" w:color="auto"/>
          </w:divBdr>
        </w:div>
        <w:div w:id="569341152">
          <w:marLeft w:val="0"/>
          <w:marRight w:val="0"/>
          <w:marTop w:val="0"/>
          <w:marBottom w:val="0"/>
          <w:divBdr>
            <w:top w:val="none" w:sz="0" w:space="0" w:color="auto"/>
            <w:left w:val="none" w:sz="0" w:space="0" w:color="auto"/>
            <w:bottom w:val="none" w:sz="0" w:space="0" w:color="auto"/>
            <w:right w:val="none" w:sz="0" w:space="0" w:color="auto"/>
          </w:divBdr>
        </w:div>
        <w:div w:id="599526672">
          <w:marLeft w:val="0"/>
          <w:marRight w:val="0"/>
          <w:marTop w:val="0"/>
          <w:marBottom w:val="0"/>
          <w:divBdr>
            <w:top w:val="none" w:sz="0" w:space="0" w:color="auto"/>
            <w:left w:val="none" w:sz="0" w:space="0" w:color="auto"/>
            <w:bottom w:val="none" w:sz="0" w:space="0" w:color="auto"/>
            <w:right w:val="none" w:sz="0" w:space="0" w:color="auto"/>
          </w:divBdr>
        </w:div>
        <w:div w:id="639842764">
          <w:marLeft w:val="0"/>
          <w:marRight w:val="0"/>
          <w:marTop w:val="0"/>
          <w:marBottom w:val="0"/>
          <w:divBdr>
            <w:top w:val="none" w:sz="0" w:space="0" w:color="auto"/>
            <w:left w:val="none" w:sz="0" w:space="0" w:color="auto"/>
            <w:bottom w:val="none" w:sz="0" w:space="0" w:color="auto"/>
            <w:right w:val="none" w:sz="0" w:space="0" w:color="auto"/>
          </w:divBdr>
        </w:div>
        <w:div w:id="662859935">
          <w:marLeft w:val="-75"/>
          <w:marRight w:val="0"/>
          <w:marTop w:val="30"/>
          <w:marBottom w:val="30"/>
          <w:divBdr>
            <w:top w:val="none" w:sz="0" w:space="0" w:color="auto"/>
            <w:left w:val="none" w:sz="0" w:space="0" w:color="auto"/>
            <w:bottom w:val="none" w:sz="0" w:space="0" w:color="auto"/>
            <w:right w:val="none" w:sz="0" w:space="0" w:color="auto"/>
          </w:divBdr>
          <w:divsChild>
            <w:div w:id="39205379">
              <w:marLeft w:val="0"/>
              <w:marRight w:val="0"/>
              <w:marTop w:val="0"/>
              <w:marBottom w:val="0"/>
              <w:divBdr>
                <w:top w:val="none" w:sz="0" w:space="0" w:color="auto"/>
                <w:left w:val="none" w:sz="0" w:space="0" w:color="auto"/>
                <w:bottom w:val="none" w:sz="0" w:space="0" w:color="auto"/>
                <w:right w:val="none" w:sz="0" w:space="0" w:color="auto"/>
              </w:divBdr>
              <w:divsChild>
                <w:div w:id="1576085884">
                  <w:marLeft w:val="0"/>
                  <w:marRight w:val="0"/>
                  <w:marTop w:val="0"/>
                  <w:marBottom w:val="0"/>
                  <w:divBdr>
                    <w:top w:val="none" w:sz="0" w:space="0" w:color="auto"/>
                    <w:left w:val="none" w:sz="0" w:space="0" w:color="auto"/>
                    <w:bottom w:val="none" w:sz="0" w:space="0" w:color="auto"/>
                    <w:right w:val="none" w:sz="0" w:space="0" w:color="auto"/>
                  </w:divBdr>
                </w:div>
              </w:divsChild>
            </w:div>
            <w:div w:id="49614315">
              <w:marLeft w:val="0"/>
              <w:marRight w:val="0"/>
              <w:marTop w:val="0"/>
              <w:marBottom w:val="0"/>
              <w:divBdr>
                <w:top w:val="none" w:sz="0" w:space="0" w:color="auto"/>
                <w:left w:val="none" w:sz="0" w:space="0" w:color="auto"/>
                <w:bottom w:val="none" w:sz="0" w:space="0" w:color="auto"/>
                <w:right w:val="none" w:sz="0" w:space="0" w:color="auto"/>
              </w:divBdr>
              <w:divsChild>
                <w:div w:id="346561514">
                  <w:marLeft w:val="0"/>
                  <w:marRight w:val="0"/>
                  <w:marTop w:val="0"/>
                  <w:marBottom w:val="0"/>
                  <w:divBdr>
                    <w:top w:val="none" w:sz="0" w:space="0" w:color="auto"/>
                    <w:left w:val="none" w:sz="0" w:space="0" w:color="auto"/>
                    <w:bottom w:val="none" w:sz="0" w:space="0" w:color="auto"/>
                    <w:right w:val="none" w:sz="0" w:space="0" w:color="auto"/>
                  </w:divBdr>
                </w:div>
              </w:divsChild>
            </w:div>
            <w:div w:id="90470264">
              <w:marLeft w:val="0"/>
              <w:marRight w:val="0"/>
              <w:marTop w:val="0"/>
              <w:marBottom w:val="0"/>
              <w:divBdr>
                <w:top w:val="none" w:sz="0" w:space="0" w:color="auto"/>
                <w:left w:val="none" w:sz="0" w:space="0" w:color="auto"/>
                <w:bottom w:val="none" w:sz="0" w:space="0" w:color="auto"/>
                <w:right w:val="none" w:sz="0" w:space="0" w:color="auto"/>
              </w:divBdr>
              <w:divsChild>
                <w:div w:id="271783544">
                  <w:marLeft w:val="0"/>
                  <w:marRight w:val="0"/>
                  <w:marTop w:val="0"/>
                  <w:marBottom w:val="0"/>
                  <w:divBdr>
                    <w:top w:val="none" w:sz="0" w:space="0" w:color="auto"/>
                    <w:left w:val="none" w:sz="0" w:space="0" w:color="auto"/>
                    <w:bottom w:val="none" w:sz="0" w:space="0" w:color="auto"/>
                    <w:right w:val="none" w:sz="0" w:space="0" w:color="auto"/>
                  </w:divBdr>
                </w:div>
              </w:divsChild>
            </w:div>
            <w:div w:id="168570160">
              <w:marLeft w:val="0"/>
              <w:marRight w:val="0"/>
              <w:marTop w:val="0"/>
              <w:marBottom w:val="0"/>
              <w:divBdr>
                <w:top w:val="none" w:sz="0" w:space="0" w:color="auto"/>
                <w:left w:val="none" w:sz="0" w:space="0" w:color="auto"/>
                <w:bottom w:val="none" w:sz="0" w:space="0" w:color="auto"/>
                <w:right w:val="none" w:sz="0" w:space="0" w:color="auto"/>
              </w:divBdr>
              <w:divsChild>
                <w:div w:id="203717569">
                  <w:marLeft w:val="0"/>
                  <w:marRight w:val="0"/>
                  <w:marTop w:val="0"/>
                  <w:marBottom w:val="0"/>
                  <w:divBdr>
                    <w:top w:val="none" w:sz="0" w:space="0" w:color="auto"/>
                    <w:left w:val="none" w:sz="0" w:space="0" w:color="auto"/>
                    <w:bottom w:val="none" w:sz="0" w:space="0" w:color="auto"/>
                    <w:right w:val="none" w:sz="0" w:space="0" w:color="auto"/>
                  </w:divBdr>
                </w:div>
                <w:div w:id="777682860">
                  <w:marLeft w:val="0"/>
                  <w:marRight w:val="0"/>
                  <w:marTop w:val="0"/>
                  <w:marBottom w:val="0"/>
                  <w:divBdr>
                    <w:top w:val="none" w:sz="0" w:space="0" w:color="auto"/>
                    <w:left w:val="none" w:sz="0" w:space="0" w:color="auto"/>
                    <w:bottom w:val="none" w:sz="0" w:space="0" w:color="auto"/>
                    <w:right w:val="none" w:sz="0" w:space="0" w:color="auto"/>
                  </w:divBdr>
                </w:div>
                <w:div w:id="1003515298">
                  <w:marLeft w:val="0"/>
                  <w:marRight w:val="0"/>
                  <w:marTop w:val="0"/>
                  <w:marBottom w:val="0"/>
                  <w:divBdr>
                    <w:top w:val="none" w:sz="0" w:space="0" w:color="auto"/>
                    <w:left w:val="none" w:sz="0" w:space="0" w:color="auto"/>
                    <w:bottom w:val="none" w:sz="0" w:space="0" w:color="auto"/>
                    <w:right w:val="none" w:sz="0" w:space="0" w:color="auto"/>
                  </w:divBdr>
                </w:div>
                <w:div w:id="1425229194">
                  <w:marLeft w:val="0"/>
                  <w:marRight w:val="0"/>
                  <w:marTop w:val="0"/>
                  <w:marBottom w:val="0"/>
                  <w:divBdr>
                    <w:top w:val="none" w:sz="0" w:space="0" w:color="auto"/>
                    <w:left w:val="none" w:sz="0" w:space="0" w:color="auto"/>
                    <w:bottom w:val="none" w:sz="0" w:space="0" w:color="auto"/>
                    <w:right w:val="none" w:sz="0" w:space="0" w:color="auto"/>
                  </w:divBdr>
                </w:div>
                <w:div w:id="1530952969">
                  <w:marLeft w:val="0"/>
                  <w:marRight w:val="0"/>
                  <w:marTop w:val="0"/>
                  <w:marBottom w:val="0"/>
                  <w:divBdr>
                    <w:top w:val="none" w:sz="0" w:space="0" w:color="auto"/>
                    <w:left w:val="none" w:sz="0" w:space="0" w:color="auto"/>
                    <w:bottom w:val="none" w:sz="0" w:space="0" w:color="auto"/>
                    <w:right w:val="none" w:sz="0" w:space="0" w:color="auto"/>
                  </w:divBdr>
                </w:div>
                <w:div w:id="1665628227">
                  <w:marLeft w:val="0"/>
                  <w:marRight w:val="0"/>
                  <w:marTop w:val="0"/>
                  <w:marBottom w:val="0"/>
                  <w:divBdr>
                    <w:top w:val="none" w:sz="0" w:space="0" w:color="auto"/>
                    <w:left w:val="none" w:sz="0" w:space="0" w:color="auto"/>
                    <w:bottom w:val="none" w:sz="0" w:space="0" w:color="auto"/>
                    <w:right w:val="none" w:sz="0" w:space="0" w:color="auto"/>
                  </w:divBdr>
                </w:div>
                <w:div w:id="1807697474">
                  <w:marLeft w:val="0"/>
                  <w:marRight w:val="0"/>
                  <w:marTop w:val="0"/>
                  <w:marBottom w:val="0"/>
                  <w:divBdr>
                    <w:top w:val="none" w:sz="0" w:space="0" w:color="auto"/>
                    <w:left w:val="none" w:sz="0" w:space="0" w:color="auto"/>
                    <w:bottom w:val="none" w:sz="0" w:space="0" w:color="auto"/>
                    <w:right w:val="none" w:sz="0" w:space="0" w:color="auto"/>
                  </w:divBdr>
                </w:div>
                <w:div w:id="1975403237">
                  <w:marLeft w:val="0"/>
                  <w:marRight w:val="0"/>
                  <w:marTop w:val="0"/>
                  <w:marBottom w:val="0"/>
                  <w:divBdr>
                    <w:top w:val="none" w:sz="0" w:space="0" w:color="auto"/>
                    <w:left w:val="none" w:sz="0" w:space="0" w:color="auto"/>
                    <w:bottom w:val="none" w:sz="0" w:space="0" w:color="auto"/>
                    <w:right w:val="none" w:sz="0" w:space="0" w:color="auto"/>
                  </w:divBdr>
                </w:div>
              </w:divsChild>
            </w:div>
            <w:div w:id="188491951">
              <w:marLeft w:val="0"/>
              <w:marRight w:val="0"/>
              <w:marTop w:val="0"/>
              <w:marBottom w:val="0"/>
              <w:divBdr>
                <w:top w:val="none" w:sz="0" w:space="0" w:color="auto"/>
                <w:left w:val="none" w:sz="0" w:space="0" w:color="auto"/>
                <w:bottom w:val="none" w:sz="0" w:space="0" w:color="auto"/>
                <w:right w:val="none" w:sz="0" w:space="0" w:color="auto"/>
              </w:divBdr>
              <w:divsChild>
                <w:div w:id="1033381717">
                  <w:marLeft w:val="0"/>
                  <w:marRight w:val="0"/>
                  <w:marTop w:val="0"/>
                  <w:marBottom w:val="0"/>
                  <w:divBdr>
                    <w:top w:val="none" w:sz="0" w:space="0" w:color="auto"/>
                    <w:left w:val="none" w:sz="0" w:space="0" w:color="auto"/>
                    <w:bottom w:val="none" w:sz="0" w:space="0" w:color="auto"/>
                    <w:right w:val="none" w:sz="0" w:space="0" w:color="auto"/>
                  </w:divBdr>
                </w:div>
              </w:divsChild>
            </w:div>
            <w:div w:id="343828526">
              <w:marLeft w:val="0"/>
              <w:marRight w:val="0"/>
              <w:marTop w:val="0"/>
              <w:marBottom w:val="0"/>
              <w:divBdr>
                <w:top w:val="none" w:sz="0" w:space="0" w:color="auto"/>
                <w:left w:val="none" w:sz="0" w:space="0" w:color="auto"/>
                <w:bottom w:val="none" w:sz="0" w:space="0" w:color="auto"/>
                <w:right w:val="none" w:sz="0" w:space="0" w:color="auto"/>
              </w:divBdr>
              <w:divsChild>
                <w:div w:id="1733844679">
                  <w:marLeft w:val="0"/>
                  <w:marRight w:val="0"/>
                  <w:marTop w:val="0"/>
                  <w:marBottom w:val="0"/>
                  <w:divBdr>
                    <w:top w:val="none" w:sz="0" w:space="0" w:color="auto"/>
                    <w:left w:val="none" w:sz="0" w:space="0" w:color="auto"/>
                    <w:bottom w:val="none" w:sz="0" w:space="0" w:color="auto"/>
                    <w:right w:val="none" w:sz="0" w:space="0" w:color="auto"/>
                  </w:divBdr>
                </w:div>
              </w:divsChild>
            </w:div>
            <w:div w:id="380329572">
              <w:marLeft w:val="0"/>
              <w:marRight w:val="0"/>
              <w:marTop w:val="0"/>
              <w:marBottom w:val="0"/>
              <w:divBdr>
                <w:top w:val="none" w:sz="0" w:space="0" w:color="auto"/>
                <w:left w:val="none" w:sz="0" w:space="0" w:color="auto"/>
                <w:bottom w:val="none" w:sz="0" w:space="0" w:color="auto"/>
                <w:right w:val="none" w:sz="0" w:space="0" w:color="auto"/>
              </w:divBdr>
              <w:divsChild>
                <w:div w:id="613903285">
                  <w:marLeft w:val="0"/>
                  <w:marRight w:val="0"/>
                  <w:marTop w:val="0"/>
                  <w:marBottom w:val="0"/>
                  <w:divBdr>
                    <w:top w:val="none" w:sz="0" w:space="0" w:color="auto"/>
                    <w:left w:val="none" w:sz="0" w:space="0" w:color="auto"/>
                    <w:bottom w:val="none" w:sz="0" w:space="0" w:color="auto"/>
                    <w:right w:val="none" w:sz="0" w:space="0" w:color="auto"/>
                  </w:divBdr>
                </w:div>
              </w:divsChild>
            </w:div>
            <w:div w:id="468517008">
              <w:marLeft w:val="0"/>
              <w:marRight w:val="0"/>
              <w:marTop w:val="0"/>
              <w:marBottom w:val="0"/>
              <w:divBdr>
                <w:top w:val="none" w:sz="0" w:space="0" w:color="auto"/>
                <w:left w:val="none" w:sz="0" w:space="0" w:color="auto"/>
                <w:bottom w:val="none" w:sz="0" w:space="0" w:color="auto"/>
                <w:right w:val="none" w:sz="0" w:space="0" w:color="auto"/>
              </w:divBdr>
              <w:divsChild>
                <w:div w:id="8725043">
                  <w:marLeft w:val="0"/>
                  <w:marRight w:val="0"/>
                  <w:marTop w:val="0"/>
                  <w:marBottom w:val="0"/>
                  <w:divBdr>
                    <w:top w:val="none" w:sz="0" w:space="0" w:color="auto"/>
                    <w:left w:val="none" w:sz="0" w:space="0" w:color="auto"/>
                    <w:bottom w:val="none" w:sz="0" w:space="0" w:color="auto"/>
                    <w:right w:val="none" w:sz="0" w:space="0" w:color="auto"/>
                  </w:divBdr>
                </w:div>
                <w:div w:id="1979646893">
                  <w:marLeft w:val="0"/>
                  <w:marRight w:val="0"/>
                  <w:marTop w:val="0"/>
                  <w:marBottom w:val="0"/>
                  <w:divBdr>
                    <w:top w:val="none" w:sz="0" w:space="0" w:color="auto"/>
                    <w:left w:val="none" w:sz="0" w:space="0" w:color="auto"/>
                    <w:bottom w:val="none" w:sz="0" w:space="0" w:color="auto"/>
                    <w:right w:val="none" w:sz="0" w:space="0" w:color="auto"/>
                  </w:divBdr>
                </w:div>
              </w:divsChild>
            </w:div>
            <w:div w:id="773020329">
              <w:marLeft w:val="0"/>
              <w:marRight w:val="0"/>
              <w:marTop w:val="0"/>
              <w:marBottom w:val="0"/>
              <w:divBdr>
                <w:top w:val="none" w:sz="0" w:space="0" w:color="auto"/>
                <w:left w:val="none" w:sz="0" w:space="0" w:color="auto"/>
                <w:bottom w:val="none" w:sz="0" w:space="0" w:color="auto"/>
                <w:right w:val="none" w:sz="0" w:space="0" w:color="auto"/>
              </w:divBdr>
              <w:divsChild>
                <w:div w:id="637687682">
                  <w:marLeft w:val="0"/>
                  <w:marRight w:val="0"/>
                  <w:marTop w:val="0"/>
                  <w:marBottom w:val="0"/>
                  <w:divBdr>
                    <w:top w:val="none" w:sz="0" w:space="0" w:color="auto"/>
                    <w:left w:val="none" w:sz="0" w:space="0" w:color="auto"/>
                    <w:bottom w:val="none" w:sz="0" w:space="0" w:color="auto"/>
                    <w:right w:val="none" w:sz="0" w:space="0" w:color="auto"/>
                  </w:divBdr>
                </w:div>
              </w:divsChild>
            </w:div>
            <w:div w:id="800462860">
              <w:marLeft w:val="0"/>
              <w:marRight w:val="0"/>
              <w:marTop w:val="0"/>
              <w:marBottom w:val="0"/>
              <w:divBdr>
                <w:top w:val="none" w:sz="0" w:space="0" w:color="auto"/>
                <w:left w:val="none" w:sz="0" w:space="0" w:color="auto"/>
                <w:bottom w:val="none" w:sz="0" w:space="0" w:color="auto"/>
                <w:right w:val="none" w:sz="0" w:space="0" w:color="auto"/>
              </w:divBdr>
              <w:divsChild>
                <w:div w:id="1402294002">
                  <w:marLeft w:val="0"/>
                  <w:marRight w:val="0"/>
                  <w:marTop w:val="0"/>
                  <w:marBottom w:val="0"/>
                  <w:divBdr>
                    <w:top w:val="none" w:sz="0" w:space="0" w:color="auto"/>
                    <w:left w:val="none" w:sz="0" w:space="0" w:color="auto"/>
                    <w:bottom w:val="none" w:sz="0" w:space="0" w:color="auto"/>
                    <w:right w:val="none" w:sz="0" w:space="0" w:color="auto"/>
                  </w:divBdr>
                </w:div>
              </w:divsChild>
            </w:div>
            <w:div w:id="893085967">
              <w:marLeft w:val="0"/>
              <w:marRight w:val="0"/>
              <w:marTop w:val="0"/>
              <w:marBottom w:val="0"/>
              <w:divBdr>
                <w:top w:val="none" w:sz="0" w:space="0" w:color="auto"/>
                <w:left w:val="none" w:sz="0" w:space="0" w:color="auto"/>
                <w:bottom w:val="none" w:sz="0" w:space="0" w:color="auto"/>
                <w:right w:val="none" w:sz="0" w:space="0" w:color="auto"/>
              </w:divBdr>
              <w:divsChild>
                <w:div w:id="100536090">
                  <w:marLeft w:val="0"/>
                  <w:marRight w:val="0"/>
                  <w:marTop w:val="0"/>
                  <w:marBottom w:val="0"/>
                  <w:divBdr>
                    <w:top w:val="none" w:sz="0" w:space="0" w:color="auto"/>
                    <w:left w:val="none" w:sz="0" w:space="0" w:color="auto"/>
                    <w:bottom w:val="none" w:sz="0" w:space="0" w:color="auto"/>
                    <w:right w:val="none" w:sz="0" w:space="0" w:color="auto"/>
                  </w:divBdr>
                </w:div>
                <w:div w:id="1580214930">
                  <w:marLeft w:val="0"/>
                  <w:marRight w:val="0"/>
                  <w:marTop w:val="0"/>
                  <w:marBottom w:val="0"/>
                  <w:divBdr>
                    <w:top w:val="none" w:sz="0" w:space="0" w:color="auto"/>
                    <w:left w:val="none" w:sz="0" w:space="0" w:color="auto"/>
                    <w:bottom w:val="none" w:sz="0" w:space="0" w:color="auto"/>
                    <w:right w:val="none" w:sz="0" w:space="0" w:color="auto"/>
                  </w:divBdr>
                </w:div>
              </w:divsChild>
            </w:div>
            <w:div w:id="1015115533">
              <w:marLeft w:val="0"/>
              <w:marRight w:val="0"/>
              <w:marTop w:val="0"/>
              <w:marBottom w:val="0"/>
              <w:divBdr>
                <w:top w:val="none" w:sz="0" w:space="0" w:color="auto"/>
                <w:left w:val="none" w:sz="0" w:space="0" w:color="auto"/>
                <w:bottom w:val="none" w:sz="0" w:space="0" w:color="auto"/>
                <w:right w:val="none" w:sz="0" w:space="0" w:color="auto"/>
              </w:divBdr>
              <w:divsChild>
                <w:div w:id="1687051919">
                  <w:marLeft w:val="0"/>
                  <w:marRight w:val="0"/>
                  <w:marTop w:val="0"/>
                  <w:marBottom w:val="0"/>
                  <w:divBdr>
                    <w:top w:val="none" w:sz="0" w:space="0" w:color="auto"/>
                    <w:left w:val="none" w:sz="0" w:space="0" w:color="auto"/>
                    <w:bottom w:val="none" w:sz="0" w:space="0" w:color="auto"/>
                    <w:right w:val="none" w:sz="0" w:space="0" w:color="auto"/>
                  </w:divBdr>
                </w:div>
              </w:divsChild>
            </w:div>
            <w:div w:id="1134644380">
              <w:marLeft w:val="0"/>
              <w:marRight w:val="0"/>
              <w:marTop w:val="0"/>
              <w:marBottom w:val="0"/>
              <w:divBdr>
                <w:top w:val="none" w:sz="0" w:space="0" w:color="auto"/>
                <w:left w:val="none" w:sz="0" w:space="0" w:color="auto"/>
                <w:bottom w:val="none" w:sz="0" w:space="0" w:color="auto"/>
                <w:right w:val="none" w:sz="0" w:space="0" w:color="auto"/>
              </w:divBdr>
              <w:divsChild>
                <w:div w:id="1541479791">
                  <w:marLeft w:val="0"/>
                  <w:marRight w:val="0"/>
                  <w:marTop w:val="0"/>
                  <w:marBottom w:val="0"/>
                  <w:divBdr>
                    <w:top w:val="none" w:sz="0" w:space="0" w:color="auto"/>
                    <w:left w:val="none" w:sz="0" w:space="0" w:color="auto"/>
                    <w:bottom w:val="none" w:sz="0" w:space="0" w:color="auto"/>
                    <w:right w:val="none" w:sz="0" w:space="0" w:color="auto"/>
                  </w:divBdr>
                </w:div>
              </w:divsChild>
            </w:div>
            <w:div w:id="1310865270">
              <w:marLeft w:val="0"/>
              <w:marRight w:val="0"/>
              <w:marTop w:val="0"/>
              <w:marBottom w:val="0"/>
              <w:divBdr>
                <w:top w:val="none" w:sz="0" w:space="0" w:color="auto"/>
                <w:left w:val="none" w:sz="0" w:space="0" w:color="auto"/>
                <w:bottom w:val="none" w:sz="0" w:space="0" w:color="auto"/>
                <w:right w:val="none" w:sz="0" w:space="0" w:color="auto"/>
              </w:divBdr>
              <w:divsChild>
                <w:div w:id="379940403">
                  <w:marLeft w:val="0"/>
                  <w:marRight w:val="0"/>
                  <w:marTop w:val="0"/>
                  <w:marBottom w:val="0"/>
                  <w:divBdr>
                    <w:top w:val="none" w:sz="0" w:space="0" w:color="auto"/>
                    <w:left w:val="none" w:sz="0" w:space="0" w:color="auto"/>
                    <w:bottom w:val="none" w:sz="0" w:space="0" w:color="auto"/>
                    <w:right w:val="none" w:sz="0" w:space="0" w:color="auto"/>
                  </w:divBdr>
                </w:div>
              </w:divsChild>
            </w:div>
            <w:div w:id="1357581790">
              <w:marLeft w:val="0"/>
              <w:marRight w:val="0"/>
              <w:marTop w:val="0"/>
              <w:marBottom w:val="0"/>
              <w:divBdr>
                <w:top w:val="none" w:sz="0" w:space="0" w:color="auto"/>
                <w:left w:val="none" w:sz="0" w:space="0" w:color="auto"/>
                <w:bottom w:val="none" w:sz="0" w:space="0" w:color="auto"/>
                <w:right w:val="none" w:sz="0" w:space="0" w:color="auto"/>
              </w:divBdr>
              <w:divsChild>
                <w:div w:id="2064979818">
                  <w:marLeft w:val="0"/>
                  <w:marRight w:val="0"/>
                  <w:marTop w:val="0"/>
                  <w:marBottom w:val="0"/>
                  <w:divBdr>
                    <w:top w:val="none" w:sz="0" w:space="0" w:color="auto"/>
                    <w:left w:val="none" w:sz="0" w:space="0" w:color="auto"/>
                    <w:bottom w:val="none" w:sz="0" w:space="0" w:color="auto"/>
                    <w:right w:val="none" w:sz="0" w:space="0" w:color="auto"/>
                  </w:divBdr>
                </w:div>
              </w:divsChild>
            </w:div>
            <w:div w:id="1449353065">
              <w:marLeft w:val="0"/>
              <w:marRight w:val="0"/>
              <w:marTop w:val="0"/>
              <w:marBottom w:val="0"/>
              <w:divBdr>
                <w:top w:val="none" w:sz="0" w:space="0" w:color="auto"/>
                <w:left w:val="none" w:sz="0" w:space="0" w:color="auto"/>
                <w:bottom w:val="none" w:sz="0" w:space="0" w:color="auto"/>
                <w:right w:val="none" w:sz="0" w:space="0" w:color="auto"/>
              </w:divBdr>
              <w:divsChild>
                <w:div w:id="2147120408">
                  <w:marLeft w:val="0"/>
                  <w:marRight w:val="0"/>
                  <w:marTop w:val="0"/>
                  <w:marBottom w:val="0"/>
                  <w:divBdr>
                    <w:top w:val="none" w:sz="0" w:space="0" w:color="auto"/>
                    <w:left w:val="none" w:sz="0" w:space="0" w:color="auto"/>
                    <w:bottom w:val="none" w:sz="0" w:space="0" w:color="auto"/>
                    <w:right w:val="none" w:sz="0" w:space="0" w:color="auto"/>
                  </w:divBdr>
                </w:div>
              </w:divsChild>
            </w:div>
            <w:div w:id="1471367496">
              <w:marLeft w:val="0"/>
              <w:marRight w:val="0"/>
              <w:marTop w:val="0"/>
              <w:marBottom w:val="0"/>
              <w:divBdr>
                <w:top w:val="none" w:sz="0" w:space="0" w:color="auto"/>
                <w:left w:val="none" w:sz="0" w:space="0" w:color="auto"/>
                <w:bottom w:val="none" w:sz="0" w:space="0" w:color="auto"/>
                <w:right w:val="none" w:sz="0" w:space="0" w:color="auto"/>
              </w:divBdr>
              <w:divsChild>
                <w:div w:id="302664720">
                  <w:marLeft w:val="0"/>
                  <w:marRight w:val="0"/>
                  <w:marTop w:val="0"/>
                  <w:marBottom w:val="0"/>
                  <w:divBdr>
                    <w:top w:val="none" w:sz="0" w:space="0" w:color="auto"/>
                    <w:left w:val="none" w:sz="0" w:space="0" w:color="auto"/>
                    <w:bottom w:val="none" w:sz="0" w:space="0" w:color="auto"/>
                    <w:right w:val="none" w:sz="0" w:space="0" w:color="auto"/>
                  </w:divBdr>
                </w:div>
                <w:div w:id="613172992">
                  <w:marLeft w:val="0"/>
                  <w:marRight w:val="0"/>
                  <w:marTop w:val="0"/>
                  <w:marBottom w:val="0"/>
                  <w:divBdr>
                    <w:top w:val="none" w:sz="0" w:space="0" w:color="auto"/>
                    <w:left w:val="none" w:sz="0" w:space="0" w:color="auto"/>
                    <w:bottom w:val="none" w:sz="0" w:space="0" w:color="auto"/>
                    <w:right w:val="none" w:sz="0" w:space="0" w:color="auto"/>
                  </w:divBdr>
                </w:div>
                <w:div w:id="1134561998">
                  <w:marLeft w:val="0"/>
                  <w:marRight w:val="0"/>
                  <w:marTop w:val="0"/>
                  <w:marBottom w:val="0"/>
                  <w:divBdr>
                    <w:top w:val="none" w:sz="0" w:space="0" w:color="auto"/>
                    <w:left w:val="none" w:sz="0" w:space="0" w:color="auto"/>
                    <w:bottom w:val="none" w:sz="0" w:space="0" w:color="auto"/>
                    <w:right w:val="none" w:sz="0" w:space="0" w:color="auto"/>
                  </w:divBdr>
                </w:div>
                <w:div w:id="1555040445">
                  <w:marLeft w:val="0"/>
                  <w:marRight w:val="0"/>
                  <w:marTop w:val="0"/>
                  <w:marBottom w:val="0"/>
                  <w:divBdr>
                    <w:top w:val="none" w:sz="0" w:space="0" w:color="auto"/>
                    <w:left w:val="none" w:sz="0" w:space="0" w:color="auto"/>
                    <w:bottom w:val="none" w:sz="0" w:space="0" w:color="auto"/>
                    <w:right w:val="none" w:sz="0" w:space="0" w:color="auto"/>
                  </w:divBdr>
                </w:div>
                <w:div w:id="180626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432577">
          <w:marLeft w:val="0"/>
          <w:marRight w:val="0"/>
          <w:marTop w:val="0"/>
          <w:marBottom w:val="0"/>
          <w:divBdr>
            <w:top w:val="none" w:sz="0" w:space="0" w:color="auto"/>
            <w:left w:val="none" w:sz="0" w:space="0" w:color="auto"/>
            <w:bottom w:val="none" w:sz="0" w:space="0" w:color="auto"/>
            <w:right w:val="none" w:sz="0" w:space="0" w:color="auto"/>
          </w:divBdr>
        </w:div>
        <w:div w:id="721753521">
          <w:marLeft w:val="0"/>
          <w:marRight w:val="0"/>
          <w:marTop w:val="0"/>
          <w:marBottom w:val="0"/>
          <w:divBdr>
            <w:top w:val="none" w:sz="0" w:space="0" w:color="auto"/>
            <w:left w:val="none" w:sz="0" w:space="0" w:color="auto"/>
            <w:bottom w:val="none" w:sz="0" w:space="0" w:color="auto"/>
            <w:right w:val="none" w:sz="0" w:space="0" w:color="auto"/>
          </w:divBdr>
        </w:div>
        <w:div w:id="786120472">
          <w:marLeft w:val="0"/>
          <w:marRight w:val="0"/>
          <w:marTop w:val="0"/>
          <w:marBottom w:val="0"/>
          <w:divBdr>
            <w:top w:val="none" w:sz="0" w:space="0" w:color="auto"/>
            <w:left w:val="none" w:sz="0" w:space="0" w:color="auto"/>
            <w:bottom w:val="none" w:sz="0" w:space="0" w:color="auto"/>
            <w:right w:val="none" w:sz="0" w:space="0" w:color="auto"/>
          </w:divBdr>
        </w:div>
        <w:div w:id="798111752">
          <w:marLeft w:val="-75"/>
          <w:marRight w:val="0"/>
          <w:marTop w:val="30"/>
          <w:marBottom w:val="30"/>
          <w:divBdr>
            <w:top w:val="none" w:sz="0" w:space="0" w:color="auto"/>
            <w:left w:val="none" w:sz="0" w:space="0" w:color="auto"/>
            <w:bottom w:val="none" w:sz="0" w:space="0" w:color="auto"/>
            <w:right w:val="none" w:sz="0" w:space="0" w:color="auto"/>
          </w:divBdr>
          <w:divsChild>
            <w:div w:id="66541235">
              <w:marLeft w:val="0"/>
              <w:marRight w:val="0"/>
              <w:marTop w:val="0"/>
              <w:marBottom w:val="0"/>
              <w:divBdr>
                <w:top w:val="none" w:sz="0" w:space="0" w:color="auto"/>
                <w:left w:val="none" w:sz="0" w:space="0" w:color="auto"/>
                <w:bottom w:val="none" w:sz="0" w:space="0" w:color="auto"/>
                <w:right w:val="none" w:sz="0" w:space="0" w:color="auto"/>
              </w:divBdr>
              <w:divsChild>
                <w:div w:id="1339387211">
                  <w:marLeft w:val="0"/>
                  <w:marRight w:val="0"/>
                  <w:marTop w:val="0"/>
                  <w:marBottom w:val="0"/>
                  <w:divBdr>
                    <w:top w:val="none" w:sz="0" w:space="0" w:color="auto"/>
                    <w:left w:val="none" w:sz="0" w:space="0" w:color="auto"/>
                    <w:bottom w:val="none" w:sz="0" w:space="0" w:color="auto"/>
                    <w:right w:val="none" w:sz="0" w:space="0" w:color="auto"/>
                  </w:divBdr>
                </w:div>
              </w:divsChild>
            </w:div>
            <w:div w:id="275412742">
              <w:marLeft w:val="0"/>
              <w:marRight w:val="0"/>
              <w:marTop w:val="0"/>
              <w:marBottom w:val="0"/>
              <w:divBdr>
                <w:top w:val="none" w:sz="0" w:space="0" w:color="auto"/>
                <w:left w:val="none" w:sz="0" w:space="0" w:color="auto"/>
                <w:bottom w:val="none" w:sz="0" w:space="0" w:color="auto"/>
                <w:right w:val="none" w:sz="0" w:space="0" w:color="auto"/>
              </w:divBdr>
              <w:divsChild>
                <w:div w:id="1034119345">
                  <w:marLeft w:val="0"/>
                  <w:marRight w:val="0"/>
                  <w:marTop w:val="0"/>
                  <w:marBottom w:val="0"/>
                  <w:divBdr>
                    <w:top w:val="none" w:sz="0" w:space="0" w:color="auto"/>
                    <w:left w:val="none" w:sz="0" w:space="0" w:color="auto"/>
                    <w:bottom w:val="none" w:sz="0" w:space="0" w:color="auto"/>
                    <w:right w:val="none" w:sz="0" w:space="0" w:color="auto"/>
                  </w:divBdr>
                </w:div>
                <w:div w:id="1958170657">
                  <w:marLeft w:val="0"/>
                  <w:marRight w:val="0"/>
                  <w:marTop w:val="0"/>
                  <w:marBottom w:val="0"/>
                  <w:divBdr>
                    <w:top w:val="none" w:sz="0" w:space="0" w:color="auto"/>
                    <w:left w:val="none" w:sz="0" w:space="0" w:color="auto"/>
                    <w:bottom w:val="none" w:sz="0" w:space="0" w:color="auto"/>
                    <w:right w:val="none" w:sz="0" w:space="0" w:color="auto"/>
                  </w:divBdr>
                </w:div>
              </w:divsChild>
            </w:div>
            <w:div w:id="293295886">
              <w:marLeft w:val="0"/>
              <w:marRight w:val="0"/>
              <w:marTop w:val="0"/>
              <w:marBottom w:val="0"/>
              <w:divBdr>
                <w:top w:val="none" w:sz="0" w:space="0" w:color="auto"/>
                <w:left w:val="none" w:sz="0" w:space="0" w:color="auto"/>
                <w:bottom w:val="none" w:sz="0" w:space="0" w:color="auto"/>
                <w:right w:val="none" w:sz="0" w:space="0" w:color="auto"/>
              </w:divBdr>
              <w:divsChild>
                <w:div w:id="1276986039">
                  <w:marLeft w:val="0"/>
                  <w:marRight w:val="0"/>
                  <w:marTop w:val="0"/>
                  <w:marBottom w:val="0"/>
                  <w:divBdr>
                    <w:top w:val="none" w:sz="0" w:space="0" w:color="auto"/>
                    <w:left w:val="none" w:sz="0" w:space="0" w:color="auto"/>
                    <w:bottom w:val="none" w:sz="0" w:space="0" w:color="auto"/>
                    <w:right w:val="none" w:sz="0" w:space="0" w:color="auto"/>
                  </w:divBdr>
                </w:div>
              </w:divsChild>
            </w:div>
            <w:div w:id="585579785">
              <w:marLeft w:val="0"/>
              <w:marRight w:val="0"/>
              <w:marTop w:val="0"/>
              <w:marBottom w:val="0"/>
              <w:divBdr>
                <w:top w:val="none" w:sz="0" w:space="0" w:color="auto"/>
                <w:left w:val="none" w:sz="0" w:space="0" w:color="auto"/>
                <w:bottom w:val="none" w:sz="0" w:space="0" w:color="auto"/>
                <w:right w:val="none" w:sz="0" w:space="0" w:color="auto"/>
              </w:divBdr>
              <w:divsChild>
                <w:div w:id="306709562">
                  <w:marLeft w:val="0"/>
                  <w:marRight w:val="0"/>
                  <w:marTop w:val="0"/>
                  <w:marBottom w:val="0"/>
                  <w:divBdr>
                    <w:top w:val="none" w:sz="0" w:space="0" w:color="auto"/>
                    <w:left w:val="none" w:sz="0" w:space="0" w:color="auto"/>
                    <w:bottom w:val="none" w:sz="0" w:space="0" w:color="auto"/>
                    <w:right w:val="none" w:sz="0" w:space="0" w:color="auto"/>
                  </w:divBdr>
                </w:div>
              </w:divsChild>
            </w:div>
            <w:div w:id="599411508">
              <w:marLeft w:val="0"/>
              <w:marRight w:val="0"/>
              <w:marTop w:val="0"/>
              <w:marBottom w:val="0"/>
              <w:divBdr>
                <w:top w:val="none" w:sz="0" w:space="0" w:color="auto"/>
                <w:left w:val="none" w:sz="0" w:space="0" w:color="auto"/>
                <w:bottom w:val="none" w:sz="0" w:space="0" w:color="auto"/>
                <w:right w:val="none" w:sz="0" w:space="0" w:color="auto"/>
              </w:divBdr>
              <w:divsChild>
                <w:div w:id="1032651006">
                  <w:marLeft w:val="0"/>
                  <w:marRight w:val="0"/>
                  <w:marTop w:val="0"/>
                  <w:marBottom w:val="0"/>
                  <w:divBdr>
                    <w:top w:val="none" w:sz="0" w:space="0" w:color="auto"/>
                    <w:left w:val="none" w:sz="0" w:space="0" w:color="auto"/>
                    <w:bottom w:val="none" w:sz="0" w:space="0" w:color="auto"/>
                    <w:right w:val="none" w:sz="0" w:space="0" w:color="auto"/>
                  </w:divBdr>
                </w:div>
              </w:divsChild>
            </w:div>
            <w:div w:id="866142984">
              <w:marLeft w:val="0"/>
              <w:marRight w:val="0"/>
              <w:marTop w:val="0"/>
              <w:marBottom w:val="0"/>
              <w:divBdr>
                <w:top w:val="none" w:sz="0" w:space="0" w:color="auto"/>
                <w:left w:val="none" w:sz="0" w:space="0" w:color="auto"/>
                <w:bottom w:val="none" w:sz="0" w:space="0" w:color="auto"/>
                <w:right w:val="none" w:sz="0" w:space="0" w:color="auto"/>
              </w:divBdr>
              <w:divsChild>
                <w:div w:id="643314246">
                  <w:marLeft w:val="0"/>
                  <w:marRight w:val="0"/>
                  <w:marTop w:val="0"/>
                  <w:marBottom w:val="0"/>
                  <w:divBdr>
                    <w:top w:val="none" w:sz="0" w:space="0" w:color="auto"/>
                    <w:left w:val="none" w:sz="0" w:space="0" w:color="auto"/>
                    <w:bottom w:val="none" w:sz="0" w:space="0" w:color="auto"/>
                    <w:right w:val="none" w:sz="0" w:space="0" w:color="auto"/>
                  </w:divBdr>
                </w:div>
              </w:divsChild>
            </w:div>
            <w:div w:id="1276524262">
              <w:marLeft w:val="0"/>
              <w:marRight w:val="0"/>
              <w:marTop w:val="0"/>
              <w:marBottom w:val="0"/>
              <w:divBdr>
                <w:top w:val="none" w:sz="0" w:space="0" w:color="auto"/>
                <w:left w:val="none" w:sz="0" w:space="0" w:color="auto"/>
                <w:bottom w:val="none" w:sz="0" w:space="0" w:color="auto"/>
                <w:right w:val="none" w:sz="0" w:space="0" w:color="auto"/>
              </w:divBdr>
              <w:divsChild>
                <w:div w:id="1644196240">
                  <w:marLeft w:val="0"/>
                  <w:marRight w:val="0"/>
                  <w:marTop w:val="0"/>
                  <w:marBottom w:val="0"/>
                  <w:divBdr>
                    <w:top w:val="none" w:sz="0" w:space="0" w:color="auto"/>
                    <w:left w:val="none" w:sz="0" w:space="0" w:color="auto"/>
                    <w:bottom w:val="none" w:sz="0" w:space="0" w:color="auto"/>
                    <w:right w:val="none" w:sz="0" w:space="0" w:color="auto"/>
                  </w:divBdr>
                </w:div>
              </w:divsChild>
            </w:div>
            <w:div w:id="1470436263">
              <w:marLeft w:val="0"/>
              <w:marRight w:val="0"/>
              <w:marTop w:val="0"/>
              <w:marBottom w:val="0"/>
              <w:divBdr>
                <w:top w:val="none" w:sz="0" w:space="0" w:color="auto"/>
                <w:left w:val="none" w:sz="0" w:space="0" w:color="auto"/>
                <w:bottom w:val="none" w:sz="0" w:space="0" w:color="auto"/>
                <w:right w:val="none" w:sz="0" w:space="0" w:color="auto"/>
              </w:divBdr>
              <w:divsChild>
                <w:div w:id="1412660308">
                  <w:marLeft w:val="0"/>
                  <w:marRight w:val="0"/>
                  <w:marTop w:val="0"/>
                  <w:marBottom w:val="0"/>
                  <w:divBdr>
                    <w:top w:val="none" w:sz="0" w:space="0" w:color="auto"/>
                    <w:left w:val="none" w:sz="0" w:space="0" w:color="auto"/>
                    <w:bottom w:val="none" w:sz="0" w:space="0" w:color="auto"/>
                    <w:right w:val="none" w:sz="0" w:space="0" w:color="auto"/>
                  </w:divBdr>
                </w:div>
              </w:divsChild>
            </w:div>
            <w:div w:id="1483615260">
              <w:marLeft w:val="0"/>
              <w:marRight w:val="0"/>
              <w:marTop w:val="0"/>
              <w:marBottom w:val="0"/>
              <w:divBdr>
                <w:top w:val="none" w:sz="0" w:space="0" w:color="auto"/>
                <w:left w:val="none" w:sz="0" w:space="0" w:color="auto"/>
                <w:bottom w:val="none" w:sz="0" w:space="0" w:color="auto"/>
                <w:right w:val="none" w:sz="0" w:space="0" w:color="auto"/>
              </w:divBdr>
              <w:divsChild>
                <w:div w:id="229659646">
                  <w:marLeft w:val="0"/>
                  <w:marRight w:val="0"/>
                  <w:marTop w:val="0"/>
                  <w:marBottom w:val="0"/>
                  <w:divBdr>
                    <w:top w:val="none" w:sz="0" w:space="0" w:color="auto"/>
                    <w:left w:val="none" w:sz="0" w:space="0" w:color="auto"/>
                    <w:bottom w:val="none" w:sz="0" w:space="0" w:color="auto"/>
                    <w:right w:val="none" w:sz="0" w:space="0" w:color="auto"/>
                  </w:divBdr>
                </w:div>
              </w:divsChild>
            </w:div>
            <w:div w:id="1484471309">
              <w:marLeft w:val="0"/>
              <w:marRight w:val="0"/>
              <w:marTop w:val="0"/>
              <w:marBottom w:val="0"/>
              <w:divBdr>
                <w:top w:val="none" w:sz="0" w:space="0" w:color="auto"/>
                <w:left w:val="none" w:sz="0" w:space="0" w:color="auto"/>
                <w:bottom w:val="none" w:sz="0" w:space="0" w:color="auto"/>
                <w:right w:val="none" w:sz="0" w:space="0" w:color="auto"/>
              </w:divBdr>
              <w:divsChild>
                <w:div w:id="911281439">
                  <w:marLeft w:val="0"/>
                  <w:marRight w:val="0"/>
                  <w:marTop w:val="0"/>
                  <w:marBottom w:val="0"/>
                  <w:divBdr>
                    <w:top w:val="none" w:sz="0" w:space="0" w:color="auto"/>
                    <w:left w:val="none" w:sz="0" w:space="0" w:color="auto"/>
                    <w:bottom w:val="none" w:sz="0" w:space="0" w:color="auto"/>
                    <w:right w:val="none" w:sz="0" w:space="0" w:color="auto"/>
                  </w:divBdr>
                </w:div>
              </w:divsChild>
            </w:div>
            <w:div w:id="1521118993">
              <w:marLeft w:val="0"/>
              <w:marRight w:val="0"/>
              <w:marTop w:val="0"/>
              <w:marBottom w:val="0"/>
              <w:divBdr>
                <w:top w:val="none" w:sz="0" w:space="0" w:color="auto"/>
                <w:left w:val="none" w:sz="0" w:space="0" w:color="auto"/>
                <w:bottom w:val="none" w:sz="0" w:space="0" w:color="auto"/>
                <w:right w:val="none" w:sz="0" w:space="0" w:color="auto"/>
              </w:divBdr>
              <w:divsChild>
                <w:div w:id="634414503">
                  <w:marLeft w:val="0"/>
                  <w:marRight w:val="0"/>
                  <w:marTop w:val="0"/>
                  <w:marBottom w:val="0"/>
                  <w:divBdr>
                    <w:top w:val="none" w:sz="0" w:space="0" w:color="auto"/>
                    <w:left w:val="none" w:sz="0" w:space="0" w:color="auto"/>
                    <w:bottom w:val="none" w:sz="0" w:space="0" w:color="auto"/>
                    <w:right w:val="none" w:sz="0" w:space="0" w:color="auto"/>
                  </w:divBdr>
                </w:div>
              </w:divsChild>
            </w:div>
            <w:div w:id="1557276535">
              <w:marLeft w:val="0"/>
              <w:marRight w:val="0"/>
              <w:marTop w:val="0"/>
              <w:marBottom w:val="0"/>
              <w:divBdr>
                <w:top w:val="none" w:sz="0" w:space="0" w:color="auto"/>
                <w:left w:val="none" w:sz="0" w:space="0" w:color="auto"/>
                <w:bottom w:val="none" w:sz="0" w:space="0" w:color="auto"/>
                <w:right w:val="none" w:sz="0" w:space="0" w:color="auto"/>
              </w:divBdr>
              <w:divsChild>
                <w:div w:id="196046092">
                  <w:marLeft w:val="0"/>
                  <w:marRight w:val="0"/>
                  <w:marTop w:val="0"/>
                  <w:marBottom w:val="0"/>
                  <w:divBdr>
                    <w:top w:val="none" w:sz="0" w:space="0" w:color="auto"/>
                    <w:left w:val="none" w:sz="0" w:space="0" w:color="auto"/>
                    <w:bottom w:val="none" w:sz="0" w:space="0" w:color="auto"/>
                    <w:right w:val="none" w:sz="0" w:space="0" w:color="auto"/>
                  </w:divBdr>
                </w:div>
                <w:div w:id="304816553">
                  <w:marLeft w:val="0"/>
                  <w:marRight w:val="0"/>
                  <w:marTop w:val="0"/>
                  <w:marBottom w:val="0"/>
                  <w:divBdr>
                    <w:top w:val="none" w:sz="0" w:space="0" w:color="auto"/>
                    <w:left w:val="none" w:sz="0" w:space="0" w:color="auto"/>
                    <w:bottom w:val="none" w:sz="0" w:space="0" w:color="auto"/>
                    <w:right w:val="none" w:sz="0" w:space="0" w:color="auto"/>
                  </w:divBdr>
                </w:div>
              </w:divsChild>
            </w:div>
            <w:div w:id="1558276374">
              <w:marLeft w:val="0"/>
              <w:marRight w:val="0"/>
              <w:marTop w:val="0"/>
              <w:marBottom w:val="0"/>
              <w:divBdr>
                <w:top w:val="none" w:sz="0" w:space="0" w:color="auto"/>
                <w:left w:val="none" w:sz="0" w:space="0" w:color="auto"/>
                <w:bottom w:val="none" w:sz="0" w:space="0" w:color="auto"/>
                <w:right w:val="none" w:sz="0" w:space="0" w:color="auto"/>
              </w:divBdr>
              <w:divsChild>
                <w:div w:id="1632244883">
                  <w:marLeft w:val="0"/>
                  <w:marRight w:val="0"/>
                  <w:marTop w:val="0"/>
                  <w:marBottom w:val="0"/>
                  <w:divBdr>
                    <w:top w:val="none" w:sz="0" w:space="0" w:color="auto"/>
                    <w:left w:val="none" w:sz="0" w:space="0" w:color="auto"/>
                    <w:bottom w:val="none" w:sz="0" w:space="0" w:color="auto"/>
                    <w:right w:val="none" w:sz="0" w:space="0" w:color="auto"/>
                  </w:divBdr>
                </w:div>
              </w:divsChild>
            </w:div>
            <w:div w:id="1590654750">
              <w:marLeft w:val="0"/>
              <w:marRight w:val="0"/>
              <w:marTop w:val="0"/>
              <w:marBottom w:val="0"/>
              <w:divBdr>
                <w:top w:val="none" w:sz="0" w:space="0" w:color="auto"/>
                <w:left w:val="none" w:sz="0" w:space="0" w:color="auto"/>
                <w:bottom w:val="none" w:sz="0" w:space="0" w:color="auto"/>
                <w:right w:val="none" w:sz="0" w:space="0" w:color="auto"/>
              </w:divBdr>
              <w:divsChild>
                <w:div w:id="2100979028">
                  <w:marLeft w:val="0"/>
                  <w:marRight w:val="0"/>
                  <w:marTop w:val="0"/>
                  <w:marBottom w:val="0"/>
                  <w:divBdr>
                    <w:top w:val="none" w:sz="0" w:space="0" w:color="auto"/>
                    <w:left w:val="none" w:sz="0" w:space="0" w:color="auto"/>
                    <w:bottom w:val="none" w:sz="0" w:space="0" w:color="auto"/>
                    <w:right w:val="none" w:sz="0" w:space="0" w:color="auto"/>
                  </w:divBdr>
                </w:div>
              </w:divsChild>
            </w:div>
            <w:div w:id="1760371470">
              <w:marLeft w:val="0"/>
              <w:marRight w:val="0"/>
              <w:marTop w:val="0"/>
              <w:marBottom w:val="0"/>
              <w:divBdr>
                <w:top w:val="none" w:sz="0" w:space="0" w:color="auto"/>
                <w:left w:val="none" w:sz="0" w:space="0" w:color="auto"/>
                <w:bottom w:val="none" w:sz="0" w:space="0" w:color="auto"/>
                <w:right w:val="none" w:sz="0" w:space="0" w:color="auto"/>
              </w:divBdr>
              <w:divsChild>
                <w:div w:id="794716317">
                  <w:marLeft w:val="0"/>
                  <w:marRight w:val="0"/>
                  <w:marTop w:val="0"/>
                  <w:marBottom w:val="0"/>
                  <w:divBdr>
                    <w:top w:val="none" w:sz="0" w:space="0" w:color="auto"/>
                    <w:left w:val="none" w:sz="0" w:space="0" w:color="auto"/>
                    <w:bottom w:val="none" w:sz="0" w:space="0" w:color="auto"/>
                    <w:right w:val="none" w:sz="0" w:space="0" w:color="auto"/>
                  </w:divBdr>
                </w:div>
              </w:divsChild>
            </w:div>
            <w:div w:id="1785660142">
              <w:marLeft w:val="0"/>
              <w:marRight w:val="0"/>
              <w:marTop w:val="0"/>
              <w:marBottom w:val="0"/>
              <w:divBdr>
                <w:top w:val="none" w:sz="0" w:space="0" w:color="auto"/>
                <w:left w:val="none" w:sz="0" w:space="0" w:color="auto"/>
                <w:bottom w:val="none" w:sz="0" w:space="0" w:color="auto"/>
                <w:right w:val="none" w:sz="0" w:space="0" w:color="auto"/>
              </w:divBdr>
              <w:divsChild>
                <w:div w:id="173960716">
                  <w:marLeft w:val="0"/>
                  <w:marRight w:val="0"/>
                  <w:marTop w:val="0"/>
                  <w:marBottom w:val="0"/>
                  <w:divBdr>
                    <w:top w:val="none" w:sz="0" w:space="0" w:color="auto"/>
                    <w:left w:val="none" w:sz="0" w:space="0" w:color="auto"/>
                    <w:bottom w:val="none" w:sz="0" w:space="0" w:color="auto"/>
                    <w:right w:val="none" w:sz="0" w:space="0" w:color="auto"/>
                  </w:divBdr>
                </w:div>
              </w:divsChild>
            </w:div>
            <w:div w:id="1793279199">
              <w:marLeft w:val="0"/>
              <w:marRight w:val="0"/>
              <w:marTop w:val="0"/>
              <w:marBottom w:val="0"/>
              <w:divBdr>
                <w:top w:val="none" w:sz="0" w:space="0" w:color="auto"/>
                <w:left w:val="none" w:sz="0" w:space="0" w:color="auto"/>
                <w:bottom w:val="none" w:sz="0" w:space="0" w:color="auto"/>
                <w:right w:val="none" w:sz="0" w:space="0" w:color="auto"/>
              </w:divBdr>
              <w:divsChild>
                <w:div w:id="192428856">
                  <w:marLeft w:val="0"/>
                  <w:marRight w:val="0"/>
                  <w:marTop w:val="0"/>
                  <w:marBottom w:val="0"/>
                  <w:divBdr>
                    <w:top w:val="none" w:sz="0" w:space="0" w:color="auto"/>
                    <w:left w:val="none" w:sz="0" w:space="0" w:color="auto"/>
                    <w:bottom w:val="none" w:sz="0" w:space="0" w:color="auto"/>
                    <w:right w:val="none" w:sz="0" w:space="0" w:color="auto"/>
                  </w:divBdr>
                </w:div>
                <w:div w:id="1356537637">
                  <w:marLeft w:val="0"/>
                  <w:marRight w:val="0"/>
                  <w:marTop w:val="0"/>
                  <w:marBottom w:val="0"/>
                  <w:divBdr>
                    <w:top w:val="none" w:sz="0" w:space="0" w:color="auto"/>
                    <w:left w:val="none" w:sz="0" w:space="0" w:color="auto"/>
                    <w:bottom w:val="none" w:sz="0" w:space="0" w:color="auto"/>
                    <w:right w:val="none" w:sz="0" w:space="0" w:color="auto"/>
                  </w:divBdr>
                </w:div>
                <w:div w:id="14456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83746">
          <w:marLeft w:val="0"/>
          <w:marRight w:val="0"/>
          <w:marTop w:val="0"/>
          <w:marBottom w:val="0"/>
          <w:divBdr>
            <w:top w:val="none" w:sz="0" w:space="0" w:color="auto"/>
            <w:left w:val="none" w:sz="0" w:space="0" w:color="auto"/>
            <w:bottom w:val="none" w:sz="0" w:space="0" w:color="auto"/>
            <w:right w:val="none" w:sz="0" w:space="0" w:color="auto"/>
          </w:divBdr>
        </w:div>
        <w:div w:id="880824497">
          <w:marLeft w:val="0"/>
          <w:marRight w:val="0"/>
          <w:marTop w:val="0"/>
          <w:marBottom w:val="0"/>
          <w:divBdr>
            <w:top w:val="none" w:sz="0" w:space="0" w:color="auto"/>
            <w:left w:val="none" w:sz="0" w:space="0" w:color="auto"/>
            <w:bottom w:val="none" w:sz="0" w:space="0" w:color="auto"/>
            <w:right w:val="none" w:sz="0" w:space="0" w:color="auto"/>
          </w:divBdr>
        </w:div>
        <w:div w:id="912617958">
          <w:marLeft w:val="0"/>
          <w:marRight w:val="0"/>
          <w:marTop w:val="0"/>
          <w:marBottom w:val="0"/>
          <w:divBdr>
            <w:top w:val="none" w:sz="0" w:space="0" w:color="auto"/>
            <w:left w:val="none" w:sz="0" w:space="0" w:color="auto"/>
            <w:bottom w:val="none" w:sz="0" w:space="0" w:color="auto"/>
            <w:right w:val="none" w:sz="0" w:space="0" w:color="auto"/>
          </w:divBdr>
        </w:div>
        <w:div w:id="919830311">
          <w:marLeft w:val="0"/>
          <w:marRight w:val="0"/>
          <w:marTop w:val="0"/>
          <w:marBottom w:val="0"/>
          <w:divBdr>
            <w:top w:val="none" w:sz="0" w:space="0" w:color="auto"/>
            <w:left w:val="none" w:sz="0" w:space="0" w:color="auto"/>
            <w:bottom w:val="none" w:sz="0" w:space="0" w:color="auto"/>
            <w:right w:val="none" w:sz="0" w:space="0" w:color="auto"/>
          </w:divBdr>
        </w:div>
        <w:div w:id="956570357">
          <w:marLeft w:val="0"/>
          <w:marRight w:val="0"/>
          <w:marTop w:val="0"/>
          <w:marBottom w:val="0"/>
          <w:divBdr>
            <w:top w:val="none" w:sz="0" w:space="0" w:color="auto"/>
            <w:left w:val="none" w:sz="0" w:space="0" w:color="auto"/>
            <w:bottom w:val="none" w:sz="0" w:space="0" w:color="auto"/>
            <w:right w:val="none" w:sz="0" w:space="0" w:color="auto"/>
          </w:divBdr>
        </w:div>
        <w:div w:id="1022786106">
          <w:marLeft w:val="0"/>
          <w:marRight w:val="0"/>
          <w:marTop w:val="0"/>
          <w:marBottom w:val="0"/>
          <w:divBdr>
            <w:top w:val="none" w:sz="0" w:space="0" w:color="auto"/>
            <w:left w:val="none" w:sz="0" w:space="0" w:color="auto"/>
            <w:bottom w:val="none" w:sz="0" w:space="0" w:color="auto"/>
            <w:right w:val="none" w:sz="0" w:space="0" w:color="auto"/>
          </w:divBdr>
        </w:div>
        <w:div w:id="1050543998">
          <w:marLeft w:val="0"/>
          <w:marRight w:val="0"/>
          <w:marTop w:val="0"/>
          <w:marBottom w:val="0"/>
          <w:divBdr>
            <w:top w:val="none" w:sz="0" w:space="0" w:color="auto"/>
            <w:left w:val="none" w:sz="0" w:space="0" w:color="auto"/>
            <w:bottom w:val="none" w:sz="0" w:space="0" w:color="auto"/>
            <w:right w:val="none" w:sz="0" w:space="0" w:color="auto"/>
          </w:divBdr>
        </w:div>
        <w:div w:id="1087649834">
          <w:marLeft w:val="0"/>
          <w:marRight w:val="0"/>
          <w:marTop w:val="0"/>
          <w:marBottom w:val="0"/>
          <w:divBdr>
            <w:top w:val="none" w:sz="0" w:space="0" w:color="auto"/>
            <w:left w:val="none" w:sz="0" w:space="0" w:color="auto"/>
            <w:bottom w:val="none" w:sz="0" w:space="0" w:color="auto"/>
            <w:right w:val="none" w:sz="0" w:space="0" w:color="auto"/>
          </w:divBdr>
        </w:div>
        <w:div w:id="1090929330">
          <w:marLeft w:val="0"/>
          <w:marRight w:val="0"/>
          <w:marTop w:val="0"/>
          <w:marBottom w:val="0"/>
          <w:divBdr>
            <w:top w:val="none" w:sz="0" w:space="0" w:color="auto"/>
            <w:left w:val="none" w:sz="0" w:space="0" w:color="auto"/>
            <w:bottom w:val="none" w:sz="0" w:space="0" w:color="auto"/>
            <w:right w:val="none" w:sz="0" w:space="0" w:color="auto"/>
          </w:divBdr>
        </w:div>
        <w:div w:id="1129201858">
          <w:marLeft w:val="0"/>
          <w:marRight w:val="0"/>
          <w:marTop w:val="0"/>
          <w:marBottom w:val="0"/>
          <w:divBdr>
            <w:top w:val="none" w:sz="0" w:space="0" w:color="auto"/>
            <w:left w:val="none" w:sz="0" w:space="0" w:color="auto"/>
            <w:bottom w:val="none" w:sz="0" w:space="0" w:color="auto"/>
            <w:right w:val="none" w:sz="0" w:space="0" w:color="auto"/>
          </w:divBdr>
        </w:div>
        <w:div w:id="1130781282">
          <w:marLeft w:val="0"/>
          <w:marRight w:val="0"/>
          <w:marTop w:val="0"/>
          <w:marBottom w:val="0"/>
          <w:divBdr>
            <w:top w:val="none" w:sz="0" w:space="0" w:color="auto"/>
            <w:left w:val="none" w:sz="0" w:space="0" w:color="auto"/>
            <w:bottom w:val="none" w:sz="0" w:space="0" w:color="auto"/>
            <w:right w:val="none" w:sz="0" w:space="0" w:color="auto"/>
          </w:divBdr>
        </w:div>
        <w:div w:id="1147162907">
          <w:marLeft w:val="-75"/>
          <w:marRight w:val="0"/>
          <w:marTop w:val="30"/>
          <w:marBottom w:val="30"/>
          <w:divBdr>
            <w:top w:val="none" w:sz="0" w:space="0" w:color="auto"/>
            <w:left w:val="none" w:sz="0" w:space="0" w:color="auto"/>
            <w:bottom w:val="none" w:sz="0" w:space="0" w:color="auto"/>
            <w:right w:val="none" w:sz="0" w:space="0" w:color="auto"/>
          </w:divBdr>
          <w:divsChild>
            <w:div w:id="108862557">
              <w:marLeft w:val="0"/>
              <w:marRight w:val="0"/>
              <w:marTop w:val="0"/>
              <w:marBottom w:val="0"/>
              <w:divBdr>
                <w:top w:val="none" w:sz="0" w:space="0" w:color="auto"/>
                <w:left w:val="none" w:sz="0" w:space="0" w:color="auto"/>
                <w:bottom w:val="none" w:sz="0" w:space="0" w:color="auto"/>
                <w:right w:val="none" w:sz="0" w:space="0" w:color="auto"/>
              </w:divBdr>
              <w:divsChild>
                <w:div w:id="2014453399">
                  <w:marLeft w:val="0"/>
                  <w:marRight w:val="0"/>
                  <w:marTop w:val="0"/>
                  <w:marBottom w:val="0"/>
                  <w:divBdr>
                    <w:top w:val="none" w:sz="0" w:space="0" w:color="auto"/>
                    <w:left w:val="none" w:sz="0" w:space="0" w:color="auto"/>
                    <w:bottom w:val="none" w:sz="0" w:space="0" w:color="auto"/>
                    <w:right w:val="none" w:sz="0" w:space="0" w:color="auto"/>
                  </w:divBdr>
                </w:div>
              </w:divsChild>
            </w:div>
            <w:div w:id="112944224">
              <w:marLeft w:val="0"/>
              <w:marRight w:val="0"/>
              <w:marTop w:val="0"/>
              <w:marBottom w:val="0"/>
              <w:divBdr>
                <w:top w:val="none" w:sz="0" w:space="0" w:color="auto"/>
                <w:left w:val="none" w:sz="0" w:space="0" w:color="auto"/>
                <w:bottom w:val="none" w:sz="0" w:space="0" w:color="auto"/>
                <w:right w:val="none" w:sz="0" w:space="0" w:color="auto"/>
              </w:divBdr>
              <w:divsChild>
                <w:div w:id="2020424164">
                  <w:marLeft w:val="0"/>
                  <w:marRight w:val="0"/>
                  <w:marTop w:val="0"/>
                  <w:marBottom w:val="0"/>
                  <w:divBdr>
                    <w:top w:val="none" w:sz="0" w:space="0" w:color="auto"/>
                    <w:left w:val="none" w:sz="0" w:space="0" w:color="auto"/>
                    <w:bottom w:val="none" w:sz="0" w:space="0" w:color="auto"/>
                    <w:right w:val="none" w:sz="0" w:space="0" w:color="auto"/>
                  </w:divBdr>
                </w:div>
              </w:divsChild>
            </w:div>
            <w:div w:id="310449020">
              <w:marLeft w:val="0"/>
              <w:marRight w:val="0"/>
              <w:marTop w:val="0"/>
              <w:marBottom w:val="0"/>
              <w:divBdr>
                <w:top w:val="none" w:sz="0" w:space="0" w:color="auto"/>
                <w:left w:val="none" w:sz="0" w:space="0" w:color="auto"/>
                <w:bottom w:val="none" w:sz="0" w:space="0" w:color="auto"/>
                <w:right w:val="none" w:sz="0" w:space="0" w:color="auto"/>
              </w:divBdr>
              <w:divsChild>
                <w:div w:id="1998536819">
                  <w:marLeft w:val="0"/>
                  <w:marRight w:val="0"/>
                  <w:marTop w:val="0"/>
                  <w:marBottom w:val="0"/>
                  <w:divBdr>
                    <w:top w:val="none" w:sz="0" w:space="0" w:color="auto"/>
                    <w:left w:val="none" w:sz="0" w:space="0" w:color="auto"/>
                    <w:bottom w:val="none" w:sz="0" w:space="0" w:color="auto"/>
                    <w:right w:val="none" w:sz="0" w:space="0" w:color="auto"/>
                  </w:divBdr>
                </w:div>
              </w:divsChild>
            </w:div>
            <w:div w:id="326054049">
              <w:marLeft w:val="0"/>
              <w:marRight w:val="0"/>
              <w:marTop w:val="0"/>
              <w:marBottom w:val="0"/>
              <w:divBdr>
                <w:top w:val="none" w:sz="0" w:space="0" w:color="auto"/>
                <w:left w:val="none" w:sz="0" w:space="0" w:color="auto"/>
                <w:bottom w:val="none" w:sz="0" w:space="0" w:color="auto"/>
                <w:right w:val="none" w:sz="0" w:space="0" w:color="auto"/>
              </w:divBdr>
              <w:divsChild>
                <w:div w:id="970675380">
                  <w:marLeft w:val="0"/>
                  <w:marRight w:val="0"/>
                  <w:marTop w:val="0"/>
                  <w:marBottom w:val="0"/>
                  <w:divBdr>
                    <w:top w:val="none" w:sz="0" w:space="0" w:color="auto"/>
                    <w:left w:val="none" w:sz="0" w:space="0" w:color="auto"/>
                    <w:bottom w:val="none" w:sz="0" w:space="0" w:color="auto"/>
                    <w:right w:val="none" w:sz="0" w:space="0" w:color="auto"/>
                  </w:divBdr>
                </w:div>
              </w:divsChild>
            </w:div>
            <w:div w:id="335957279">
              <w:marLeft w:val="0"/>
              <w:marRight w:val="0"/>
              <w:marTop w:val="0"/>
              <w:marBottom w:val="0"/>
              <w:divBdr>
                <w:top w:val="none" w:sz="0" w:space="0" w:color="auto"/>
                <w:left w:val="none" w:sz="0" w:space="0" w:color="auto"/>
                <w:bottom w:val="none" w:sz="0" w:space="0" w:color="auto"/>
                <w:right w:val="none" w:sz="0" w:space="0" w:color="auto"/>
              </w:divBdr>
              <w:divsChild>
                <w:div w:id="316229913">
                  <w:marLeft w:val="0"/>
                  <w:marRight w:val="0"/>
                  <w:marTop w:val="0"/>
                  <w:marBottom w:val="0"/>
                  <w:divBdr>
                    <w:top w:val="none" w:sz="0" w:space="0" w:color="auto"/>
                    <w:left w:val="none" w:sz="0" w:space="0" w:color="auto"/>
                    <w:bottom w:val="none" w:sz="0" w:space="0" w:color="auto"/>
                    <w:right w:val="none" w:sz="0" w:space="0" w:color="auto"/>
                  </w:divBdr>
                </w:div>
                <w:div w:id="1333099896">
                  <w:marLeft w:val="0"/>
                  <w:marRight w:val="0"/>
                  <w:marTop w:val="0"/>
                  <w:marBottom w:val="0"/>
                  <w:divBdr>
                    <w:top w:val="none" w:sz="0" w:space="0" w:color="auto"/>
                    <w:left w:val="none" w:sz="0" w:space="0" w:color="auto"/>
                    <w:bottom w:val="none" w:sz="0" w:space="0" w:color="auto"/>
                    <w:right w:val="none" w:sz="0" w:space="0" w:color="auto"/>
                  </w:divBdr>
                </w:div>
              </w:divsChild>
            </w:div>
            <w:div w:id="378893682">
              <w:marLeft w:val="0"/>
              <w:marRight w:val="0"/>
              <w:marTop w:val="0"/>
              <w:marBottom w:val="0"/>
              <w:divBdr>
                <w:top w:val="none" w:sz="0" w:space="0" w:color="auto"/>
                <w:left w:val="none" w:sz="0" w:space="0" w:color="auto"/>
                <w:bottom w:val="none" w:sz="0" w:space="0" w:color="auto"/>
                <w:right w:val="none" w:sz="0" w:space="0" w:color="auto"/>
              </w:divBdr>
              <w:divsChild>
                <w:div w:id="301154773">
                  <w:marLeft w:val="0"/>
                  <w:marRight w:val="0"/>
                  <w:marTop w:val="0"/>
                  <w:marBottom w:val="0"/>
                  <w:divBdr>
                    <w:top w:val="none" w:sz="0" w:space="0" w:color="auto"/>
                    <w:left w:val="none" w:sz="0" w:space="0" w:color="auto"/>
                    <w:bottom w:val="none" w:sz="0" w:space="0" w:color="auto"/>
                    <w:right w:val="none" w:sz="0" w:space="0" w:color="auto"/>
                  </w:divBdr>
                </w:div>
              </w:divsChild>
            </w:div>
            <w:div w:id="580337132">
              <w:marLeft w:val="0"/>
              <w:marRight w:val="0"/>
              <w:marTop w:val="0"/>
              <w:marBottom w:val="0"/>
              <w:divBdr>
                <w:top w:val="none" w:sz="0" w:space="0" w:color="auto"/>
                <w:left w:val="none" w:sz="0" w:space="0" w:color="auto"/>
                <w:bottom w:val="none" w:sz="0" w:space="0" w:color="auto"/>
                <w:right w:val="none" w:sz="0" w:space="0" w:color="auto"/>
              </w:divBdr>
              <w:divsChild>
                <w:div w:id="377121134">
                  <w:marLeft w:val="0"/>
                  <w:marRight w:val="0"/>
                  <w:marTop w:val="0"/>
                  <w:marBottom w:val="0"/>
                  <w:divBdr>
                    <w:top w:val="none" w:sz="0" w:space="0" w:color="auto"/>
                    <w:left w:val="none" w:sz="0" w:space="0" w:color="auto"/>
                    <w:bottom w:val="none" w:sz="0" w:space="0" w:color="auto"/>
                    <w:right w:val="none" w:sz="0" w:space="0" w:color="auto"/>
                  </w:divBdr>
                </w:div>
                <w:div w:id="411976139">
                  <w:marLeft w:val="0"/>
                  <w:marRight w:val="0"/>
                  <w:marTop w:val="0"/>
                  <w:marBottom w:val="0"/>
                  <w:divBdr>
                    <w:top w:val="none" w:sz="0" w:space="0" w:color="auto"/>
                    <w:left w:val="none" w:sz="0" w:space="0" w:color="auto"/>
                    <w:bottom w:val="none" w:sz="0" w:space="0" w:color="auto"/>
                    <w:right w:val="none" w:sz="0" w:space="0" w:color="auto"/>
                  </w:divBdr>
                </w:div>
                <w:div w:id="468598286">
                  <w:marLeft w:val="0"/>
                  <w:marRight w:val="0"/>
                  <w:marTop w:val="0"/>
                  <w:marBottom w:val="0"/>
                  <w:divBdr>
                    <w:top w:val="none" w:sz="0" w:space="0" w:color="auto"/>
                    <w:left w:val="none" w:sz="0" w:space="0" w:color="auto"/>
                    <w:bottom w:val="none" w:sz="0" w:space="0" w:color="auto"/>
                    <w:right w:val="none" w:sz="0" w:space="0" w:color="auto"/>
                  </w:divBdr>
                </w:div>
                <w:div w:id="941382023">
                  <w:marLeft w:val="0"/>
                  <w:marRight w:val="0"/>
                  <w:marTop w:val="0"/>
                  <w:marBottom w:val="0"/>
                  <w:divBdr>
                    <w:top w:val="none" w:sz="0" w:space="0" w:color="auto"/>
                    <w:left w:val="none" w:sz="0" w:space="0" w:color="auto"/>
                    <w:bottom w:val="none" w:sz="0" w:space="0" w:color="auto"/>
                    <w:right w:val="none" w:sz="0" w:space="0" w:color="auto"/>
                  </w:divBdr>
                </w:div>
                <w:div w:id="1071580822">
                  <w:marLeft w:val="0"/>
                  <w:marRight w:val="0"/>
                  <w:marTop w:val="0"/>
                  <w:marBottom w:val="0"/>
                  <w:divBdr>
                    <w:top w:val="none" w:sz="0" w:space="0" w:color="auto"/>
                    <w:left w:val="none" w:sz="0" w:space="0" w:color="auto"/>
                    <w:bottom w:val="none" w:sz="0" w:space="0" w:color="auto"/>
                    <w:right w:val="none" w:sz="0" w:space="0" w:color="auto"/>
                  </w:divBdr>
                </w:div>
                <w:div w:id="1260528995">
                  <w:marLeft w:val="0"/>
                  <w:marRight w:val="0"/>
                  <w:marTop w:val="0"/>
                  <w:marBottom w:val="0"/>
                  <w:divBdr>
                    <w:top w:val="none" w:sz="0" w:space="0" w:color="auto"/>
                    <w:left w:val="none" w:sz="0" w:space="0" w:color="auto"/>
                    <w:bottom w:val="none" w:sz="0" w:space="0" w:color="auto"/>
                    <w:right w:val="none" w:sz="0" w:space="0" w:color="auto"/>
                  </w:divBdr>
                </w:div>
                <w:div w:id="1799567709">
                  <w:marLeft w:val="0"/>
                  <w:marRight w:val="0"/>
                  <w:marTop w:val="0"/>
                  <w:marBottom w:val="0"/>
                  <w:divBdr>
                    <w:top w:val="none" w:sz="0" w:space="0" w:color="auto"/>
                    <w:left w:val="none" w:sz="0" w:space="0" w:color="auto"/>
                    <w:bottom w:val="none" w:sz="0" w:space="0" w:color="auto"/>
                    <w:right w:val="none" w:sz="0" w:space="0" w:color="auto"/>
                  </w:divBdr>
                </w:div>
              </w:divsChild>
            </w:div>
            <w:div w:id="660356951">
              <w:marLeft w:val="0"/>
              <w:marRight w:val="0"/>
              <w:marTop w:val="0"/>
              <w:marBottom w:val="0"/>
              <w:divBdr>
                <w:top w:val="none" w:sz="0" w:space="0" w:color="auto"/>
                <w:left w:val="none" w:sz="0" w:space="0" w:color="auto"/>
                <w:bottom w:val="none" w:sz="0" w:space="0" w:color="auto"/>
                <w:right w:val="none" w:sz="0" w:space="0" w:color="auto"/>
              </w:divBdr>
              <w:divsChild>
                <w:div w:id="1235359430">
                  <w:marLeft w:val="0"/>
                  <w:marRight w:val="0"/>
                  <w:marTop w:val="0"/>
                  <w:marBottom w:val="0"/>
                  <w:divBdr>
                    <w:top w:val="none" w:sz="0" w:space="0" w:color="auto"/>
                    <w:left w:val="none" w:sz="0" w:space="0" w:color="auto"/>
                    <w:bottom w:val="none" w:sz="0" w:space="0" w:color="auto"/>
                    <w:right w:val="none" w:sz="0" w:space="0" w:color="auto"/>
                  </w:divBdr>
                </w:div>
              </w:divsChild>
            </w:div>
            <w:div w:id="1022711023">
              <w:marLeft w:val="0"/>
              <w:marRight w:val="0"/>
              <w:marTop w:val="0"/>
              <w:marBottom w:val="0"/>
              <w:divBdr>
                <w:top w:val="none" w:sz="0" w:space="0" w:color="auto"/>
                <w:left w:val="none" w:sz="0" w:space="0" w:color="auto"/>
                <w:bottom w:val="none" w:sz="0" w:space="0" w:color="auto"/>
                <w:right w:val="none" w:sz="0" w:space="0" w:color="auto"/>
              </w:divBdr>
              <w:divsChild>
                <w:div w:id="268317327">
                  <w:marLeft w:val="0"/>
                  <w:marRight w:val="0"/>
                  <w:marTop w:val="0"/>
                  <w:marBottom w:val="0"/>
                  <w:divBdr>
                    <w:top w:val="none" w:sz="0" w:space="0" w:color="auto"/>
                    <w:left w:val="none" w:sz="0" w:space="0" w:color="auto"/>
                    <w:bottom w:val="none" w:sz="0" w:space="0" w:color="auto"/>
                    <w:right w:val="none" w:sz="0" w:space="0" w:color="auto"/>
                  </w:divBdr>
                </w:div>
                <w:div w:id="785151783">
                  <w:marLeft w:val="0"/>
                  <w:marRight w:val="0"/>
                  <w:marTop w:val="0"/>
                  <w:marBottom w:val="0"/>
                  <w:divBdr>
                    <w:top w:val="none" w:sz="0" w:space="0" w:color="auto"/>
                    <w:left w:val="none" w:sz="0" w:space="0" w:color="auto"/>
                    <w:bottom w:val="none" w:sz="0" w:space="0" w:color="auto"/>
                    <w:right w:val="none" w:sz="0" w:space="0" w:color="auto"/>
                  </w:divBdr>
                </w:div>
                <w:div w:id="1757554579">
                  <w:marLeft w:val="0"/>
                  <w:marRight w:val="0"/>
                  <w:marTop w:val="0"/>
                  <w:marBottom w:val="0"/>
                  <w:divBdr>
                    <w:top w:val="none" w:sz="0" w:space="0" w:color="auto"/>
                    <w:left w:val="none" w:sz="0" w:space="0" w:color="auto"/>
                    <w:bottom w:val="none" w:sz="0" w:space="0" w:color="auto"/>
                    <w:right w:val="none" w:sz="0" w:space="0" w:color="auto"/>
                  </w:divBdr>
                </w:div>
              </w:divsChild>
            </w:div>
            <w:div w:id="1090852598">
              <w:marLeft w:val="0"/>
              <w:marRight w:val="0"/>
              <w:marTop w:val="0"/>
              <w:marBottom w:val="0"/>
              <w:divBdr>
                <w:top w:val="none" w:sz="0" w:space="0" w:color="auto"/>
                <w:left w:val="none" w:sz="0" w:space="0" w:color="auto"/>
                <w:bottom w:val="none" w:sz="0" w:space="0" w:color="auto"/>
                <w:right w:val="none" w:sz="0" w:space="0" w:color="auto"/>
              </w:divBdr>
              <w:divsChild>
                <w:div w:id="794566593">
                  <w:marLeft w:val="0"/>
                  <w:marRight w:val="0"/>
                  <w:marTop w:val="0"/>
                  <w:marBottom w:val="0"/>
                  <w:divBdr>
                    <w:top w:val="none" w:sz="0" w:space="0" w:color="auto"/>
                    <w:left w:val="none" w:sz="0" w:space="0" w:color="auto"/>
                    <w:bottom w:val="none" w:sz="0" w:space="0" w:color="auto"/>
                    <w:right w:val="none" w:sz="0" w:space="0" w:color="auto"/>
                  </w:divBdr>
                </w:div>
              </w:divsChild>
            </w:div>
            <w:div w:id="1223255521">
              <w:marLeft w:val="0"/>
              <w:marRight w:val="0"/>
              <w:marTop w:val="0"/>
              <w:marBottom w:val="0"/>
              <w:divBdr>
                <w:top w:val="none" w:sz="0" w:space="0" w:color="auto"/>
                <w:left w:val="none" w:sz="0" w:space="0" w:color="auto"/>
                <w:bottom w:val="none" w:sz="0" w:space="0" w:color="auto"/>
                <w:right w:val="none" w:sz="0" w:space="0" w:color="auto"/>
              </w:divBdr>
              <w:divsChild>
                <w:div w:id="210699794">
                  <w:marLeft w:val="0"/>
                  <w:marRight w:val="0"/>
                  <w:marTop w:val="0"/>
                  <w:marBottom w:val="0"/>
                  <w:divBdr>
                    <w:top w:val="none" w:sz="0" w:space="0" w:color="auto"/>
                    <w:left w:val="none" w:sz="0" w:space="0" w:color="auto"/>
                    <w:bottom w:val="none" w:sz="0" w:space="0" w:color="auto"/>
                    <w:right w:val="none" w:sz="0" w:space="0" w:color="auto"/>
                  </w:divBdr>
                </w:div>
                <w:div w:id="418138696">
                  <w:marLeft w:val="0"/>
                  <w:marRight w:val="0"/>
                  <w:marTop w:val="0"/>
                  <w:marBottom w:val="0"/>
                  <w:divBdr>
                    <w:top w:val="none" w:sz="0" w:space="0" w:color="auto"/>
                    <w:left w:val="none" w:sz="0" w:space="0" w:color="auto"/>
                    <w:bottom w:val="none" w:sz="0" w:space="0" w:color="auto"/>
                    <w:right w:val="none" w:sz="0" w:space="0" w:color="auto"/>
                  </w:divBdr>
                </w:div>
                <w:div w:id="765853912">
                  <w:marLeft w:val="0"/>
                  <w:marRight w:val="0"/>
                  <w:marTop w:val="0"/>
                  <w:marBottom w:val="0"/>
                  <w:divBdr>
                    <w:top w:val="none" w:sz="0" w:space="0" w:color="auto"/>
                    <w:left w:val="none" w:sz="0" w:space="0" w:color="auto"/>
                    <w:bottom w:val="none" w:sz="0" w:space="0" w:color="auto"/>
                    <w:right w:val="none" w:sz="0" w:space="0" w:color="auto"/>
                  </w:divBdr>
                </w:div>
                <w:div w:id="1627352189">
                  <w:marLeft w:val="0"/>
                  <w:marRight w:val="0"/>
                  <w:marTop w:val="0"/>
                  <w:marBottom w:val="0"/>
                  <w:divBdr>
                    <w:top w:val="none" w:sz="0" w:space="0" w:color="auto"/>
                    <w:left w:val="none" w:sz="0" w:space="0" w:color="auto"/>
                    <w:bottom w:val="none" w:sz="0" w:space="0" w:color="auto"/>
                    <w:right w:val="none" w:sz="0" w:space="0" w:color="auto"/>
                  </w:divBdr>
                </w:div>
                <w:div w:id="1647472314">
                  <w:marLeft w:val="0"/>
                  <w:marRight w:val="0"/>
                  <w:marTop w:val="0"/>
                  <w:marBottom w:val="0"/>
                  <w:divBdr>
                    <w:top w:val="none" w:sz="0" w:space="0" w:color="auto"/>
                    <w:left w:val="none" w:sz="0" w:space="0" w:color="auto"/>
                    <w:bottom w:val="none" w:sz="0" w:space="0" w:color="auto"/>
                    <w:right w:val="none" w:sz="0" w:space="0" w:color="auto"/>
                  </w:divBdr>
                </w:div>
              </w:divsChild>
            </w:div>
            <w:div w:id="1224482785">
              <w:marLeft w:val="0"/>
              <w:marRight w:val="0"/>
              <w:marTop w:val="0"/>
              <w:marBottom w:val="0"/>
              <w:divBdr>
                <w:top w:val="none" w:sz="0" w:space="0" w:color="auto"/>
                <w:left w:val="none" w:sz="0" w:space="0" w:color="auto"/>
                <w:bottom w:val="none" w:sz="0" w:space="0" w:color="auto"/>
                <w:right w:val="none" w:sz="0" w:space="0" w:color="auto"/>
              </w:divBdr>
              <w:divsChild>
                <w:div w:id="674186203">
                  <w:marLeft w:val="0"/>
                  <w:marRight w:val="0"/>
                  <w:marTop w:val="0"/>
                  <w:marBottom w:val="0"/>
                  <w:divBdr>
                    <w:top w:val="none" w:sz="0" w:space="0" w:color="auto"/>
                    <w:left w:val="none" w:sz="0" w:space="0" w:color="auto"/>
                    <w:bottom w:val="none" w:sz="0" w:space="0" w:color="auto"/>
                    <w:right w:val="none" w:sz="0" w:space="0" w:color="auto"/>
                  </w:divBdr>
                </w:div>
              </w:divsChild>
            </w:div>
            <w:div w:id="1605922464">
              <w:marLeft w:val="0"/>
              <w:marRight w:val="0"/>
              <w:marTop w:val="0"/>
              <w:marBottom w:val="0"/>
              <w:divBdr>
                <w:top w:val="none" w:sz="0" w:space="0" w:color="auto"/>
                <w:left w:val="none" w:sz="0" w:space="0" w:color="auto"/>
                <w:bottom w:val="none" w:sz="0" w:space="0" w:color="auto"/>
                <w:right w:val="none" w:sz="0" w:space="0" w:color="auto"/>
              </w:divBdr>
              <w:divsChild>
                <w:div w:id="649555771">
                  <w:marLeft w:val="0"/>
                  <w:marRight w:val="0"/>
                  <w:marTop w:val="0"/>
                  <w:marBottom w:val="0"/>
                  <w:divBdr>
                    <w:top w:val="none" w:sz="0" w:space="0" w:color="auto"/>
                    <w:left w:val="none" w:sz="0" w:space="0" w:color="auto"/>
                    <w:bottom w:val="none" w:sz="0" w:space="0" w:color="auto"/>
                    <w:right w:val="none" w:sz="0" w:space="0" w:color="auto"/>
                  </w:divBdr>
                </w:div>
                <w:div w:id="1683778705">
                  <w:marLeft w:val="0"/>
                  <w:marRight w:val="0"/>
                  <w:marTop w:val="0"/>
                  <w:marBottom w:val="0"/>
                  <w:divBdr>
                    <w:top w:val="none" w:sz="0" w:space="0" w:color="auto"/>
                    <w:left w:val="none" w:sz="0" w:space="0" w:color="auto"/>
                    <w:bottom w:val="none" w:sz="0" w:space="0" w:color="auto"/>
                    <w:right w:val="none" w:sz="0" w:space="0" w:color="auto"/>
                  </w:divBdr>
                </w:div>
              </w:divsChild>
            </w:div>
            <w:div w:id="1616910961">
              <w:marLeft w:val="0"/>
              <w:marRight w:val="0"/>
              <w:marTop w:val="0"/>
              <w:marBottom w:val="0"/>
              <w:divBdr>
                <w:top w:val="none" w:sz="0" w:space="0" w:color="auto"/>
                <w:left w:val="none" w:sz="0" w:space="0" w:color="auto"/>
                <w:bottom w:val="none" w:sz="0" w:space="0" w:color="auto"/>
                <w:right w:val="none" w:sz="0" w:space="0" w:color="auto"/>
              </w:divBdr>
              <w:divsChild>
                <w:div w:id="245388420">
                  <w:marLeft w:val="0"/>
                  <w:marRight w:val="0"/>
                  <w:marTop w:val="0"/>
                  <w:marBottom w:val="0"/>
                  <w:divBdr>
                    <w:top w:val="none" w:sz="0" w:space="0" w:color="auto"/>
                    <w:left w:val="none" w:sz="0" w:space="0" w:color="auto"/>
                    <w:bottom w:val="none" w:sz="0" w:space="0" w:color="auto"/>
                    <w:right w:val="none" w:sz="0" w:space="0" w:color="auto"/>
                  </w:divBdr>
                </w:div>
              </w:divsChild>
            </w:div>
            <w:div w:id="1677463414">
              <w:marLeft w:val="0"/>
              <w:marRight w:val="0"/>
              <w:marTop w:val="0"/>
              <w:marBottom w:val="0"/>
              <w:divBdr>
                <w:top w:val="none" w:sz="0" w:space="0" w:color="auto"/>
                <w:left w:val="none" w:sz="0" w:space="0" w:color="auto"/>
                <w:bottom w:val="none" w:sz="0" w:space="0" w:color="auto"/>
                <w:right w:val="none" w:sz="0" w:space="0" w:color="auto"/>
              </w:divBdr>
              <w:divsChild>
                <w:div w:id="1329093671">
                  <w:marLeft w:val="0"/>
                  <w:marRight w:val="0"/>
                  <w:marTop w:val="0"/>
                  <w:marBottom w:val="0"/>
                  <w:divBdr>
                    <w:top w:val="none" w:sz="0" w:space="0" w:color="auto"/>
                    <w:left w:val="none" w:sz="0" w:space="0" w:color="auto"/>
                    <w:bottom w:val="none" w:sz="0" w:space="0" w:color="auto"/>
                    <w:right w:val="none" w:sz="0" w:space="0" w:color="auto"/>
                  </w:divBdr>
                </w:div>
              </w:divsChild>
            </w:div>
            <w:div w:id="1700231946">
              <w:marLeft w:val="0"/>
              <w:marRight w:val="0"/>
              <w:marTop w:val="0"/>
              <w:marBottom w:val="0"/>
              <w:divBdr>
                <w:top w:val="none" w:sz="0" w:space="0" w:color="auto"/>
                <w:left w:val="none" w:sz="0" w:space="0" w:color="auto"/>
                <w:bottom w:val="none" w:sz="0" w:space="0" w:color="auto"/>
                <w:right w:val="none" w:sz="0" w:space="0" w:color="auto"/>
              </w:divBdr>
              <w:divsChild>
                <w:div w:id="498694225">
                  <w:marLeft w:val="0"/>
                  <w:marRight w:val="0"/>
                  <w:marTop w:val="0"/>
                  <w:marBottom w:val="0"/>
                  <w:divBdr>
                    <w:top w:val="none" w:sz="0" w:space="0" w:color="auto"/>
                    <w:left w:val="none" w:sz="0" w:space="0" w:color="auto"/>
                    <w:bottom w:val="none" w:sz="0" w:space="0" w:color="auto"/>
                    <w:right w:val="none" w:sz="0" w:space="0" w:color="auto"/>
                  </w:divBdr>
                </w:div>
              </w:divsChild>
            </w:div>
            <w:div w:id="1977642303">
              <w:marLeft w:val="0"/>
              <w:marRight w:val="0"/>
              <w:marTop w:val="0"/>
              <w:marBottom w:val="0"/>
              <w:divBdr>
                <w:top w:val="none" w:sz="0" w:space="0" w:color="auto"/>
                <w:left w:val="none" w:sz="0" w:space="0" w:color="auto"/>
                <w:bottom w:val="none" w:sz="0" w:space="0" w:color="auto"/>
                <w:right w:val="none" w:sz="0" w:space="0" w:color="auto"/>
              </w:divBdr>
              <w:divsChild>
                <w:div w:id="2800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09982">
          <w:marLeft w:val="0"/>
          <w:marRight w:val="0"/>
          <w:marTop w:val="0"/>
          <w:marBottom w:val="0"/>
          <w:divBdr>
            <w:top w:val="none" w:sz="0" w:space="0" w:color="auto"/>
            <w:left w:val="none" w:sz="0" w:space="0" w:color="auto"/>
            <w:bottom w:val="none" w:sz="0" w:space="0" w:color="auto"/>
            <w:right w:val="none" w:sz="0" w:space="0" w:color="auto"/>
          </w:divBdr>
        </w:div>
        <w:div w:id="1179007268">
          <w:marLeft w:val="0"/>
          <w:marRight w:val="0"/>
          <w:marTop w:val="0"/>
          <w:marBottom w:val="0"/>
          <w:divBdr>
            <w:top w:val="none" w:sz="0" w:space="0" w:color="auto"/>
            <w:left w:val="none" w:sz="0" w:space="0" w:color="auto"/>
            <w:bottom w:val="none" w:sz="0" w:space="0" w:color="auto"/>
            <w:right w:val="none" w:sz="0" w:space="0" w:color="auto"/>
          </w:divBdr>
        </w:div>
        <w:div w:id="1275479451">
          <w:marLeft w:val="0"/>
          <w:marRight w:val="0"/>
          <w:marTop w:val="0"/>
          <w:marBottom w:val="0"/>
          <w:divBdr>
            <w:top w:val="none" w:sz="0" w:space="0" w:color="auto"/>
            <w:left w:val="none" w:sz="0" w:space="0" w:color="auto"/>
            <w:bottom w:val="none" w:sz="0" w:space="0" w:color="auto"/>
            <w:right w:val="none" w:sz="0" w:space="0" w:color="auto"/>
          </w:divBdr>
        </w:div>
        <w:div w:id="1292902031">
          <w:marLeft w:val="-75"/>
          <w:marRight w:val="0"/>
          <w:marTop w:val="30"/>
          <w:marBottom w:val="30"/>
          <w:divBdr>
            <w:top w:val="none" w:sz="0" w:space="0" w:color="auto"/>
            <w:left w:val="none" w:sz="0" w:space="0" w:color="auto"/>
            <w:bottom w:val="none" w:sz="0" w:space="0" w:color="auto"/>
            <w:right w:val="none" w:sz="0" w:space="0" w:color="auto"/>
          </w:divBdr>
          <w:divsChild>
            <w:div w:id="69470285">
              <w:marLeft w:val="0"/>
              <w:marRight w:val="0"/>
              <w:marTop w:val="0"/>
              <w:marBottom w:val="0"/>
              <w:divBdr>
                <w:top w:val="none" w:sz="0" w:space="0" w:color="auto"/>
                <w:left w:val="none" w:sz="0" w:space="0" w:color="auto"/>
                <w:bottom w:val="none" w:sz="0" w:space="0" w:color="auto"/>
                <w:right w:val="none" w:sz="0" w:space="0" w:color="auto"/>
              </w:divBdr>
              <w:divsChild>
                <w:div w:id="968557985">
                  <w:marLeft w:val="0"/>
                  <w:marRight w:val="0"/>
                  <w:marTop w:val="0"/>
                  <w:marBottom w:val="0"/>
                  <w:divBdr>
                    <w:top w:val="none" w:sz="0" w:space="0" w:color="auto"/>
                    <w:left w:val="none" w:sz="0" w:space="0" w:color="auto"/>
                    <w:bottom w:val="none" w:sz="0" w:space="0" w:color="auto"/>
                    <w:right w:val="none" w:sz="0" w:space="0" w:color="auto"/>
                  </w:divBdr>
                </w:div>
                <w:div w:id="1541280681">
                  <w:marLeft w:val="0"/>
                  <w:marRight w:val="0"/>
                  <w:marTop w:val="0"/>
                  <w:marBottom w:val="0"/>
                  <w:divBdr>
                    <w:top w:val="none" w:sz="0" w:space="0" w:color="auto"/>
                    <w:left w:val="none" w:sz="0" w:space="0" w:color="auto"/>
                    <w:bottom w:val="none" w:sz="0" w:space="0" w:color="auto"/>
                    <w:right w:val="none" w:sz="0" w:space="0" w:color="auto"/>
                  </w:divBdr>
                </w:div>
              </w:divsChild>
            </w:div>
            <w:div w:id="76706199">
              <w:marLeft w:val="0"/>
              <w:marRight w:val="0"/>
              <w:marTop w:val="0"/>
              <w:marBottom w:val="0"/>
              <w:divBdr>
                <w:top w:val="none" w:sz="0" w:space="0" w:color="auto"/>
                <w:left w:val="none" w:sz="0" w:space="0" w:color="auto"/>
                <w:bottom w:val="none" w:sz="0" w:space="0" w:color="auto"/>
                <w:right w:val="none" w:sz="0" w:space="0" w:color="auto"/>
              </w:divBdr>
              <w:divsChild>
                <w:div w:id="124397499">
                  <w:marLeft w:val="0"/>
                  <w:marRight w:val="0"/>
                  <w:marTop w:val="0"/>
                  <w:marBottom w:val="0"/>
                  <w:divBdr>
                    <w:top w:val="none" w:sz="0" w:space="0" w:color="auto"/>
                    <w:left w:val="none" w:sz="0" w:space="0" w:color="auto"/>
                    <w:bottom w:val="none" w:sz="0" w:space="0" w:color="auto"/>
                    <w:right w:val="none" w:sz="0" w:space="0" w:color="auto"/>
                  </w:divBdr>
                </w:div>
                <w:div w:id="868686803">
                  <w:marLeft w:val="0"/>
                  <w:marRight w:val="0"/>
                  <w:marTop w:val="0"/>
                  <w:marBottom w:val="0"/>
                  <w:divBdr>
                    <w:top w:val="none" w:sz="0" w:space="0" w:color="auto"/>
                    <w:left w:val="none" w:sz="0" w:space="0" w:color="auto"/>
                    <w:bottom w:val="none" w:sz="0" w:space="0" w:color="auto"/>
                    <w:right w:val="none" w:sz="0" w:space="0" w:color="auto"/>
                  </w:divBdr>
                </w:div>
                <w:div w:id="1041516655">
                  <w:marLeft w:val="0"/>
                  <w:marRight w:val="0"/>
                  <w:marTop w:val="0"/>
                  <w:marBottom w:val="0"/>
                  <w:divBdr>
                    <w:top w:val="none" w:sz="0" w:space="0" w:color="auto"/>
                    <w:left w:val="none" w:sz="0" w:space="0" w:color="auto"/>
                    <w:bottom w:val="none" w:sz="0" w:space="0" w:color="auto"/>
                    <w:right w:val="none" w:sz="0" w:space="0" w:color="auto"/>
                  </w:divBdr>
                </w:div>
                <w:div w:id="1699621074">
                  <w:marLeft w:val="0"/>
                  <w:marRight w:val="0"/>
                  <w:marTop w:val="0"/>
                  <w:marBottom w:val="0"/>
                  <w:divBdr>
                    <w:top w:val="none" w:sz="0" w:space="0" w:color="auto"/>
                    <w:left w:val="none" w:sz="0" w:space="0" w:color="auto"/>
                    <w:bottom w:val="none" w:sz="0" w:space="0" w:color="auto"/>
                    <w:right w:val="none" w:sz="0" w:space="0" w:color="auto"/>
                  </w:divBdr>
                </w:div>
                <w:div w:id="1846358975">
                  <w:marLeft w:val="0"/>
                  <w:marRight w:val="0"/>
                  <w:marTop w:val="0"/>
                  <w:marBottom w:val="0"/>
                  <w:divBdr>
                    <w:top w:val="none" w:sz="0" w:space="0" w:color="auto"/>
                    <w:left w:val="none" w:sz="0" w:space="0" w:color="auto"/>
                    <w:bottom w:val="none" w:sz="0" w:space="0" w:color="auto"/>
                    <w:right w:val="none" w:sz="0" w:space="0" w:color="auto"/>
                  </w:divBdr>
                </w:div>
              </w:divsChild>
            </w:div>
            <w:div w:id="137915036">
              <w:marLeft w:val="0"/>
              <w:marRight w:val="0"/>
              <w:marTop w:val="0"/>
              <w:marBottom w:val="0"/>
              <w:divBdr>
                <w:top w:val="none" w:sz="0" w:space="0" w:color="auto"/>
                <w:left w:val="none" w:sz="0" w:space="0" w:color="auto"/>
                <w:bottom w:val="none" w:sz="0" w:space="0" w:color="auto"/>
                <w:right w:val="none" w:sz="0" w:space="0" w:color="auto"/>
              </w:divBdr>
              <w:divsChild>
                <w:div w:id="1640380226">
                  <w:marLeft w:val="0"/>
                  <w:marRight w:val="0"/>
                  <w:marTop w:val="0"/>
                  <w:marBottom w:val="0"/>
                  <w:divBdr>
                    <w:top w:val="none" w:sz="0" w:space="0" w:color="auto"/>
                    <w:left w:val="none" w:sz="0" w:space="0" w:color="auto"/>
                    <w:bottom w:val="none" w:sz="0" w:space="0" w:color="auto"/>
                    <w:right w:val="none" w:sz="0" w:space="0" w:color="auto"/>
                  </w:divBdr>
                </w:div>
              </w:divsChild>
            </w:div>
            <w:div w:id="196701414">
              <w:marLeft w:val="0"/>
              <w:marRight w:val="0"/>
              <w:marTop w:val="0"/>
              <w:marBottom w:val="0"/>
              <w:divBdr>
                <w:top w:val="none" w:sz="0" w:space="0" w:color="auto"/>
                <w:left w:val="none" w:sz="0" w:space="0" w:color="auto"/>
                <w:bottom w:val="none" w:sz="0" w:space="0" w:color="auto"/>
                <w:right w:val="none" w:sz="0" w:space="0" w:color="auto"/>
              </w:divBdr>
              <w:divsChild>
                <w:div w:id="513880264">
                  <w:marLeft w:val="0"/>
                  <w:marRight w:val="0"/>
                  <w:marTop w:val="0"/>
                  <w:marBottom w:val="0"/>
                  <w:divBdr>
                    <w:top w:val="none" w:sz="0" w:space="0" w:color="auto"/>
                    <w:left w:val="none" w:sz="0" w:space="0" w:color="auto"/>
                    <w:bottom w:val="none" w:sz="0" w:space="0" w:color="auto"/>
                    <w:right w:val="none" w:sz="0" w:space="0" w:color="auto"/>
                  </w:divBdr>
                </w:div>
              </w:divsChild>
            </w:div>
            <w:div w:id="332994727">
              <w:marLeft w:val="0"/>
              <w:marRight w:val="0"/>
              <w:marTop w:val="0"/>
              <w:marBottom w:val="0"/>
              <w:divBdr>
                <w:top w:val="none" w:sz="0" w:space="0" w:color="auto"/>
                <w:left w:val="none" w:sz="0" w:space="0" w:color="auto"/>
                <w:bottom w:val="none" w:sz="0" w:space="0" w:color="auto"/>
                <w:right w:val="none" w:sz="0" w:space="0" w:color="auto"/>
              </w:divBdr>
              <w:divsChild>
                <w:div w:id="400521785">
                  <w:marLeft w:val="0"/>
                  <w:marRight w:val="0"/>
                  <w:marTop w:val="0"/>
                  <w:marBottom w:val="0"/>
                  <w:divBdr>
                    <w:top w:val="none" w:sz="0" w:space="0" w:color="auto"/>
                    <w:left w:val="none" w:sz="0" w:space="0" w:color="auto"/>
                    <w:bottom w:val="none" w:sz="0" w:space="0" w:color="auto"/>
                    <w:right w:val="none" w:sz="0" w:space="0" w:color="auto"/>
                  </w:divBdr>
                </w:div>
              </w:divsChild>
            </w:div>
            <w:div w:id="363791310">
              <w:marLeft w:val="0"/>
              <w:marRight w:val="0"/>
              <w:marTop w:val="0"/>
              <w:marBottom w:val="0"/>
              <w:divBdr>
                <w:top w:val="none" w:sz="0" w:space="0" w:color="auto"/>
                <w:left w:val="none" w:sz="0" w:space="0" w:color="auto"/>
                <w:bottom w:val="none" w:sz="0" w:space="0" w:color="auto"/>
                <w:right w:val="none" w:sz="0" w:space="0" w:color="auto"/>
              </w:divBdr>
              <w:divsChild>
                <w:div w:id="2044138114">
                  <w:marLeft w:val="0"/>
                  <w:marRight w:val="0"/>
                  <w:marTop w:val="0"/>
                  <w:marBottom w:val="0"/>
                  <w:divBdr>
                    <w:top w:val="none" w:sz="0" w:space="0" w:color="auto"/>
                    <w:left w:val="none" w:sz="0" w:space="0" w:color="auto"/>
                    <w:bottom w:val="none" w:sz="0" w:space="0" w:color="auto"/>
                    <w:right w:val="none" w:sz="0" w:space="0" w:color="auto"/>
                  </w:divBdr>
                </w:div>
              </w:divsChild>
            </w:div>
            <w:div w:id="397941418">
              <w:marLeft w:val="0"/>
              <w:marRight w:val="0"/>
              <w:marTop w:val="0"/>
              <w:marBottom w:val="0"/>
              <w:divBdr>
                <w:top w:val="none" w:sz="0" w:space="0" w:color="auto"/>
                <w:left w:val="none" w:sz="0" w:space="0" w:color="auto"/>
                <w:bottom w:val="none" w:sz="0" w:space="0" w:color="auto"/>
                <w:right w:val="none" w:sz="0" w:space="0" w:color="auto"/>
              </w:divBdr>
              <w:divsChild>
                <w:div w:id="1181822773">
                  <w:marLeft w:val="0"/>
                  <w:marRight w:val="0"/>
                  <w:marTop w:val="0"/>
                  <w:marBottom w:val="0"/>
                  <w:divBdr>
                    <w:top w:val="none" w:sz="0" w:space="0" w:color="auto"/>
                    <w:left w:val="none" w:sz="0" w:space="0" w:color="auto"/>
                    <w:bottom w:val="none" w:sz="0" w:space="0" w:color="auto"/>
                    <w:right w:val="none" w:sz="0" w:space="0" w:color="auto"/>
                  </w:divBdr>
                </w:div>
              </w:divsChild>
            </w:div>
            <w:div w:id="401298223">
              <w:marLeft w:val="0"/>
              <w:marRight w:val="0"/>
              <w:marTop w:val="0"/>
              <w:marBottom w:val="0"/>
              <w:divBdr>
                <w:top w:val="none" w:sz="0" w:space="0" w:color="auto"/>
                <w:left w:val="none" w:sz="0" w:space="0" w:color="auto"/>
                <w:bottom w:val="none" w:sz="0" w:space="0" w:color="auto"/>
                <w:right w:val="none" w:sz="0" w:space="0" w:color="auto"/>
              </w:divBdr>
              <w:divsChild>
                <w:div w:id="38477320">
                  <w:marLeft w:val="0"/>
                  <w:marRight w:val="0"/>
                  <w:marTop w:val="0"/>
                  <w:marBottom w:val="0"/>
                  <w:divBdr>
                    <w:top w:val="none" w:sz="0" w:space="0" w:color="auto"/>
                    <w:left w:val="none" w:sz="0" w:space="0" w:color="auto"/>
                    <w:bottom w:val="none" w:sz="0" w:space="0" w:color="auto"/>
                    <w:right w:val="none" w:sz="0" w:space="0" w:color="auto"/>
                  </w:divBdr>
                </w:div>
              </w:divsChild>
            </w:div>
            <w:div w:id="771323156">
              <w:marLeft w:val="0"/>
              <w:marRight w:val="0"/>
              <w:marTop w:val="0"/>
              <w:marBottom w:val="0"/>
              <w:divBdr>
                <w:top w:val="none" w:sz="0" w:space="0" w:color="auto"/>
                <w:left w:val="none" w:sz="0" w:space="0" w:color="auto"/>
                <w:bottom w:val="none" w:sz="0" w:space="0" w:color="auto"/>
                <w:right w:val="none" w:sz="0" w:space="0" w:color="auto"/>
              </w:divBdr>
              <w:divsChild>
                <w:div w:id="1692996597">
                  <w:marLeft w:val="0"/>
                  <w:marRight w:val="0"/>
                  <w:marTop w:val="0"/>
                  <w:marBottom w:val="0"/>
                  <w:divBdr>
                    <w:top w:val="none" w:sz="0" w:space="0" w:color="auto"/>
                    <w:left w:val="none" w:sz="0" w:space="0" w:color="auto"/>
                    <w:bottom w:val="none" w:sz="0" w:space="0" w:color="auto"/>
                    <w:right w:val="none" w:sz="0" w:space="0" w:color="auto"/>
                  </w:divBdr>
                </w:div>
              </w:divsChild>
            </w:div>
            <w:div w:id="782503776">
              <w:marLeft w:val="0"/>
              <w:marRight w:val="0"/>
              <w:marTop w:val="0"/>
              <w:marBottom w:val="0"/>
              <w:divBdr>
                <w:top w:val="none" w:sz="0" w:space="0" w:color="auto"/>
                <w:left w:val="none" w:sz="0" w:space="0" w:color="auto"/>
                <w:bottom w:val="none" w:sz="0" w:space="0" w:color="auto"/>
                <w:right w:val="none" w:sz="0" w:space="0" w:color="auto"/>
              </w:divBdr>
              <w:divsChild>
                <w:div w:id="1826581372">
                  <w:marLeft w:val="0"/>
                  <w:marRight w:val="0"/>
                  <w:marTop w:val="0"/>
                  <w:marBottom w:val="0"/>
                  <w:divBdr>
                    <w:top w:val="none" w:sz="0" w:space="0" w:color="auto"/>
                    <w:left w:val="none" w:sz="0" w:space="0" w:color="auto"/>
                    <w:bottom w:val="none" w:sz="0" w:space="0" w:color="auto"/>
                    <w:right w:val="none" w:sz="0" w:space="0" w:color="auto"/>
                  </w:divBdr>
                </w:div>
              </w:divsChild>
            </w:div>
            <w:div w:id="1050227873">
              <w:marLeft w:val="0"/>
              <w:marRight w:val="0"/>
              <w:marTop w:val="0"/>
              <w:marBottom w:val="0"/>
              <w:divBdr>
                <w:top w:val="none" w:sz="0" w:space="0" w:color="auto"/>
                <w:left w:val="none" w:sz="0" w:space="0" w:color="auto"/>
                <w:bottom w:val="none" w:sz="0" w:space="0" w:color="auto"/>
                <w:right w:val="none" w:sz="0" w:space="0" w:color="auto"/>
              </w:divBdr>
              <w:divsChild>
                <w:div w:id="194467728">
                  <w:marLeft w:val="0"/>
                  <w:marRight w:val="0"/>
                  <w:marTop w:val="0"/>
                  <w:marBottom w:val="0"/>
                  <w:divBdr>
                    <w:top w:val="none" w:sz="0" w:space="0" w:color="auto"/>
                    <w:left w:val="none" w:sz="0" w:space="0" w:color="auto"/>
                    <w:bottom w:val="none" w:sz="0" w:space="0" w:color="auto"/>
                    <w:right w:val="none" w:sz="0" w:space="0" w:color="auto"/>
                  </w:divBdr>
                </w:div>
                <w:div w:id="829174479">
                  <w:marLeft w:val="0"/>
                  <w:marRight w:val="0"/>
                  <w:marTop w:val="0"/>
                  <w:marBottom w:val="0"/>
                  <w:divBdr>
                    <w:top w:val="none" w:sz="0" w:space="0" w:color="auto"/>
                    <w:left w:val="none" w:sz="0" w:space="0" w:color="auto"/>
                    <w:bottom w:val="none" w:sz="0" w:space="0" w:color="auto"/>
                    <w:right w:val="none" w:sz="0" w:space="0" w:color="auto"/>
                  </w:divBdr>
                </w:div>
                <w:div w:id="1385527170">
                  <w:marLeft w:val="0"/>
                  <w:marRight w:val="0"/>
                  <w:marTop w:val="0"/>
                  <w:marBottom w:val="0"/>
                  <w:divBdr>
                    <w:top w:val="none" w:sz="0" w:space="0" w:color="auto"/>
                    <w:left w:val="none" w:sz="0" w:space="0" w:color="auto"/>
                    <w:bottom w:val="none" w:sz="0" w:space="0" w:color="auto"/>
                    <w:right w:val="none" w:sz="0" w:space="0" w:color="auto"/>
                  </w:divBdr>
                </w:div>
                <w:div w:id="1772623046">
                  <w:marLeft w:val="0"/>
                  <w:marRight w:val="0"/>
                  <w:marTop w:val="0"/>
                  <w:marBottom w:val="0"/>
                  <w:divBdr>
                    <w:top w:val="none" w:sz="0" w:space="0" w:color="auto"/>
                    <w:left w:val="none" w:sz="0" w:space="0" w:color="auto"/>
                    <w:bottom w:val="none" w:sz="0" w:space="0" w:color="auto"/>
                    <w:right w:val="none" w:sz="0" w:space="0" w:color="auto"/>
                  </w:divBdr>
                </w:div>
              </w:divsChild>
            </w:div>
            <w:div w:id="1286155158">
              <w:marLeft w:val="0"/>
              <w:marRight w:val="0"/>
              <w:marTop w:val="0"/>
              <w:marBottom w:val="0"/>
              <w:divBdr>
                <w:top w:val="none" w:sz="0" w:space="0" w:color="auto"/>
                <w:left w:val="none" w:sz="0" w:space="0" w:color="auto"/>
                <w:bottom w:val="none" w:sz="0" w:space="0" w:color="auto"/>
                <w:right w:val="none" w:sz="0" w:space="0" w:color="auto"/>
              </w:divBdr>
              <w:divsChild>
                <w:div w:id="269896728">
                  <w:marLeft w:val="0"/>
                  <w:marRight w:val="0"/>
                  <w:marTop w:val="0"/>
                  <w:marBottom w:val="0"/>
                  <w:divBdr>
                    <w:top w:val="none" w:sz="0" w:space="0" w:color="auto"/>
                    <w:left w:val="none" w:sz="0" w:space="0" w:color="auto"/>
                    <w:bottom w:val="none" w:sz="0" w:space="0" w:color="auto"/>
                    <w:right w:val="none" w:sz="0" w:space="0" w:color="auto"/>
                  </w:divBdr>
                </w:div>
              </w:divsChild>
            </w:div>
            <w:div w:id="1318605442">
              <w:marLeft w:val="0"/>
              <w:marRight w:val="0"/>
              <w:marTop w:val="0"/>
              <w:marBottom w:val="0"/>
              <w:divBdr>
                <w:top w:val="none" w:sz="0" w:space="0" w:color="auto"/>
                <w:left w:val="none" w:sz="0" w:space="0" w:color="auto"/>
                <w:bottom w:val="none" w:sz="0" w:space="0" w:color="auto"/>
                <w:right w:val="none" w:sz="0" w:space="0" w:color="auto"/>
              </w:divBdr>
              <w:divsChild>
                <w:div w:id="378363184">
                  <w:marLeft w:val="0"/>
                  <w:marRight w:val="0"/>
                  <w:marTop w:val="0"/>
                  <w:marBottom w:val="0"/>
                  <w:divBdr>
                    <w:top w:val="none" w:sz="0" w:space="0" w:color="auto"/>
                    <w:left w:val="none" w:sz="0" w:space="0" w:color="auto"/>
                    <w:bottom w:val="none" w:sz="0" w:space="0" w:color="auto"/>
                    <w:right w:val="none" w:sz="0" w:space="0" w:color="auto"/>
                  </w:divBdr>
                </w:div>
                <w:div w:id="449710764">
                  <w:marLeft w:val="0"/>
                  <w:marRight w:val="0"/>
                  <w:marTop w:val="0"/>
                  <w:marBottom w:val="0"/>
                  <w:divBdr>
                    <w:top w:val="none" w:sz="0" w:space="0" w:color="auto"/>
                    <w:left w:val="none" w:sz="0" w:space="0" w:color="auto"/>
                    <w:bottom w:val="none" w:sz="0" w:space="0" w:color="auto"/>
                    <w:right w:val="none" w:sz="0" w:space="0" w:color="auto"/>
                  </w:divBdr>
                </w:div>
                <w:div w:id="934483725">
                  <w:marLeft w:val="0"/>
                  <w:marRight w:val="0"/>
                  <w:marTop w:val="0"/>
                  <w:marBottom w:val="0"/>
                  <w:divBdr>
                    <w:top w:val="none" w:sz="0" w:space="0" w:color="auto"/>
                    <w:left w:val="none" w:sz="0" w:space="0" w:color="auto"/>
                    <w:bottom w:val="none" w:sz="0" w:space="0" w:color="auto"/>
                    <w:right w:val="none" w:sz="0" w:space="0" w:color="auto"/>
                  </w:divBdr>
                </w:div>
                <w:div w:id="1180122294">
                  <w:marLeft w:val="0"/>
                  <w:marRight w:val="0"/>
                  <w:marTop w:val="0"/>
                  <w:marBottom w:val="0"/>
                  <w:divBdr>
                    <w:top w:val="none" w:sz="0" w:space="0" w:color="auto"/>
                    <w:left w:val="none" w:sz="0" w:space="0" w:color="auto"/>
                    <w:bottom w:val="none" w:sz="0" w:space="0" w:color="auto"/>
                    <w:right w:val="none" w:sz="0" w:space="0" w:color="auto"/>
                  </w:divBdr>
                </w:div>
                <w:div w:id="1443185352">
                  <w:marLeft w:val="0"/>
                  <w:marRight w:val="0"/>
                  <w:marTop w:val="0"/>
                  <w:marBottom w:val="0"/>
                  <w:divBdr>
                    <w:top w:val="none" w:sz="0" w:space="0" w:color="auto"/>
                    <w:left w:val="none" w:sz="0" w:space="0" w:color="auto"/>
                    <w:bottom w:val="none" w:sz="0" w:space="0" w:color="auto"/>
                    <w:right w:val="none" w:sz="0" w:space="0" w:color="auto"/>
                  </w:divBdr>
                </w:div>
                <w:div w:id="1980307059">
                  <w:marLeft w:val="0"/>
                  <w:marRight w:val="0"/>
                  <w:marTop w:val="0"/>
                  <w:marBottom w:val="0"/>
                  <w:divBdr>
                    <w:top w:val="none" w:sz="0" w:space="0" w:color="auto"/>
                    <w:left w:val="none" w:sz="0" w:space="0" w:color="auto"/>
                    <w:bottom w:val="none" w:sz="0" w:space="0" w:color="auto"/>
                    <w:right w:val="none" w:sz="0" w:space="0" w:color="auto"/>
                  </w:divBdr>
                </w:div>
              </w:divsChild>
            </w:div>
            <w:div w:id="1795757032">
              <w:marLeft w:val="0"/>
              <w:marRight w:val="0"/>
              <w:marTop w:val="0"/>
              <w:marBottom w:val="0"/>
              <w:divBdr>
                <w:top w:val="none" w:sz="0" w:space="0" w:color="auto"/>
                <w:left w:val="none" w:sz="0" w:space="0" w:color="auto"/>
                <w:bottom w:val="none" w:sz="0" w:space="0" w:color="auto"/>
                <w:right w:val="none" w:sz="0" w:space="0" w:color="auto"/>
              </w:divBdr>
              <w:divsChild>
                <w:div w:id="478037246">
                  <w:marLeft w:val="0"/>
                  <w:marRight w:val="0"/>
                  <w:marTop w:val="0"/>
                  <w:marBottom w:val="0"/>
                  <w:divBdr>
                    <w:top w:val="none" w:sz="0" w:space="0" w:color="auto"/>
                    <w:left w:val="none" w:sz="0" w:space="0" w:color="auto"/>
                    <w:bottom w:val="none" w:sz="0" w:space="0" w:color="auto"/>
                    <w:right w:val="none" w:sz="0" w:space="0" w:color="auto"/>
                  </w:divBdr>
                </w:div>
              </w:divsChild>
            </w:div>
            <w:div w:id="1800605780">
              <w:marLeft w:val="0"/>
              <w:marRight w:val="0"/>
              <w:marTop w:val="0"/>
              <w:marBottom w:val="0"/>
              <w:divBdr>
                <w:top w:val="none" w:sz="0" w:space="0" w:color="auto"/>
                <w:left w:val="none" w:sz="0" w:space="0" w:color="auto"/>
                <w:bottom w:val="none" w:sz="0" w:space="0" w:color="auto"/>
                <w:right w:val="none" w:sz="0" w:space="0" w:color="auto"/>
              </w:divBdr>
              <w:divsChild>
                <w:div w:id="970986106">
                  <w:marLeft w:val="0"/>
                  <w:marRight w:val="0"/>
                  <w:marTop w:val="0"/>
                  <w:marBottom w:val="0"/>
                  <w:divBdr>
                    <w:top w:val="none" w:sz="0" w:space="0" w:color="auto"/>
                    <w:left w:val="none" w:sz="0" w:space="0" w:color="auto"/>
                    <w:bottom w:val="none" w:sz="0" w:space="0" w:color="auto"/>
                    <w:right w:val="none" w:sz="0" w:space="0" w:color="auto"/>
                  </w:divBdr>
                </w:div>
                <w:div w:id="1944222087">
                  <w:marLeft w:val="0"/>
                  <w:marRight w:val="0"/>
                  <w:marTop w:val="0"/>
                  <w:marBottom w:val="0"/>
                  <w:divBdr>
                    <w:top w:val="none" w:sz="0" w:space="0" w:color="auto"/>
                    <w:left w:val="none" w:sz="0" w:space="0" w:color="auto"/>
                    <w:bottom w:val="none" w:sz="0" w:space="0" w:color="auto"/>
                    <w:right w:val="none" w:sz="0" w:space="0" w:color="auto"/>
                  </w:divBdr>
                </w:div>
              </w:divsChild>
            </w:div>
            <w:div w:id="1830749236">
              <w:marLeft w:val="0"/>
              <w:marRight w:val="0"/>
              <w:marTop w:val="0"/>
              <w:marBottom w:val="0"/>
              <w:divBdr>
                <w:top w:val="none" w:sz="0" w:space="0" w:color="auto"/>
                <w:left w:val="none" w:sz="0" w:space="0" w:color="auto"/>
                <w:bottom w:val="none" w:sz="0" w:space="0" w:color="auto"/>
                <w:right w:val="none" w:sz="0" w:space="0" w:color="auto"/>
              </w:divBdr>
              <w:divsChild>
                <w:div w:id="889153289">
                  <w:marLeft w:val="0"/>
                  <w:marRight w:val="0"/>
                  <w:marTop w:val="0"/>
                  <w:marBottom w:val="0"/>
                  <w:divBdr>
                    <w:top w:val="none" w:sz="0" w:space="0" w:color="auto"/>
                    <w:left w:val="none" w:sz="0" w:space="0" w:color="auto"/>
                    <w:bottom w:val="none" w:sz="0" w:space="0" w:color="auto"/>
                    <w:right w:val="none" w:sz="0" w:space="0" w:color="auto"/>
                  </w:divBdr>
                </w:div>
              </w:divsChild>
            </w:div>
            <w:div w:id="1879471146">
              <w:marLeft w:val="0"/>
              <w:marRight w:val="0"/>
              <w:marTop w:val="0"/>
              <w:marBottom w:val="0"/>
              <w:divBdr>
                <w:top w:val="none" w:sz="0" w:space="0" w:color="auto"/>
                <w:left w:val="none" w:sz="0" w:space="0" w:color="auto"/>
                <w:bottom w:val="none" w:sz="0" w:space="0" w:color="auto"/>
                <w:right w:val="none" w:sz="0" w:space="0" w:color="auto"/>
              </w:divBdr>
              <w:divsChild>
                <w:div w:id="20233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09927">
          <w:marLeft w:val="0"/>
          <w:marRight w:val="0"/>
          <w:marTop w:val="0"/>
          <w:marBottom w:val="0"/>
          <w:divBdr>
            <w:top w:val="none" w:sz="0" w:space="0" w:color="auto"/>
            <w:left w:val="none" w:sz="0" w:space="0" w:color="auto"/>
            <w:bottom w:val="none" w:sz="0" w:space="0" w:color="auto"/>
            <w:right w:val="none" w:sz="0" w:space="0" w:color="auto"/>
          </w:divBdr>
        </w:div>
        <w:div w:id="1320694536">
          <w:marLeft w:val="0"/>
          <w:marRight w:val="0"/>
          <w:marTop w:val="0"/>
          <w:marBottom w:val="0"/>
          <w:divBdr>
            <w:top w:val="none" w:sz="0" w:space="0" w:color="auto"/>
            <w:left w:val="none" w:sz="0" w:space="0" w:color="auto"/>
            <w:bottom w:val="none" w:sz="0" w:space="0" w:color="auto"/>
            <w:right w:val="none" w:sz="0" w:space="0" w:color="auto"/>
          </w:divBdr>
        </w:div>
        <w:div w:id="1352797753">
          <w:marLeft w:val="0"/>
          <w:marRight w:val="0"/>
          <w:marTop w:val="0"/>
          <w:marBottom w:val="0"/>
          <w:divBdr>
            <w:top w:val="none" w:sz="0" w:space="0" w:color="auto"/>
            <w:left w:val="none" w:sz="0" w:space="0" w:color="auto"/>
            <w:bottom w:val="none" w:sz="0" w:space="0" w:color="auto"/>
            <w:right w:val="none" w:sz="0" w:space="0" w:color="auto"/>
          </w:divBdr>
        </w:div>
        <w:div w:id="1388189616">
          <w:marLeft w:val="0"/>
          <w:marRight w:val="0"/>
          <w:marTop w:val="0"/>
          <w:marBottom w:val="0"/>
          <w:divBdr>
            <w:top w:val="none" w:sz="0" w:space="0" w:color="auto"/>
            <w:left w:val="none" w:sz="0" w:space="0" w:color="auto"/>
            <w:bottom w:val="none" w:sz="0" w:space="0" w:color="auto"/>
            <w:right w:val="none" w:sz="0" w:space="0" w:color="auto"/>
          </w:divBdr>
        </w:div>
        <w:div w:id="1400326271">
          <w:marLeft w:val="0"/>
          <w:marRight w:val="0"/>
          <w:marTop w:val="0"/>
          <w:marBottom w:val="0"/>
          <w:divBdr>
            <w:top w:val="none" w:sz="0" w:space="0" w:color="auto"/>
            <w:left w:val="none" w:sz="0" w:space="0" w:color="auto"/>
            <w:bottom w:val="none" w:sz="0" w:space="0" w:color="auto"/>
            <w:right w:val="none" w:sz="0" w:space="0" w:color="auto"/>
          </w:divBdr>
        </w:div>
        <w:div w:id="1415205496">
          <w:marLeft w:val="0"/>
          <w:marRight w:val="0"/>
          <w:marTop w:val="0"/>
          <w:marBottom w:val="0"/>
          <w:divBdr>
            <w:top w:val="none" w:sz="0" w:space="0" w:color="auto"/>
            <w:left w:val="none" w:sz="0" w:space="0" w:color="auto"/>
            <w:bottom w:val="none" w:sz="0" w:space="0" w:color="auto"/>
            <w:right w:val="none" w:sz="0" w:space="0" w:color="auto"/>
          </w:divBdr>
        </w:div>
        <w:div w:id="1460611124">
          <w:marLeft w:val="-75"/>
          <w:marRight w:val="0"/>
          <w:marTop w:val="30"/>
          <w:marBottom w:val="30"/>
          <w:divBdr>
            <w:top w:val="none" w:sz="0" w:space="0" w:color="auto"/>
            <w:left w:val="none" w:sz="0" w:space="0" w:color="auto"/>
            <w:bottom w:val="none" w:sz="0" w:space="0" w:color="auto"/>
            <w:right w:val="none" w:sz="0" w:space="0" w:color="auto"/>
          </w:divBdr>
          <w:divsChild>
            <w:div w:id="27337303">
              <w:marLeft w:val="0"/>
              <w:marRight w:val="0"/>
              <w:marTop w:val="0"/>
              <w:marBottom w:val="0"/>
              <w:divBdr>
                <w:top w:val="none" w:sz="0" w:space="0" w:color="auto"/>
                <w:left w:val="none" w:sz="0" w:space="0" w:color="auto"/>
                <w:bottom w:val="none" w:sz="0" w:space="0" w:color="auto"/>
                <w:right w:val="none" w:sz="0" w:space="0" w:color="auto"/>
              </w:divBdr>
              <w:divsChild>
                <w:div w:id="1338575162">
                  <w:marLeft w:val="0"/>
                  <w:marRight w:val="0"/>
                  <w:marTop w:val="0"/>
                  <w:marBottom w:val="0"/>
                  <w:divBdr>
                    <w:top w:val="none" w:sz="0" w:space="0" w:color="auto"/>
                    <w:left w:val="none" w:sz="0" w:space="0" w:color="auto"/>
                    <w:bottom w:val="none" w:sz="0" w:space="0" w:color="auto"/>
                    <w:right w:val="none" w:sz="0" w:space="0" w:color="auto"/>
                  </w:divBdr>
                </w:div>
              </w:divsChild>
            </w:div>
            <w:div w:id="60639733">
              <w:marLeft w:val="0"/>
              <w:marRight w:val="0"/>
              <w:marTop w:val="0"/>
              <w:marBottom w:val="0"/>
              <w:divBdr>
                <w:top w:val="none" w:sz="0" w:space="0" w:color="auto"/>
                <w:left w:val="none" w:sz="0" w:space="0" w:color="auto"/>
                <w:bottom w:val="none" w:sz="0" w:space="0" w:color="auto"/>
                <w:right w:val="none" w:sz="0" w:space="0" w:color="auto"/>
              </w:divBdr>
              <w:divsChild>
                <w:div w:id="690958756">
                  <w:marLeft w:val="0"/>
                  <w:marRight w:val="0"/>
                  <w:marTop w:val="0"/>
                  <w:marBottom w:val="0"/>
                  <w:divBdr>
                    <w:top w:val="none" w:sz="0" w:space="0" w:color="auto"/>
                    <w:left w:val="none" w:sz="0" w:space="0" w:color="auto"/>
                    <w:bottom w:val="none" w:sz="0" w:space="0" w:color="auto"/>
                    <w:right w:val="none" w:sz="0" w:space="0" w:color="auto"/>
                  </w:divBdr>
                </w:div>
                <w:div w:id="762185656">
                  <w:marLeft w:val="0"/>
                  <w:marRight w:val="0"/>
                  <w:marTop w:val="0"/>
                  <w:marBottom w:val="0"/>
                  <w:divBdr>
                    <w:top w:val="none" w:sz="0" w:space="0" w:color="auto"/>
                    <w:left w:val="none" w:sz="0" w:space="0" w:color="auto"/>
                    <w:bottom w:val="none" w:sz="0" w:space="0" w:color="auto"/>
                    <w:right w:val="none" w:sz="0" w:space="0" w:color="auto"/>
                  </w:divBdr>
                </w:div>
              </w:divsChild>
            </w:div>
            <w:div w:id="268516238">
              <w:marLeft w:val="0"/>
              <w:marRight w:val="0"/>
              <w:marTop w:val="0"/>
              <w:marBottom w:val="0"/>
              <w:divBdr>
                <w:top w:val="none" w:sz="0" w:space="0" w:color="auto"/>
                <w:left w:val="none" w:sz="0" w:space="0" w:color="auto"/>
                <w:bottom w:val="none" w:sz="0" w:space="0" w:color="auto"/>
                <w:right w:val="none" w:sz="0" w:space="0" w:color="auto"/>
              </w:divBdr>
              <w:divsChild>
                <w:div w:id="912854171">
                  <w:marLeft w:val="0"/>
                  <w:marRight w:val="0"/>
                  <w:marTop w:val="0"/>
                  <w:marBottom w:val="0"/>
                  <w:divBdr>
                    <w:top w:val="none" w:sz="0" w:space="0" w:color="auto"/>
                    <w:left w:val="none" w:sz="0" w:space="0" w:color="auto"/>
                    <w:bottom w:val="none" w:sz="0" w:space="0" w:color="auto"/>
                    <w:right w:val="none" w:sz="0" w:space="0" w:color="auto"/>
                  </w:divBdr>
                </w:div>
                <w:div w:id="1007908614">
                  <w:marLeft w:val="0"/>
                  <w:marRight w:val="0"/>
                  <w:marTop w:val="0"/>
                  <w:marBottom w:val="0"/>
                  <w:divBdr>
                    <w:top w:val="none" w:sz="0" w:space="0" w:color="auto"/>
                    <w:left w:val="none" w:sz="0" w:space="0" w:color="auto"/>
                    <w:bottom w:val="none" w:sz="0" w:space="0" w:color="auto"/>
                    <w:right w:val="none" w:sz="0" w:space="0" w:color="auto"/>
                  </w:divBdr>
                </w:div>
                <w:div w:id="1531651571">
                  <w:marLeft w:val="0"/>
                  <w:marRight w:val="0"/>
                  <w:marTop w:val="0"/>
                  <w:marBottom w:val="0"/>
                  <w:divBdr>
                    <w:top w:val="none" w:sz="0" w:space="0" w:color="auto"/>
                    <w:left w:val="none" w:sz="0" w:space="0" w:color="auto"/>
                    <w:bottom w:val="none" w:sz="0" w:space="0" w:color="auto"/>
                    <w:right w:val="none" w:sz="0" w:space="0" w:color="auto"/>
                  </w:divBdr>
                </w:div>
                <w:div w:id="1537087351">
                  <w:marLeft w:val="0"/>
                  <w:marRight w:val="0"/>
                  <w:marTop w:val="0"/>
                  <w:marBottom w:val="0"/>
                  <w:divBdr>
                    <w:top w:val="none" w:sz="0" w:space="0" w:color="auto"/>
                    <w:left w:val="none" w:sz="0" w:space="0" w:color="auto"/>
                    <w:bottom w:val="none" w:sz="0" w:space="0" w:color="auto"/>
                    <w:right w:val="none" w:sz="0" w:space="0" w:color="auto"/>
                  </w:divBdr>
                </w:div>
                <w:div w:id="1859586760">
                  <w:marLeft w:val="0"/>
                  <w:marRight w:val="0"/>
                  <w:marTop w:val="0"/>
                  <w:marBottom w:val="0"/>
                  <w:divBdr>
                    <w:top w:val="none" w:sz="0" w:space="0" w:color="auto"/>
                    <w:left w:val="none" w:sz="0" w:space="0" w:color="auto"/>
                    <w:bottom w:val="none" w:sz="0" w:space="0" w:color="auto"/>
                    <w:right w:val="none" w:sz="0" w:space="0" w:color="auto"/>
                  </w:divBdr>
                </w:div>
              </w:divsChild>
            </w:div>
            <w:div w:id="270741644">
              <w:marLeft w:val="0"/>
              <w:marRight w:val="0"/>
              <w:marTop w:val="0"/>
              <w:marBottom w:val="0"/>
              <w:divBdr>
                <w:top w:val="none" w:sz="0" w:space="0" w:color="auto"/>
                <w:left w:val="none" w:sz="0" w:space="0" w:color="auto"/>
                <w:bottom w:val="none" w:sz="0" w:space="0" w:color="auto"/>
                <w:right w:val="none" w:sz="0" w:space="0" w:color="auto"/>
              </w:divBdr>
              <w:divsChild>
                <w:div w:id="75366754">
                  <w:marLeft w:val="0"/>
                  <w:marRight w:val="0"/>
                  <w:marTop w:val="0"/>
                  <w:marBottom w:val="0"/>
                  <w:divBdr>
                    <w:top w:val="none" w:sz="0" w:space="0" w:color="auto"/>
                    <w:left w:val="none" w:sz="0" w:space="0" w:color="auto"/>
                    <w:bottom w:val="none" w:sz="0" w:space="0" w:color="auto"/>
                    <w:right w:val="none" w:sz="0" w:space="0" w:color="auto"/>
                  </w:divBdr>
                </w:div>
                <w:div w:id="1290235584">
                  <w:marLeft w:val="0"/>
                  <w:marRight w:val="0"/>
                  <w:marTop w:val="0"/>
                  <w:marBottom w:val="0"/>
                  <w:divBdr>
                    <w:top w:val="none" w:sz="0" w:space="0" w:color="auto"/>
                    <w:left w:val="none" w:sz="0" w:space="0" w:color="auto"/>
                    <w:bottom w:val="none" w:sz="0" w:space="0" w:color="auto"/>
                    <w:right w:val="none" w:sz="0" w:space="0" w:color="auto"/>
                  </w:divBdr>
                </w:div>
                <w:div w:id="1393575928">
                  <w:marLeft w:val="0"/>
                  <w:marRight w:val="0"/>
                  <w:marTop w:val="0"/>
                  <w:marBottom w:val="0"/>
                  <w:divBdr>
                    <w:top w:val="none" w:sz="0" w:space="0" w:color="auto"/>
                    <w:left w:val="none" w:sz="0" w:space="0" w:color="auto"/>
                    <w:bottom w:val="none" w:sz="0" w:space="0" w:color="auto"/>
                    <w:right w:val="none" w:sz="0" w:space="0" w:color="auto"/>
                  </w:divBdr>
                </w:div>
                <w:div w:id="1622222352">
                  <w:marLeft w:val="0"/>
                  <w:marRight w:val="0"/>
                  <w:marTop w:val="0"/>
                  <w:marBottom w:val="0"/>
                  <w:divBdr>
                    <w:top w:val="none" w:sz="0" w:space="0" w:color="auto"/>
                    <w:left w:val="none" w:sz="0" w:space="0" w:color="auto"/>
                    <w:bottom w:val="none" w:sz="0" w:space="0" w:color="auto"/>
                    <w:right w:val="none" w:sz="0" w:space="0" w:color="auto"/>
                  </w:divBdr>
                </w:div>
              </w:divsChild>
            </w:div>
            <w:div w:id="799499532">
              <w:marLeft w:val="0"/>
              <w:marRight w:val="0"/>
              <w:marTop w:val="0"/>
              <w:marBottom w:val="0"/>
              <w:divBdr>
                <w:top w:val="none" w:sz="0" w:space="0" w:color="auto"/>
                <w:left w:val="none" w:sz="0" w:space="0" w:color="auto"/>
                <w:bottom w:val="none" w:sz="0" w:space="0" w:color="auto"/>
                <w:right w:val="none" w:sz="0" w:space="0" w:color="auto"/>
              </w:divBdr>
              <w:divsChild>
                <w:div w:id="2009596696">
                  <w:marLeft w:val="0"/>
                  <w:marRight w:val="0"/>
                  <w:marTop w:val="0"/>
                  <w:marBottom w:val="0"/>
                  <w:divBdr>
                    <w:top w:val="none" w:sz="0" w:space="0" w:color="auto"/>
                    <w:left w:val="none" w:sz="0" w:space="0" w:color="auto"/>
                    <w:bottom w:val="none" w:sz="0" w:space="0" w:color="auto"/>
                    <w:right w:val="none" w:sz="0" w:space="0" w:color="auto"/>
                  </w:divBdr>
                </w:div>
              </w:divsChild>
            </w:div>
            <w:div w:id="870218774">
              <w:marLeft w:val="0"/>
              <w:marRight w:val="0"/>
              <w:marTop w:val="0"/>
              <w:marBottom w:val="0"/>
              <w:divBdr>
                <w:top w:val="none" w:sz="0" w:space="0" w:color="auto"/>
                <w:left w:val="none" w:sz="0" w:space="0" w:color="auto"/>
                <w:bottom w:val="none" w:sz="0" w:space="0" w:color="auto"/>
                <w:right w:val="none" w:sz="0" w:space="0" w:color="auto"/>
              </w:divBdr>
              <w:divsChild>
                <w:div w:id="1727098595">
                  <w:marLeft w:val="0"/>
                  <w:marRight w:val="0"/>
                  <w:marTop w:val="0"/>
                  <w:marBottom w:val="0"/>
                  <w:divBdr>
                    <w:top w:val="none" w:sz="0" w:space="0" w:color="auto"/>
                    <w:left w:val="none" w:sz="0" w:space="0" w:color="auto"/>
                    <w:bottom w:val="none" w:sz="0" w:space="0" w:color="auto"/>
                    <w:right w:val="none" w:sz="0" w:space="0" w:color="auto"/>
                  </w:divBdr>
                </w:div>
              </w:divsChild>
            </w:div>
            <w:div w:id="898133649">
              <w:marLeft w:val="0"/>
              <w:marRight w:val="0"/>
              <w:marTop w:val="0"/>
              <w:marBottom w:val="0"/>
              <w:divBdr>
                <w:top w:val="none" w:sz="0" w:space="0" w:color="auto"/>
                <w:left w:val="none" w:sz="0" w:space="0" w:color="auto"/>
                <w:bottom w:val="none" w:sz="0" w:space="0" w:color="auto"/>
                <w:right w:val="none" w:sz="0" w:space="0" w:color="auto"/>
              </w:divBdr>
              <w:divsChild>
                <w:div w:id="1876306164">
                  <w:marLeft w:val="0"/>
                  <w:marRight w:val="0"/>
                  <w:marTop w:val="0"/>
                  <w:marBottom w:val="0"/>
                  <w:divBdr>
                    <w:top w:val="none" w:sz="0" w:space="0" w:color="auto"/>
                    <w:left w:val="none" w:sz="0" w:space="0" w:color="auto"/>
                    <w:bottom w:val="none" w:sz="0" w:space="0" w:color="auto"/>
                    <w:right w:val="none" w:sz="0" w:space="0" w:color="auto"/>
                  </w:divBdr>
                </w:div>
              </w:divsChild>
            </w:div>
            <w:div w:id="971669255">
              <w:marLeft w:val="0"/>
              <w:marRight w:val="0"/>
              <w:marTop w:val="0"/>
              <w:marBottom w:val="0"/>
              <w:divBdr>
                <w:top w:val="none" w:sz="0" w:space="0" w:color="auto"/>
                <w:left w:val="none" w:sz="0" w:space="0" w:color="auto"/>
                <w:bottom w:val="none" w:sz="0" w:space="0" w:color="auto"/>
                <w:right w:val="none" w:sz="0" w:space="0" w:color="auto"/>
              </w:divBdr>
              <w:divsChild>
                <w:div w:id="1314797630">
                  <w:marLeft w:val="0"/>
                  <w:marRight w:val="0"/>
                  <w:marTop w:val="0"/>
                  <w:marBottom w:val="0"/>
                  <w:divBdr>
                    <w:top w:val="none" w:sz="0" w:space="0" w:color="auto"/>
                    <w:left w:val="none" w:sz="0" w:space="0" w:color="auto"/>
                    <w:bottom w:val="none" w:sz="0" w:space="0" w:color="auto"/>
                    <w:right w:val="none" w:sz="0" w:space="0" w:color="auto"/>
                  </w:divBdr>
                </w:div>
              </w:divsChild>
            </w:div>
            <w:div w:id="1099718014">
              <w:marLeft w:val="0"/>
              <w:marRight w:val="0"/>
              <w:marTop w:val="0"/>
              <w:marBottom w:val="0"/>
              <w:divBdr>
                <w:top w:val="none" w:sz="0" w:space="0" w:color="auto"/>
                <w:left w:val="none" w:sz="0" w:space="0" w:color="auto"/>
                <w:bottom w:val="none" w:sz="0" w:space="0" w:color="auto"/>
                <w:right w:val="none" w:sz="0" w:space="0" w:color="auto"/>
              </w:divBdr>
              <w:divsChild>
                <w:div w:id="1363748665">
                  <w:marLeft w:val="0"/>
                  <w:marRight w:val="0"/>
                  <w:marTop w:val="0"/>
                  <w:marBottom w:val="0"/>
                  <w:divBdr>
                    <w:top w:val="none" w:sz="0" w:space="0" w:color="auto"/>
                    <w:left w:val="none" w:sz="0" w:space="0" w:color="auto"/>
                    <w:bottom w:val="none" w:sz="0" w:space="0" w:color="auto"/>
                    <w:right w:val="none" w:sz="0" w:space="0" w:color="auto"/>
                  </w:divBdr>
                </w:div>
              </w:divsChild>
            </w:div>
            <w:div w:id="1266379285">
              <w:marLeft w:val="0"/>
              <w:marRight w:val="0"/>
              <w:marTop w:val="0"/>
              <w:marBottom w:val="0"/>
              <w:divBdr>
                <w:top w:val="none" w:sz="0" w:space="0" w:color="auto"/>
                <w:left w:val="none" w:sz="0" w:space="0" w:color="auto"/>
                <w:bottom w:val="none" w:sz="0" w:space="0" w:color="auto"/>
                <w:right w:val="none" w:sz="0" w:space="0" w:color="auto"/>
              </w:divBdr>
              <w:divsChild>
                <w:div w:id="292711834">
                  <w:marLeft w:val="0"/>
                  <w:marRight w:val="0"/>
                  <w:marTop w:val="0"/>
                  <w:marBottom w:val="0"/>
                  <w:divBdr>
                    <w:top w:val="none" w:sz="0" w:space="0" w:color="auto"/>
                    <w:left w:val="none" w:sz="0" w:space="0" w:color="auto"/>
                    <w:bottom w:val="none" w:sz="0" w:space="0" w:color="auto"/>
                    <w:right w:val="none" w:sz="0" w:space="0" w:color="auto"/>
                  </w:divBdr>
                </w:div>
              </w:divsChild>
            </w:div>
            <w:div w:id="1625887914">
              <w:marLeft w:val="0"/>
              <w:marRight w:val="0"/>
              <w:marTop w:val="0"/>
              <w:marBottom w:val="0"/>
              <w:divBdr>
                <w:top w:val="none" w:sz="0" w:space="0" w:color="auto"/>
                <w:left w:val="none" w:sz="0" w:space="0" w:color="auto"/>
                <w:bottom w:val="none" w:sz="0" w:space="0" w:color="auto"/>
                <w:right w:val="none" w:sz="0" w:space="0" w:color="auto"/>
              </w:divBdr>
              <w:divsChild>
                <w:div w:id="1570768448">
                  <w:marLeft w:val="0"/>
                  <w:marRight w:val="0"/>
                  <w:marTop w:val="0"/>
                  <w:marBottom w:val="0"/>
                  <w:divBdr>
                    <w:top w:val="none" w:sz="0" w:space="0" w:color="auto"/>
                    <w:left w:val="none" w:sz="0" w:space="0" w:color="auto"/>
                    <w:bottom w:val="none" w:sz="0" w:space="0" w:color="auto"/>
                    <w:right w:val="none" w:sz="0" w:space="0" w:color="auto"/>
                  </w:divBdr>
                </w:div>
              </w:divsChild>
            </w:div>
            <w:div w:id="1798373668">
              <w:marLeft w:val="0"/>
              <w:marRight w:val="0"/>
              <w:marTop w:val="0"/>
              <w:marBottom w:val="0"/>
              <w:divBdr>
                <w:top w:val="none" w:sz="0" w:space="0" w:color="auto"/>
                <w:left w:val="none" w:sz="0" w:space="0" w:color="auto"/>
                <w:bottom w:val="none" w:sz="0" w:space="0" w:color="auto"/>
                <w:right w:val="none" w:sz="0" w:space="0" w:color="auto"/>
              </w:divBdr>
              <w:divsChild>
                <w:div w:id="703750600">
                  <w:marLeft w:val="0"/>
                  <w:marRight w:val="0"/>
                  <w:marTop w:val="0"/>
                  <w:marBottom w:val="0"/>
                  <w:divBdr>
                    <w:top w:val="none" w:sz="0" w:space="0" w:color="auto"/>
                    <w:left w:val="none" w:sz="0" w:space="0" w:color="auto"/>
                    <w:bottom w:val="none" w:sz="0" w:space="0" w:color="auto"/>
                    <w:right w:val="none" w:sz="0" w:space="0" w:color="auto"/>
                  </w:divBdr>
                </w:div>
                <w:div w:id="1733230885">
                  <w:marLeft w:val="0"/>
                  <w:marRight w:val="0"/>
                  <w:marTop w:val="0"/>
                  <w:marBottom w:val="0"/>
                  <w:divBdr>
                    <w:top w:val="none" w:sz="0" w:space="0" w:color="auto"/>
                    <w:left w:val="none" w:sz="0" w:space="0" w:color="auto"/>
                    <w:bottom w:val="none" w:sz="0" w:space="0" w:color="auto"/>
                    <w:right w:val="none" w:sz="0" w:space="0" w:color="auto"/>
                  </w:divBdr>
                </w:div>
              </w:divsChild>
            </w:div>
            <w:div w:id="1865247076">
              <w:marLeft w:val="0"/>
              <w:marRight w:val="0"/>
              <w:marTop w:val="0"/>
              <w:marBottom w:val="0"/>
              <w:divBdr>
                <w:top w:val="none" w:sz="0" w:space="0" w:color="auto"/>
                <w:left w:val="none" w:sz="0" w:space="0" w:color="auto"/>
                <w:bottom w:val="none" w:sz="0" w:space="0" w:color="auto"/>
                <w:right w:val="none" w:sz="0" w:space="0" w:color="auto"/>
              </w:divBdr>
              <w:divsChild>
                <w:div w:id="1587423238">
                  <w:marLeft w:val="0"/>
                  <w:marRight w:val="0"/>
                  <w:marTop w:val="0"/>
                  <w:marBottom w:val="0"/>
                  <w:divBdr>
                    <w:top w:val="none" w:sz="0" w:space="0" w:color="auto"/>
                    <w:left w:val="none" w:sz="0" w:space="0" w:color="auto"/>
                    <w:bottom w:val="none" w:sz="0" w:space="0" w:color="auto"/>
                    <w:right w:val="none" w:sz="0" w:space="0" w:color="auto"/>
                  </w:divBdr>
                </w:div>
              </w:divsChild>
            </w:div>
            <w:div w:id="1960186198">
              <w:marLeft w:val="0"/>
              <w:marRight w:val="0"/>
              <w:marTop w:val="0"/>
              <w:marBottom w:val="0"/>
              <w:divBdr>
                <w:top w:val="none" w:sz="0" w:space="0" w:color="auto"/>
                <w:left w:val="none" w:sz="0" w:space="0" w:color="auto"/>
                <w:bottom w:val="none" w:sz="0" w:space="0" w:color="auto"/>
                <w:right w:val="none" w:sz="0" w:space="0" w:color="auto"/>
              </w:divBdr>
              <w:divsChild>
                <w:div w:id="468397299">
                  <w:marLeft w:val="0"/>
                  <w:marRight w:val="0"/>
                  <w:marTop w:val="0"/>
                  <w:marBottom w:val="0"/>
                  <w:divBdr>
                    <w:top w:val="none" w:sz="0" w:space="0" w:color="auto"/>
                    <w:left w:val="none" w:sz="0" w:space="0" w:color="auto"/>
                    <w:bottom w:val="none" w:sz="0" w:space="0" w:color="auto"/>
                    <w:right w:val="none" w:sz="0" w:space="0" w:color="auto"/>
                  </w:divBdr>
                </w:div>
                <w:div w:id="1098252679">
                  <w:marLeft w:val="0"/>
                  <w:marRight w:val="0"/>
                  <w:marTop w:val="0"/>
                  <w:marBottom w:val="0"/>
                  <w:divBdr>
                    <w:top w:val="none" w:sz="0" w:space="0" w:color="auto"/>
                    <w:left w:val="none" w:sz="0" w:space="0" w:color="auto"/>
                    <w:bottom w:val="none" w:sz="0" w:space="0" w:color="auto"/>
                    <w:right w:val="none" w:sz="0" w:space="0" w:color="auto"/>
                  </w:divBdr>
                </w:div>
              </w:divsChild>
            </w:div>
            <w:div w:id="1997028035">
              <w:marLeft w:val="0"/>
              <w:marRight w:val="0"/>
              <w:marTop w:val="0"/>
              <w:marBottom w:val="0"/>
              <w:divBdr>
                <w:top w:val="none" w:sz="0" w:space="0" w:color="auto"/>
                <w:left w:val="none" w:sz="0" w:space="0" w:color="auto"/>
                <w:bottom w:val="none" w:sz="0" w:space="0" w:color="auto"/>
                <w:right w:val="none" w:sz="0" w:space="0" w:color="auto"/>
              </w:divBdr>
              <w:divsChild>
                <w:div w:id="1726295900">
                  <w:marLeft w:val="0"/>
                  <w:marRight w:val="0"/>
                  <w:marTop w:val="0"/>
                  <w:marBottom w:val="0"/>
                  <w:divBdr>
                    <w:top w:val="none" w:sz="0" w:space="0" w:color="auto"/>
                    <w:left w:val="none" w:sz="0" w:space="0" w:color="auto"/>
                    <w:bottom w:val="none" w:sz="0" w:space="0" w:color="auto"/>
                    <w:right w:val="none" w:sz="0" w:space="0" w:color="auto"/>
                  </w:divBdr>
                </w:div>
              </w:divsChild>
            </w:div>
            <w:div w:id="2003579466">
              <w:marLeft w:val="0"/>
              <w:marRight w:val="0"/>
              <w:marTop w:val="0"/>
              <w:marBottom w:val="0"/>
              <w:divBdr>
                <w:top w:val="none" w:sz="0" w:space="0" w:color="auto"/>
                <w:left w:val="none" w:sz="0" w:space="0" w:color="auto"/>
                <w:bottom w:val="none" w:sz="0" w:space="0" w:color="auto"/>
                <w:right w:val="none" w:sz="0" w:space="0" w:color="auto"/>
              </w:divBdr>
              <w:divsChild>
                <w:div w:id="1489055150">
                  <w:marLeft w:val="0"/>
                  <w:marRight w:val="0"/>
                  <w:marTop w:val="0"/>
                  <w:marBottom w:val="0"/>
                  <w:divBdr>
                    <w:top w:val="none" w:sz="0" w:space="0" w:color="auto"/>
                    <w:left w:val="none" w:sz="0" w:space="0" w:color="auto"/>
                    <w:bottom w:val="none" w:sz="0" w:space="0" w:color="auto"/>
                    <w:right w:val="none" w:sz="0" w:space="0" w:color="auto"/>
                  </w:divBdr>
                </w:div>
              </w:divsChild>
            </w:div>
            <w:div w:id="2135828791">
              <w:marLeft w:val="0"/>
              <w:marRight w:val="0"/>
              <w:marTop w:val="0"/>
              <w:marBottom w:val="0"/>
              <w:divBdr>
                <w:top w:val="none" w:sz="0" w:space="0" w:color="auto"/>
                <w:left w:val="none" w:sz="0" w:space="0" w:color="auto"/>
                <w:bottom w:val="none" w:sz="0" w:space="0" w:color="auto"/>
                <w:right w:val="none" w:sz="0" w:space="0" w:color="auto"/>
              </w:divBdr>
              <w:divsChild>
                <w:div w:id="148632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61201">
          <w:marLeft w:val="0"/>
          <w:marRight w:val="0"/>
          <w:marTop w:val="0"/>
          <w:marBottom w:val="0"/>
          <w:divBdr>
            <w:top w:val="none" w:sz="0" w:space="0" w:color="auto"/>
            <w:left w:val="none" w:sz="0" w:space="0" w:color="auto"/>
            <w:bottom w:val="none" w:sz="0" w:space="0" w:color="auto"/>
            <w:right w:val="none" w:sz="0" w:space="0" w:color="auto"/>
          </w:divBdr>
        </w:div>
        <w:div w:id="1473521740">
          <w:marLeft w:val="0"/>
          <w:marRight w:val="0"/>
          <w:marTop w:val="0"/>
          <w:marBottom w:val="0"/>
          <w:divBdr>
            <w:top w:val="none" w:sz="0" w:space="0" w:color="auto"/>
            <w:left w:val="none" w:sz="0" w:space="0" w:color="auto"/>
            <w:bottom w:val="none" w:sz="0" w:space="0" w:color="auto"/>
            <w:right w:val="none" w:sz="0" w:space="0" w:color="auto"/>
          </w:divBdr>
        </w:div>
        <w:div w:id="1479804644">
          <w:marLeft w:val="0"/>
          <w:marRight w:val="0"/>
          <w:marTop w:val="0"/>
          <w:marBottom w:val="0"/>
          <w:divBdr>
            <w:top w:val="none" w:sz="0" w:space="0" w:color="auto"/>
            <w:left w:val="none" w:sz="0" w:space="0" w:color="auto"/>
            <w:bottom w:val="none" w:sz="0" w:space="0" w:color="auto"/>
            <w:right w:val="none" w:sz="0" w:space="0" w:color="auto"/>
          </w:divBdr>
        </w:div>
        <w:div w:id="1499924325">
          <w:marLeft w:val="-75"/>
          <w:marRight w:val="0"/>
          <w:marTop w:val="30"/>
          <w:marBottom w:val="30"/>
          <w:divBdr>
            <w:top w:val="none" w:sz="0" w:space="0" w:color="auto"/>
            <w:left w:val="none" w:sz="0" w:space="0" w:color="auto"/>
            <w:bottom w:val="none" w:sz="0" w:space="0" w:color="auto"/>
            <w:right w:val="none" w:sz="0" w:space="0" w:color="auto"/>
          </w:divBdr>
          <w:divsChild>
            <w:div w:id="360252848">
              <w:marLeft w:val="0"/>
              <w:marRight w:val="0"/>
              <w:marTop w:val="0"/>
              <w:marBottom w:val="0"/>
              <w:divBdr>
                <w:top w:val="none" w:sz="0" w:space="0" w:color="auto"/>
                <w:left w:val="none" w:sz="0" w:space="0" w:color="auto"/>
                <w:bottom w:val="none" w:sz="0" w:space="0" w:color="auto"/>
                <w:right w:val="none" w:sz="0" w:space="0" w:color="auto"/>
              </w:divBdr>
              <w:divsChild>
                <w:div w:id="1436290706">
                  <w:marLeft w:val="0"/>
                  <w:marRight w:val="0"/>
                  <w:marTop w:val="0"/>
                  <w:marBottom w:val="0"/>
                  <w:divBdr>
                    <w:top w:val="none" w:sz="0" w:space="0" w:color="auto"/>
                    <w:left w:val="none" w:sz="0" w:space="0" w:color="auto"/>
                    <w:bottom w:val="none" w:sz="0" w:space="0" w:color="auto"/>
                    <w:right w:val="none" w:sz="0" w:space="0" w:color="auto"/>
                  </w:divBdr>
                </w:div>
              </w:divsChild>
            </w:div>
            <w:div w:id="404113408">
              <w:marLeft w:val="0"/>
              <w:marRight w:val="0"/>
              <w:marTop w:val="0"/>
              <w:marBottom w:val="0"/>
              <w:divBdr>
                <w:top w:val="none" w:sz="0" w:space="0" w:color="auto"/>
                <w:left w:val="none" w:sz="0" w:space="0" w:color="auto"/>
                <w:bottom w:val="none" w:sz="0" w:space="0" w:color="auto"/>
                <w:right w:val="none" w:sz="0" w:space="0" w:color="auto"/>
              </w:divBdr>
              <w:divsChild>
                <w:div w:id="566115283">
                  <w:marLeft w:val="0"/>
                  <w:marRight w:val="0"/>
                  <w:marTop w:val="0"/>
                  <w:marBottom w:val="0"/>
                  <w:divBdr>
                    <w:top w:val="none" w:sz="0" w:space="0" w:color="auto"/>
                    <w:left w:val="none" w:sz="0" w:space="0" w:color="auto"/>
                    <w:bottom w:val="none" w:sz="0" w:space="0" w:color="auto"/>
                    <w:right w:val="none" w:sz="0" w:space="0" w:color="auto"/>
                  </w:divBdr>
                </w:div>
              </w:divsChild>
            </w:div>
            <w:div w:id="612596707">
              <w:marLeft w:val="0"/>
              <w:marRight w:val="0"/>
              <w:marTop w:val="0"/>
              <w:marBottom w:val="0"/>
              <w:divBdr>
                <w:top w:val="none" w:sz="0" w:space="0" w:color="auto"/>
                <w:left w:val="none" w:sz="0" w:space="0" w:color="auto"/>
                <w:bottom w:val="none" w:sz="0" w:space="0" w:color="auto"/>
                <w:right w:val="none" w:sz="0" w:space="0" w:color="auto"/>
              </w:divBdr>
              <w:divsChild>
                <w:div w:id="1032074150">
                  <w:marLeft w:val="0"/>
                  <w:marRight w:val="0"/>
                  <w:marTop w:val="0"/>
                  <w:marBottom w:val="0"/>
                  <w:divBdr>
                    <w:top w:val="none" w:sz="0" w:space="0" w:color="auto"/>
                    <w:left w:val="none" w:sz="0" w:space="0" w:color="auto"/>
                    <w:bottom w:val="none" w:sz="0" w:space="0" w:color="auto"/>
                    <w:right w:val="none" w:sz="0" w:space="0" w:color="auto"/>
                  </w:divBdr>
                </w:div>
                <w:div w:id="1582913550">
                  <w:marLeft w:val="0"/>
                  <w:marRight w:val="0"/>
                  <w:marTop w:val="0"/>
                  <w:marBottom w:val="0"/>
                  <w:divBdr>
                    <w:top w:val="none" w:sz="0" w:space="0" w:color="auto"/>
                    <w:left w:val="none" w:sz="0" w:space="0" w:color="auto"/>
                    <w:bottom w:val="none" w:sz="0" w:space="0" w:color="auto"/>
                    <w:right w:val="none" w:sz="0" w:space="0" w:color="auto"/>
                  </w:divBdr>
                </w:div>
                <w:div w:id="1880584085">
                  <w:marLeft w:val="0"/>
                  <w:marRight w:val="0"/>
                  <w:marTop w:val="0"/>
                  <w:marBottom w:val="0"/>
                  <w:divBdr>
                    <w:top w:val="none" w:sz="0" w:space="0" w:color="auto"/>
                    <w:left w:val="none" w:sz="0" w:space="0" w:color="auto"/>
                    <w:bottom w:val="none" w:sz="0" w:space="0" w:color="auto"/>
                    <w:right w:val="none" w:sz="0" w:space="0" w:color="auto"/>
                  </w:divBdr>
                </w:div>
              </w:divsChild>
            </w:div>
            <w:div w:id="691224341">
              <w:marLeft w:val="0"/>
              <w:marRight w:val="0"/>
              <w:marTop w:val="0"/>
              <w:marBottom w:val="0"/>
              <w:divBdr>
                <w:top w:val="none" w:sz="0" w:space="0" w:color="auto"/>
                <w:left w:val="none" w:sz="0" w:space="0" w:color="auto"/>
                <w:bottom w:val="none" w:sz="0" w:space="0" w:color="auto"/>
                <w:right w:val="none" w:sz="0" w:space="0" w:color="auto"/>
              </w:divBdr>
              <w:divsChild>
                <w:div w:id="965818540">
                  <w:marLeft w:val="0"/>
                  <w:marRight w:val="0"/>
                  <w:marTop w:val="0"/>
                  <w:marBottom w:val="0"/>
                  <w:divBdr>
                    <w:top w:val="none" w:sz="0" w:space="0" w:color="auto"/>
                    <w:left w:val="none" w:sz="0" w:space="0" w:color="auto"/>
                    <w:bottom w:val="none" w:sz="0" w:space="0" w:color="auto"/>
                    <w:right w:val="none" w:sz="0" w:space="0" w:color="auto"/>
                  </w:divBdr>
                </w:div>
                <w:div w:id="2026209027">
                  <w:marLeft w:val="0"/>
                  <w:marRight w:val="0"/>
                  <w:marTop w:val="0"/>
                  <w:marBottom w:val="0"/>
                  <w:divBdr>
                    <w:top w:val="none" w:sz="0" w:space="0" w:color="auto"/>
                    <w:left w:val="none" w:sz="0" w:space="0" w:color="auto"/>
                    <w:bottom w:val="none" w:sz="0" w:space="0" w:color="auto"/>
                    <w:right w:val="none" w:sz="0" w:space="0" w:color="auto"/>
                  </w:divBdr>
                </w:div>
              </w:divsChild>
            </w:div>
            <w:div w:id="1028749791">
              <w:marLeft w:val="0"/>
              <w:marRight w:val="0"/>
              <w:marTop w:val="0"/>
              <w:marBottom w:val="0"/>
              <w:divBdr>
                <w:top w:val="none" w:sz="0" w:space="0" w:color="auto"/>
                <w:left w:val="none" w:sz="0" w:space="0" w:color="auto"/>
                <w:bottom w:val="none" w:sz="0" w:space="0" w:color="auto"/>
                <w:right w:val="none" w:sz="0" w:space="0" w:color="auto"/>
              </w:divBdr>
              <w:divsChild>
                <w:div w:id="2031953030">
                  <w:marLeft w:val="0"/>
                  <w:marRight w:val="0"/>
                  <w:marTop w:val="0"/>
                  <w:marBottom w:val="0"/>
                  <w:divBdr>
                    <w:top w:val="none" w:sz="0" w:space="0" w:color="auto"/>
                    <w:left w:val="none" w:sz="0" w:space="0" w:color="auto"/>
                    <w:bottom w:val="none" w:sz="0" w:space="0" w:color="auto"/>
                    <w:right w:val="none" w:sz="0" w:space="0" w:color="auto"/>
                  </w:divBdr>
                </w:div>
              </w:divsChild>
            </w:div>
            <w:div w:id="1173035968">
              <w:marLeft w:val="0"/>
              <w:marRight w:val="0"/>
              <w:marTop w:val="0"/>
              <w:marBottom w:val="0"/>
              <w:divBdr>
                <w:top w:val="none" w:sz="0" w:space="0" w:color="auto"/>
                <w:left w:val="none" w:sz="0" w:space="0" w:color="auto"/>
                <w:bottom w:val="none" w:sz="0" w:space="0" w:color="auto"/>
                <w:right w:val="none" w:sz="0" w:space="0" w:color="auto"/>
              </w:divBdr>
              <w:divsChild>
                <w:div w:id="378435250">
                  <w:marLeft w:val="0"/>
                  <w:marRight w:val="0"/>
                  <w:marTop w:val="0"/>
                  <w:marBottom w:val="0"/>
                  <w:divBdr>
                    <w:top w:val="none" w:sz="0" w:space="0" w:color="auto"/>
                    <w:left w:val="none" w:sz="0" w:space="0" w:color="auto"/>
                    <w:bottom w:val="none" w:sz="0" w:space="0" w:color="auto"/>
                    <w:right w:val="none" w:sz="0" w:space="0" w:color="auto"/>
                  </w:divBdr>
                </w:div>
              </w:divsChild>
            </w:div>
            <w:div w:id="1183662161">
              <w:marLeft w:val="0"/>
              <w:marRight w:val="0"/>
              <w:marTop w:val="0"/>
              <w:marBottom w:val="0"/>
              <w:divBdr>
                <w:top w:val="none" w:sz="0" w:space="0" w:color="auto"/>
                <w:left w:val="none" w:sz="0" w:space="0" w:color="auto"/>
                <w:bottom w:val="none" w:sz="0" w:space="0" w:color="auto"/>
                <w:right w:val="none" w:sz="0" w:space="0" w:color="auto"/>
              </w:divBdr>
              <w:divsChild>
                <w:div w:id="2039967447">
                  <w:marLeft w:val="0"/>
                  <w:marRight w:val="0"/>
                  <w:marTop w:val="0"/>
                  <w:marBottom w:val="0"/>
                  <w:divBdr>
                    <w:top w:val="none" w:sz="0" w:space="0" w:color="auto"/>
                    <w:left w:val="none" w:sz="0" w:space="0" w:color="auto"/>
                    <w:bottom w:val="none" w:sz="0" w:space="0" w:color="auto"/>
                    <w:right w:val="none" w:sz="0" w:space="0" w:color="auto"/>
                  </w:divBdr>
                </w:div>
              </w:divsChild>
            </w:div>
            <w:div w:id="1199440501">
              <w:marLeft w:val="0"/>
              <w:marRight w:val="0"/>
              <w:marTop w:val="0"/>
              <w:marBottom w:val="0"/>
              <w:divBdr>
                <w:top w:val="none" w:sz="0" w:space="0" w:color="auto"/>
                <w:left w:val="none" w:sz="0" w:space="0" w:color="auto"/>
                <w:bottom w:val="none" w:sz="0" w:space="0" w:color="auto"/>
                <w:right w:val="none" w:sz="0" w:space="0" w:color="auto"/>
              </w:divBdr>
              <w:divsChild>
                <w:div w:id="213851230">
                  <w:marLeft w:val="0"/>
                  <w:marRight w:val="0"/>
                  <w:marTop w:val="0"/>
                  <w:marBottom w:val="0"/>
                  <w:divBdr>
                    <w:top w:val="none" w:sz="0" w:space="0" w:color="auto"/>
                    <w:left w:val="none" w:sz="0" w:space="0" w:color="auto"/>
                    <w:bottom w:val="none" w:sz="0" w:space="0" w:color="auto"/>
                    <w:right w:val="none" w:sz="0" w:space="0" w:color="auto"/>
                  </w:divBdr>
                </w:div>
              </w:divsChild>
            </w:div>
            <w:div w:id="1590457823">
              <w:marLeft w:val="0"/>
              <w:marRight w:val="0"/>
              <w:marTop w:val="0"/>
              <w:marBottom w:val="0"/>
              <w:divBdr>
                <w:top w:val="none" w:sz="0" w:space="0" w:color="auto"/>
                <w:left w:val="none" w:sz="0" w:space="0" w:color="auto"/>
                <w:bottom w:val="none" w:sz="0" w:space="0" w:color="auto"/>
                <w:right w:val="none" w:sz="0" w:space="0" w:color="auto"/>
              </w:divBdr>
              <w:divsChild>
                <w:div w:id="1577859832">
                  <w:marLeft w:val="0"/>
                  <w:marRight w:val="0"/>
                  <w:marTop w:val="0"/>
                  <w:marBottom w:val="0"/>
                  <w:divBdr>
                    <w:top w:val="none" w:sz="0" w:space="0" w:color="auto"/>
                    <w:left w:val="none" w:sz="0" w:space="0" w:color="auto"/>
                    <w:bottom w:val="none" w:sz="0" w:space="0" w:color="auto"/>
                    <w:right w:val="none" w:sz="0" w:space="0" w:color="auto"/>
                  </w:divBdr>
                </w:div>
              </w:divsChild>
            </w:div>
            <w:div w:id="1628467970">
              <w:marLeft w:val="0"/>
              <w:marRight w:val="0"/>
              <w:marTop w:val="0"/>
              <w:marBottom w:val="0"/>
              <w:divBdr>
                <w:top w:val="none" w:sz="0" w:space="0" w:color="auto"/>
                <w:left w:val="none" w:sz="0" w:space="0" w:color="auto"/>
                <w:bottom w:val="none" w:sz="0" w:space="0" w:color="auto"/>
                <w:right w:val="none" w:sz="0" w:space="0" w:color="auto"/>
              </w:divBdr>
              <w:divsChild>
                <w:div w:id="1662540125">
                  <w:marLeft w:val="0"/>
                  <w:marRight w:val="0"/>
                  <w:marTop w:val="0"/>
                  <w:marBottom w:val="0"/>
                  <w:divBdr>
                    <w:top w:val="none" w:sz="0" w:space="0" w:color="auto"/>
                    <w:left w:val="none" w:sz="0" w:space="0" w:color="auto"/>
                    <w:bottom w:val="none" w:sz="0" w:space="0" w:color="auto"/>
                    <w:right w:val="none" w:sz="0" w:space="0" w:color="auto"/>
                  </w:divBdr>
                </w:div>
              </w:divsChild>
            </w:div>
            <w:div w:id="1631518876">
              <w:marLeft w:val="0"/>
              <w:marRight w:val="0"/>
              <w:marTop w:val="0"/>
              <w:marBottom w:val="0"/>
              <w:divBdr>
                <w:top w:val="none" w:sz="0" w:space="0" w:color="auto"/>
                <w:left w:val="none" w:sz="0" w:space="0" w:color="auto"/>
                <w:bottom w:val="none" w:sz="0" w:space="0" w:color="auto"/>
                <w:right w:val="none" w:sz="0" w:space="0" w:color="auto"/>
              </w:divBdr>
              <w:divsChild>
                <w:div w:id="270093033">
                  <w:marLeft w:val="0"/>
                  <w:marRight w:val="0"/>
                  <w:marTop w:val="0"/>
                  <w:marBottom w:val="0"/>
                  <w:divBdr>
                    <w:top w:val="none" w:sz="0" w:space="0" w:color="auto"/>
                    <w:left w:val="none" w:sz="0" w:space="0" w:color="auto"/>
                    <w:bottom w:val="none" w:sz="0" w:space="0" w:color="auto"/>
                    <w:right w:val="none" w:sz="0" w:space="0" w:color="auto"/>
                  </w:divBdr>
                </w:div>
              </w:divsChild>
            </w:div>
            <w:div w:id="1648974123">
              <w:marLeft w:val="0"/>
              <w:marRight w:val="0"/>
              <w:marTop w:val="0"/>
              <w:marBottom w:val="0"/>
              <w:divBdr>
                <w:top w:val="none" w:sz="0" w:space="0" w:color="auto"/>
                <w:left w:val="none" w:sz="0" w:space="0" w:color="auto"/>
                <w:bottom w:val="none" w:sz="0" w:space="0" w:color="auto"/>
                <w:right w:val="none" w:sz="0" w:space="0" w:color="auto"/>
              </w:divBdr>
              <w:divsChild>
                <w:div w:id="1682394797">
                  <w:marLeft w:val="0"/>
                  <w:marRight w:val="0"/>
                  <w:marTop w:val="0"/>
                  <w:marBottom w:val="0"/>
                  <w:divBdr>
                    <w:top w:val="none" w:sz="0" w:space="0" w:color="auto"/>
                    <w:left w:val="none" w:sz="0" w:space="0" w:color="auto"/>
                    <w:bottom w:val="none" w:sz="0" w:space="0" w:color="auto"/>
                    <w:right w:val="none" w:sz="0" w:space="0" w:color="auto"/>
                  </w:divBdr>
                </w:div>
              </w:divsChild>
            </w:div>
            <w:div w:id="1784226788">
              <w:marLeft w:val="0"/>
              <w:marRight w:val="0"/>
              <w:marTop w:val="0"/>
              <w:marBottom w:val="0"/>
              <w:divBdr>
                <w:top w:val="none" w:sz="0" w:space="0" w:color="auto"/>
                <w:left w:val="none" w:sz="0" w:space="0" w:color="auto"/>
                <w:bottom w:val="none" w:sz="0" w:space="0" w:color="auto"/>
                <w:right w:val="none" w:sz="0" w:space="0" w:color="auto"/>
              </w:divBdr>
              <w:divsChild>
                <w:div w:id="982850401">
                  <w:marLeft w:val="0"/>
                  <w:marRight w:val="0"/>
                  <w:marTop w:val="0"/>
                  <w:marBottom w:val="0"/>
                  <w:divBdr>
                    <w:top w:val="none" w:sz="0" w:space="0" w:color="auto"/>
                    <w:left w:val="none" w:sz="0" w:space="0" w:color="auto"/>
                    <w:bottom w:val="none" w:sz="0" w:space="0" w:color="auto"/>
                    <w:right w:val="none" w:sz="0" w:space="0" w:color="auto"/>
                  </w:divBdr>
                </w:div>
              </w:divsChild>
            </w:div>
            <w:div w:id="1884320072">
              <w:marLeft w:val="0"/>
              <w:marRight w:val="0"/>
              <w:marTop w:val="0"/>
              <w:marBottom w:val="0"/>
              <w:divBdr>
                <w:top w:val="none" w:sz="0" w:space="0" w:color="auto"/>
                <w:left w:val="none" w:sz="0" w:space="0" w:color="auto"/>
                <w:bottom w:val="none" w:sz="0" w:space="0" w:color="auto"/>
                <w:right w:val="none" w:sz="0" w:space="0" w:color="auto"/>
              </w:divBdr>
              <w:divsChild>
                <w:div w:id="71246644">
                  <w:marLeft w:val="0"/>
                  <w:marRight w:val="0"/>
                  <w:marTop w:val="0"/>
                  <w:marBottom w:val="0"/>
                  <w:divBdr>
                    <w:top w:val="none" w:sz="0" w:space="0" w:color="auto"/>
                    <w:left w:val="none" w:sz="0" w:space="0" w:color="auto"/>
                    <w:bottom w:val="none" w:sz="0" w:space="0" w:color="auto"/>
                    <w:right w:val="none" w:sz="0" w:space="0" w:color="auto"/>
                  </w:divBdr>
                </w:div>
                <w:div w:id="394663228">
                  <w:marLeft w:val="0"/>
                  <w:marRight w:val="0"/>
                  <w:marTop w:val="0"/>
                  <w:marBottom w:val="0"/>
                  <w:divBdr>
                    <w:top w:val="none" w:sz="0" w:space="0" w:color="auto"/>
                    <w:left w:val="none" w:sz="0" w:space="0" w:color="auto"/>
                    <w:bottom w:val="none" w:sz="0" w:space="0" w:color="auto"/>
                    <w:right w:val="none" w:sz="0" w:space="0" w:color="auto"/>
                  </w:divBdr>
                </w:div>
                <w:div w:id="469444767">
                  <w:marLeft w:val="0"/>
                  <w:marRight w:val="0"/>
                  <w:marTop w:val="0"/>
                  <w:marBottom w:val="0"/>
                  <w:divBdr>
                    <w:top w:val="none" w:sz="0" w:space="0" w:color="auto"/>
                    <w:left w:val="none" w:sz="0" w:space="0" w:color="auto"/>
                    <w:bottom w:val="none" w:sz="0" w:space="0" w:color="auto"/>
                    <w:right w:val="none" w:sz="0" w:space="0" w:color="auto"/>
                  </w:divBdr>
                </w:div>
                <w:div w:id="543759295">
                  <w:marLeft w:val="0"/>
                  <w:marRight w:val="0"/>
                  <w:marTop w:val="0"/>
                  <w:marBottom w:val="0"/>
                  <w:divBdr>
                    <w:top w:val="none" w:sz="0" w:space="0" w:color="auto"/>
                    <w:left w:val="none" w:sz="0" w:space="0" w:color="auto"/>
                    <w:bottom w:val="none" w:sz="0" w:space="0" w:color="auto"/>
                    <w:right w:val="none" w:sz="0" w:space="0" w:color="auto"/>
                  </w:divBdr>
                </w:div>
                <w:div w:id="791943960">
                  <w:marLeft w:val="0"/>
                  <w:marRight w:val="0"/>
                  <w:marTop w:val="0"/>
                  <w:marBottom w:val="0"/>
                  <w:divBdr>
                    <w:top w:val="none" w:sz="0" w:space="0" w:color="auto"/>
                    <w:left w:val="none" w:sz="0" w:space="0" w:color="auto"/>
                    <w:bottom w:val="none" w:sz="0" w:space="0" w:color="auto"/>
                    <w:right w:val="none" w:sz="0" w:space="0" w:color="auto"/>
                  </w:divBdr>
                </w:div>
                <w:div w:id="1993636346">
                  <w:marLeft w:val="0"/>
                  <w:marRight w:val="0"/>
                  <w:marTop w:val="0"/>
                  <w:marBottom w:val="0"/>
                  <w:divBdr>
                    <w:top w:val="none" w:sz="0" w:space="0" w:color="auto"/>
                    <w:left w:val="none" w:sz="0" w:space="0" w:color="auto"/>
                    <w:bottom w:val="none" w:sz="0" w:space="0" w:color="auto"/>
                    <w:right w:val="none" w:sz="0" w:space="0" w:color="auto"/>
                  </w:divBdr>
                </w:div>
              </w:divsChild>
            </w:div>
            <w:div w:id="1904215704">
              <w:marLeft w:val="0"/>
              <w:marRight w:val="0"/>
              <w:marTop w:val="0"/>
              <w:marBottom w:val="0"/>
              <w:divBdr>
                <w:top w:val="none" w:sz="0" w:space="0" w:color="auto"/>
                <w:left w:val="none" w:sz="0" w:space="0" w:color="auto"/>
                <w:bottom w:val="none" w:sz="0" w:space="0" w:color="auto"/>
                <w:right w:val="none" w:sz="0" w:space="0" w:color="auto"/>
              </w:divBdr>
              <w:divsChild>
                <w:div w:id="1107968204">
                  <w:marLeft w:val="0"/>
                  <w:marRight w:val="0"/>
                  <w:marTop w:val="0"/>
                  <w:marBottom w:val="0"/>
                  <w:divBdr>
                    <w:top w:val="none" w:sz="0" w:space="0" w:color="auto"/>
                    <w:left w:val="none" w:sz="0" w:space="0" w:color="auto"/>
                    <w:bottom w:val="none" w:sz="0" w:space="0" w:color="auto"/>
                    <w:right w:val="none" w:sz="0" w:space="0" w:color="auto"/>
                  </w:divBdr>
                </w:div>
              </w:divsChild>
            </w:div>
            <w:div w:id="1940405205">
              <w:marLeft w:val="0"/>
              <w:marRight w:val="0"/>
              <w:marTop w:val="0"/>
              <w:marBottom w:val="0"/>
              <w:divBdr>
                <w:top w:val="none" w:sz="0" w:space="0" w:color="auto"/>
                <w:left w:val="none" w:sz="0" w:space="0" w:color="auto"/>
                <w:bottom w:val="none" w:sz="0" w:space="0" w:color="auto"/>
                <w:right w:val="none" w:sz="0" w:space="0" w:color="auto"/>
              </w:divBdr>
              <w:divsChild>
                <w:div w:id="2071532461">
                  <w:marLeft w:val="0"/>
                  <w:marRight w:val="0"/>
                  <w:marTop w:val="0"/>
                  <w:marBottom w:val="0"/>
                  <w:divBdr>
                    <w:top w:val="none" w:sz="0" w:space="0" w:color="auto"/>
                    <w:left w:val="none" w:sz="0" w:space="0" w:color="auto"/>
                    <w:bottom w:val="none" w:sz="0" w:space="0" w:color="auto"/>
                    <w:right w:val="none" w:sz="0" w:space="0" w:color="auto"/>
                  </w:divBdr>
                </w:div>
              </w:divsChild>
            </w:div>
            <w:div w:id="2011131671">
              <w:marLeft w:val="0"/>
              <w:marRight w:val="0"/>
              <w:marTop w:val="0"/>
              <w:marBottom w:val="0"/>
              <w:divBdr>
                <w:top w:val="none" w:sz="0" w:space="0" w:color="auto"/>
                <w:left w:val="none" w:sz="0" w:space="0" w:color="auto"/>
                <w:bottom w:val="none" w:sz="0" w:space="0" w:color="auto"/>
                <w:right w:val="none" w:sz="0" w:space="0" w:color="auto"/>
              </w:divBdr>
              <w:divsChild>
                <w:div w:id="179053103">
                  <w:marLeft w:val="0"/>
                  <w:marRight w:val="0"/>
                  <w:marTop w:val="0"/>
                  <w:marBottom w:val="0"/>
                  <w:divBdr>
                    <w:top w:val="none" w:sz="0" w:space="0" w:color="auto"/>
                    <w:left w:val="none" w:sz="0" w:space="0" w:color="auto"/>
                    <w:bottom w:val="none" w:sz="0" w:space="0" w:color="auto"/>
                    <w:right w:val="none" w:sz="0" w:space="0" w:color="auto"/>
                  </w:divBdr>
                </w:div>
                <w:div w:id="1036007908">
                  <w:marLeft w:val="0"/>
                  <w:marRight w:val="0"/>
                  <w:marTop w:val="0"/>
                  <w:marBottom w:val="0"/>
                  <w:divBdr>
                    <w:top w:val="none" w:sz="0" w:space="0" w:color="auto"/>
                    <w:left w:val="none" w:sz="0" w:space="0" w:color="auto"/>
                    <w:bottom w:val="none" w:sz="0" w:space="0" w:color="auto"/>
                    <w:right w:val="none" w:sz="0" w:space="0" w:color="auto"/>
                  </w:divBdr>
                </w:div>
                <w:div w:id="1541165542">
                  <w:marLeft w:val="0"/>
                  <w:marRight w:val="0"/>
                  <w:marTop w:val="0"/>
                  <w:marBottom w:val="0"/>
                  <w:divBdr>
                    <w:top w:val="none" w:sz="0" w:space="0" w:color="auto"/>
                    <w:left w:val="none" w:sz="0" w:space="0" w:color="auto"/>
                    <w:bottom w:val="none" w:sz="0" w:space="0" w:color="auto"/>
                    <w:right w:val="none" w:sz="0" w:space="0" w:color="auto"/>
                  </w:divBdr>
                </w:div>
                <w:div w:id="1854299901">
                  <w:marLeft w:val="0"/>
                  <w:marRight w:val="0"/>
                  <w:marTop w:val="0"/>
                  <w:marBottom w:val="0"/>
                  <w:divBdr>
                    <w:top w:val="none" w:sz="0" w:space="0" w:color="auto"/>
                    <w:left w:val="none" w:sz="0" w:space="0" w:color="auto"/>
                    <w:bottom w:val="none" w:sz="0" w:space="0" w:color="auto"/>
                    <w:right w:val="none" w:sz="0" w:space="0" w:color="auto"/>
                  </w:divBdr>
                </w:div>
                <w:div w:id="208525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90510">
          <w:marLeft w:val="0"/>
          <w:marRight w:val="0"/>
          <w:marTop w:val="0"/>
          <w:marBottom w:val="0"/>
          <w:divBdr>
            <w:top w:val="none" w:sz="0" w:space="0" w:color="auto"/>
            <w:left w:val="none" w:sz="0" w:space="0" w:color="auto"/>
            <w:bottom w:val="none" w:sz="0" w:space="0" w:color="auto"/>
            <w:right w:val="none" w:sz="0" w:space="0" w:color="auto"/>
          </w:divBdr>
        </w:div>
        <w:div w:id="1537428325">
          <w:marLeft w:val="0"/>
          <w:marRight w:val="0"/>
          <w:marTop w:val="0"/>
          <w:marBottom w:val="0"/>
          <w:divBdr>
            <w:top w:val="none" w:sz="0" w:space="0" w:color="auto"/>
            <w:left w:val="none" w:sz="0" w:space="0" w:color="auto"/>
            <w:bottom w:val="none" w:sz="0" w:space="0" w:color="auto"/>
            <w:right w:val="none" w:sz="0" w:space="0" w:color="auto"/>
          </w:divBdr>
        </w:div>
        <w:div w:id="1545672209">
          <w:marLeft w:val="0"/>
          <w:marRight w:val="0"/>
          <w:marTop w:val="0"/>
          <w:marBottom w:val="0"/>
          <w:divBdr>
            <w:top w:val="none" w:sz="0" w:space="0" w:color="auto"/>
            <w:left w:val="none" w:sz="0" w:space="0" w:color="auto"/>
            <w:bottom w:val="none" w:sz="0" w:space="0" w:color="auto"/>
            <w:right w:val="none" w:sz="0" w:space="0" w:color="auto"/>
          </w:divBdr>
        </w:div>
        <w:div w:id="1575777499">
          <w:marLeft w:val="0"/>
          <w:marRight w:val="0"/>
          <w:marTop w:val="0"/>
          <w:marBottom w:val="0"/>
          <w:divBdr>
            <w:top w:val="none" w:sz="0" w:space="0" w:color="auto"/>
            <w:left w:val="none" w:sz="0" w:space="0" w:color="auto"/>
            <w:bottom w:val="none" w:sz="0" w:space="0" w:color="auto"/>
            <w:right w:val="none" w:sz="0" w:space="0" w:color="auto"/>
          </w:divBdr>
        </w:div>
        <w:div w:id="1583415381">
          <w:marLeft w:val="0"/>
          <w:marRight w:val="0"/>
          <w:marTop w:val="0"/>
          <w:marBottom w:val="0"/>
          <w:divBdr>
            <w:top w:val="none" w:sz="0" w:space="0" w:color="auto"/>
            <w:left w:val="none" w:sz="0" w:space="0" w:color="auto"/>
            <w:bottom w:val="none" w:sz="0" w:space="0" w:color="auto"/>
            <w:right w:val="none" w:sz="0" w:space="0" w:color="auto"/>
          </w:divBdr>
        </w:div>
        <w:div w:id="1617785551">
          <w:marLeft w:val="0"/>
          <w:marRight w:val="0"/>
          <w:marTop w:val="0"/>
          <w:marBottom w:val="0"/>
          <w:divBdr>
            <w:top w:val="none" w:sz="0" w:space="0" w:color="auto"/>
            <w:left w:val="none" w:sz="0" w:space="0" w:color="auto"/>
            <w:bottom w:val="none" w:sz="0" w:space="0" w:color="auto"/>
            <w:right w:val="none" w:sz="0" w:space="0" w:color="auto"/>
          </w:divBdr>
        </w:div>
        <w:div w:id="1619020464">
          <w:marLeft w:val="0"/>
          <w:marRight w:val="0"/>
          <w:marTop w:val="0"/>
          <w:marBottom w:val="0"/>
          <w:divBdr>
            <w:top w:val="none" w:sz="0" w:space="0" w:color="auto"/>
            <w:left w:val="none" w:sz="0" w:space="0" w:color="auto"/>
            <w:bottom w:val="none" w:sz="0" w:space="0" w:color="auto"/>
            <w:right w:val="none" w:sz="0" w:space="0" w:color="auto"/>
          </w:divBdr>
        </w:div>
        <w:div w:id="1626036170">
          <w:marLeft w:val="0"/>
          <w:marRight w:val="0"/>
          <w:marTop w:val="0"/>
          <w:marBottom w:val="0"/>
          <w:divBdr>
            <w:top w:val="none" w:sz="0" w:space="0" w:color="auto"/>
            <w:left w:val="none" w:sz="0" w:space="0" w:color="auto"/>
            <w:bottom w:val="none" w:sz="0" w:space="0" w:color="auto"/>
            <w:right w:val="none" w:sz="0" w:space="0" w:color="auto"/>
          </w:divBdr>
        </w:div>
        <w:div w:id="1630667301">
          <w:marLeft w:val="0"/>
          <w:marRight w:val="0"/>
          <w:marTop w:val="0"/>
          <w:marBottom w:val="0"/>
          <w:divBdr>
            <w:top w:val="none" w:sz="0" w:space="0" w:color="auto"/>
            <w:left w:val="none" w:sz="0" w:space="0" w:color="auto"/>
            <w:bottom w:val="none" w:sz="0" w:space="0" w:color="auto"/>
            <w:right w:val="none" w:sz="0" w:space="0" w:color="auto"/>
          </w:divBdr>
        </w:div>
        <w:div w:id="1634021699">
          <w:marLeft w:val="0"/>
          <w:marRight w:val="0"/>
          <w:marTop w:val="0"/>
          <w:marBottom w:val="0"/>
          <w:divBdr>
            <w:top w:val="none" w:sz="0" w:space="0" w:color="auto"/>
            <w:left w:val="none" w:sz="0" w:space="0" w:color="auto"/>
            <w:bottom w:val="none" w:sz="0" w:space="0" w:color="auto"/>
            <w:right w:val="none" w:sz="0" w:space="0" w:color="auto"/>
          </w:divBdr>
        </w:div>
        <w:div w:id="1639146381">
          <w:marLeft w:val="0"/>
          <w:marRight w:val="0"/>
          <w:marTop w:val="0"/>
          <w:marBottom w:val="0"/>
          <w:divBdr>
            <w:top w:val="none" w:sz="0" w:space="0" w:color="auto"/>
            <w:left w:val="none" w:sz="0" w:space="0" w:color="auto"/>
            <w:bottom w:val="none" w:sz="0" w:space="0" w:color="auto"/>
            <w:right w:val="none" w:sz="0" w:space="0" w:color="auto"/>
          </w:divBdr>
        </w:div>
        <w:div w:id="1639725841">
          <w:marLeft w:val="0"/>
          <w:marRight w:val="0"/>
          <w:marTop w:val="0"/>
          <w:marBottom w:val="0"/>
          <w:divBdr>
            <w:top w:val="none" w:sz="0" w:space="0" w:color="auto"/>
            <w:left w:val="none" w:sz="0" w:space="0" w:color="auto"/>
            <w:bottom w:val="none" w:sz="0" w:space="0" w:color="auto"/>
            <w:right w:val="none" w:sz="0" w:space="0" w:color="auto"/>
          </w:divBdr>
        </w:div>
        <w:div w:id="1652129184">
          <w:marLeft w:val="0"/>
          <w:marRight w:val="0"/>
          <w:marTop w:val="0"/>
          <w:marBottom w:val="0"/>
          <w:divBdr>
            <w:top w:val="none" w:sz="0" w:space="0" w:color="auto"/>
            <w:left w:val="none" w:sz="0" w:space="0" w:color="auto"/>
            <w:bottom w:val="none" w:sz="0" w:space="0" w:color="auto"/>
            <w:right w:val="none" w:sz="0" w:space="0" w:color="auto"/>
          </w:divBdr>
        </w:div>
        <w:div w:id="1661427015">
          <w:marLeft w:val="-75"/>
          <w:marRight w:val="0"/>
          <w:marTop w:val="30"/>
          <w:marBottom w:val="30"/>
          <w:divBdr>
            <w:top w:val="none" w:sz="0" w:space="0" w:color="auto"/>
            <w:left w:val="none" w:sz="0" w:space="0" w:color="auto"/>
            <w:bottom w:val="none" w:sz="0" w:space="0" w:color="auto"/>
            <w:right w:val="none" w:sz="0" w:space="0" w:color="auto"/>
          </w:divBdr>
          <w:divsChild>
            <w:div w:id="18700222">
              <w:marLeft w:val="0"/>
              <w:marRight w:val="0"/>
              <w:marTop w:val="0"/>
              <w:marBottom w:val="0"/>
              <w:divBdr>
                <w:top w:val="none" w:sz="0" w:space="0" w:color="auto"/>
                <w:left w:val="none" w:sz="0" w:space="0" w:color="auto"/>
                <w:bottom w:val="none" w:sz="0" w:space="0" w:color="auto"/>
                <w:right w:val="none" w:sz="0" w:space="0" w:color="auto"/>
              </w:divBdr>
              <w:divsChild>
                <w:div w:id="1114400929">
                  <w:marLeft w:val="0"/>
                  <w:marRight w:val="0"/>
                  <w:marTop w:val="0"/>
                  <w:marBottom w:val="0"/>
                  <w:divBdr>
                    <w:top w:val="none" w:sz="0" w:space="0" w:color="auto"/>
                    <w:left w:val="none" w:sz="0" w:space="0" w:color="auto"/>
                    <w:bottom w:val="none" w:sz="0" w:space="0" w:color="auto"/>
                    <w:right w:val="none" w:sz="0" w:space="0" w:color="auto"/>
                  </w:divBdr>
                </w:div>
              </w:divsChild>
            </w:div>
            <w:div w:id="212472074">
              <w:marLeft w:val="0"/>
              <w:marRight w:val="0"/>
              <w:marTop w:val="0"/>
              <w:marBottom w:val="0"/>
              <w:divBdr>
                <w:top w:val="none" w:sz="0" w:space="0" w:color="auto"/>
                <w:left w:val="none" w:sz="0" w:space="0" w:color="auto"/>
                <w:bottom w:val="none" w:sz="0" w:space="0" w:color="auto"/>
                <w:right w:val="none" w:sz="0" w:space="0" w:color="auto"/>
              </w:divBdr>
              <w:divsChild>
                <w:div w:id="1721440605">
                  <w:marLeft w:val="0"/>
                  <w:marRight w:val="0"/>
                  <w:marTop w:val="0"/>
                  <w:marBottom w:val="0"/>
                  <w:divBdr>
                    <w:top w:val="none" w:sz="0" w:space="0" w:color="auto"/>
                    <w:left w:val="none" w:sz="0" w:space="0" w:color="auto"/>
                    <w:bottom w:val="none" w:sz="0" w:space="0" w:color="auto"/>
                    <w:right w:val="none" w:sz="0" w:space="0" w:color="auto"/>
                  </w:divBdr>
                </w:div>
              </w:divsChild>
            </w:div>
            <w:div w:id="322202629">
              <w:marLeft w:val="0"/>
              <w:marRight w:val="0"/>
              <w:marTop w:val="0"/>
              <w:marBottom w:val="0"/>
              <w:divBdr>
                <w:top w:val="none" w:sz="0" w:space="0" w:color="auto"/>
                <w:left w:val="none" w:sz="0" w:space="0" w:color="auto"/>
                <w:bottom w:val="none" w:sz="0" w:space="0" w:color="auto"/>
                <w:right w:val="none" w:sz="0" w:space="0" w:color="auto"/>
              </w:divBdr>
              <w:divsChild>
                <w:div w:id="1003356894">
                  <w:marLeft w:val="0"/>
                  <w:marRight w:val="0"/>
                  <w:marTop w:val="0"/>
                  <w:marBottom w:val="0"/>
                  <w:divBdr>
                    <w:top w:val="none" w:sz="0" w:space="0" w:color="auto"/>
                    <w:left w:val="none" w:sz="0" w:space="0" w:color="auto"/>
                    <w:bottom w:val="none" w:sz="0" w:space="0" w:color="auto"/>
                    <w:right w:val="none" w:sz="0" w:space="0" w:color="auto"/>
                  </w:divBdr>
                </w:div>
              </w:divsChild>
            </w:div>
            <w:div w:id="373385462">
              <w:marLeft w:val="0"/>
              <w:marRight w:val="0"/>
              <w:marTop w:val="0"/>
              <w:marBottom w:val="0"/>
              <w:divBdr>
                <w:top w:val="none" w:sz="0" w:space="0" w:color="auto"/>
                <w:left w:val="none" w:sz="0" w:space="0" w:color="auto"/>
                <w:bottom w:val="none" w:sz="0" w:space="0" w:color="auto"/>
                <w:right w:val="none" w:sz="0" w:space="0" w:color="auto"/>
              </w:divBdr>
              <w:divsChild>
                <w:div w:id="1618100069">
                  <w:marLeft w:val="0"/>
                  <w:marRight w:val="0"/>
                  <w:marTop w:val="0"/>
                  <w:marBottom w:val="0"/>
                  <w:divBdr>
                    <w:top w:val="none" w:sz="0" w:space="0" w:color="auto"/>
                    <w:left w:val="none" w:sz="0" w:space="0" w:color="auto"/>
                    <w:bottom w:val="none" w:sz="0" w:space="0" w:color="auto"/>
                    <w:right w:val="none" w:sz="0" w:space="0" w:color="auto"/>
                  </w:divBdr>
                </w:div>
              </w:divsChild>
            </w:div>
            <w:div w:id="386612173">
              <w:marLeft w:val="0"/>
              <w:marRight w:val="0"/>
              <w:marTop w:val="0"/>
              <w:marBottom w:val="0"/>
              <w:divBdr>
                <w:top w:val="none" w:sz="0" w:space="0" w:color="auto"/>
                <w:left w:val="none" w:sz="0" w:space="0" w:color="auto"/>
                <w:bottom w:val="none" w:sz="0" w:space="0" w:color="auto"/>
                <w:right w:val="none" w:sz="0" w:space="0" w:color="auto"/>
              </w:divBdr>
              <w:divsChild>
                <w:div w:id="1075398845">
                  <w:marLeft w:val="0"/>
                  <w:marRight w:val="0"/>
                  <w:marTop w:val="0"/>
                  <w:marBottom w:val="0"/>
                  <w:divBdr>
                    <w:top w:val="none" w:sz="0" w:space="0" w:color="auto"/>
                    <w:left w:val="none" w:sz="0" w:space="0" w:color="auto"/>
                    <w:bottom w:val="none" w:sz="0" w:space="0" w:color="auto"/>
                    <w:right w:val="none" w:sz="0" w:space="0" w:color="auto"/>
                  </w:divBdr>
                </w:div>
              </w:divsChild>
            </w:div>
            <w:div w:id="541327869">
              <w:marLeft w:val="0"/>
              <w:marRight w:val="0"/>
              <w:marTop w:val="0"/>
              <w:marBottom w:val="0"/>
              <w:divBdr>
                <w:top w:val="none" w:sz="0" w:space="0" w:color="auto"/>
                <w:left w:val="none" w:sz="0" w:space="0" w:color="auto"/>
                <w:bottom w:val="none" w:sz="0" w:space="0" w:color="auto"/>
                <w:right w:val="none" w:sz="0" w:space="0" w:color="auto"/>
              </w:divBdr>
              <w:divsChild>
                <w:div w:id="1581864146">
                  <w:marLeft w:val="0"/>
                  <w:marRight w:val="0"/>
                  <w:marTop w:val="0"/>
                  <w:marBottom w:val="0"/>
                  <w:divBdr>
                    <w:top w:val="none" w:sz="0" w:space="0" w:color="auto"/>
                    <w:left w:val="none" w:sz="0" w:space="0" w:color="auto"/>
                    <w:bottom w:val="none" w:sz="0" w:space="0" w:color="auto"/>
                    <w:right w:val="none" w:sz="0" w:space="0" w:color="auto"/>
                  </w:divBdr>
                </w:div>
              </w:divsChild>
            </w:div>
            <w:div w:id="686441004">
              <w:marLeft w:val="0"/>
              <w:marRight w:val="0"/>
              <w:marTop w:val="0"/>
              <w:marBottom w:val="0"/>
              <w:divBdr>
                <w:top w:val="none" w:sz="0" w:space="0" w:color="auto"/>
                <w:left w:val="none" w:sz="0" w:space="0" w:color="auto"/>
                <w:bottom w:val="none" w:sz="0" w:space="0" w:color="auto"/>
                <w:right w:val="none" w:sz="0" w:space="0" w:color="auto"/>
              </w:divBdr>
              <w:divsChild>
                <w:div w:id="1217202211">
                  <w:marLeft w:val="0"/>
                  <w:marRight w:val="0"/>
                  <w:marTop w:val="0"/>
                  <w:marBottom w:val="0"/>
                  <w:divBdr>
                    <w:top w:val="none" w:sz="0" w:space="0" w:color="auto"/>
                    <w:left w:val="none" w:sz="0" w:space="0" w:color="auto"/>
                    <w:bottom w:val="none" w:sz="0" w:space="0" w:color="auto"/>
                    <w:right w:val="none" w:sz="0" w:space="0" w:color="auto"/>
                  </w:divBdr>
                </w:div>
              </w:divsChild>
            </w:div>
            <w:div w:id="958999637">
              <w:marLeft w:val="0"/>
              <w:marRight w:val="0"/>
              <w:marTop w:val="0"/>
              <w:marBottom w:val="0"/>
              <w:divBdr>
                <w:top w:val="none" w:sz="0" w:space="0" w:color="auto"/>
                <w:left w:val="none" w:sz="0" w:space="0" w:color="auto"/>
                <w:bottom w:val="none" w:sz="0" w:space="0" w:color="auto"/>
                <w:right w:val="none" w:sz="0" w:space="0" w:color="auto"/>
              </w:divBdr>
              <w:divsChild>
                <w:div w:id="792477755">
                  <w:marLeft w:val="0"/>
                  <w:marRight w:val="0"/>
                  <w:marTop w:val="0"/>
                  <w:marBottom w:val="0"/>
                  <w:divBdr>
                    <w:top w:val="none" w:sz="0" w:space="0" w:color="auto"/>
                    <w:left w:val="none" w:sz="0" w:space="0" w:color="auto"/>
                    <w:bottom w:val="none" w:sz="0" w:space="0" w:color="auto"/>
                    <w:right w:val="none" w:sz="0" w:space="0" w:color="auto"/>
                  </w:divBdr>
                </w:div>
                <w:div w:id="1032268073">
                  <w:marLeft w:val="0"/>
                  <w:marRight w:val="0"/>
                  <w:marTop w:val="0"/>
                  <w:marBottom w:val="0"/>
                  <w:divBdr>
                    <w:top w:val="none" w:sz="0" w:space="0" w:color="auto"/>
                    <w:left w:val="none" w:sz="0" w:space="0" w:color="auto"/>
                    <w:bottom w:val="none" w:sz="0" w:space="0" w:color="auto"/>
                    <w:right w:val="none" w:sz="0" w:space="0" w:color="auto"/>
                  </w:divBdr>
                </w:div>
              </w:divsChild>
            </w:div>
            <w:div w:id="1050573528">
              <w:marLeft w:val="0"/>
              <w:marRight w:val="0"/>
              <w:marTop w:val="0"/>
              <w:marBottom w:val="0"/>
              <w:divBdr>
                <w:top w:val="none" w:sz="0" w:space="0" w:color="auto"/>
                <w:left w:val="none" w:sz="0" w:space="0" w:color="auto"/>
                <w:bottom w:val="none" w:sz="0" w:space="0" w:color="auto"/>
                <w:right w:val="none" w:sz="0" w:space="0" w:color="auto"/>
              </w:divBdr>
              <w:divsChild>
                <w:div w:id="1036852041">
                  <w:marLeft w:val="0"/>
                  <w:marRight w:val="0"/>
                  <w:marTop w:val="0"/>
                  <w:marBottom w:val="0"/>
                  <w:divBdr>
                    <w:top w:val="none" w:sz="0" w:space="0" w:color="auto"/>
                    <w:left w:val="none" w:sz="0" w:space="0" w:color="auto"/>
                    <w:bottom w:val="none" w:sz="0" w:space="0" w:color="auto"/>
                    <w:right w:val="none" w:sz="0" w:space="0" w:color="auto"/>
                  </w:divBdr>
                </w:div>
              </w:divsChild>
            </w:div>
            <w:div w:id="1078330200">
              <w:marLeft w:val="0"/>
              <w:marRight w:val="0"/>
              <w:marTop w:val="0"/>
              <w:marBottom w:val="0"/>
              <w:divBdr>
                <w:top w:val="none" w:sz="0" w:space="0" w:color="auto"/>
                <w:left w:val="none" w:sz="0" w:space="0" w:color="auto"/>
                <w:bottom w:val="none" w:sz="0" w:space="0" w:color="auto"/>
                <w:right w:val="none" w:sz="0" w:space="0" w:color="auto"/>
              </w:divBdr>
              <w:divsChild>
                <w:div w:id="702482554">
                  <w:marLeft w:val="0"/>
                  <w:marRight w:val="0"/>
                  <w:marTop w:val="0"/>
                  <w:marBottom w:val="0"/>
                  <w:divBdr>
                    <w:top w:val="none" w:sz="0" w:space="0" w:color="auto"/>
                    <w:left w:val="none" w:sz="0" w:space="0" w:color="auto"/>
                    <w:bottom w:val="none" w:sz="0" w:space="0" w:color="auto"/>
                    <w:right w:val="none" w:sz="0" w:space="0" w:color="auto"/>
                  </w:divBdr>
                </w:div>
              </w:divsChild>
            </w:div>
            <w:div w:id="1328360180">
              <w:marLeft w:val="0"/>
              <w:marRight w:val="0"/>
              <w:marTop w:val="0"/>
              <w:marBottom w:val="0"/>
              <w:divBdr>
                <w:top w:val="none" w:sz="0" w:space="0" w:color="auto"/>
                <w:left w:val="none" w:sz="0" w:space="0" w:color="auto"/>
                <w:bottom w:val="none" w:sz="0" w:space="0" w:color="auto"/>
                <w:right w:val="none" w:sz="0" w:space="0" w:color="auto"/>
              </w:divBdr>
              <w:divsChild>
                <w:div w:id="1183015551">
                  <w:marLeft w:val="0"/>
                  <w:marRight w:val="0"/>
                  <w:marTop w:val="0"/>
                  <w:marBottom w:val="0"/>
                  <w:divBdr>
                    <w:top w:val="none" w:sz="0" w:space="0" w:color="auto"/>
                    <w:left w:val="none" w:sz="0" w:space="0" w:color="auto"/>
                    <w:bottom w:val="none" w:sz="0" w:space="0" w:color="auto"/>
                    <w:right w:val="none" w:sz="0" w:space="0" w:color="auto"/>
                  </w:divBdr>
                </w:div>
              </w:divsChild>
            </w:div>
            <w:div w:id="1367177046">
              <w:marLeft w:val="0"/>
              <w:marRight w:val="0"/>
              <w:marTop w:val="0"/>
              <w:marBottom w:val="0"/>
              <w:divBdr>
                <w:top w:val="none" w:sz="0" w:space="0" w:color="auto"/>
                <w:left w:val="none" w:sz="0" w:space="0" w:color="auto"/>
                <w:bottom w:val="none" w:sz="0" w:space="0" w:color="auto"/>
                <w:right w:val="none" w:sz="0" w:space="0" w:color="auto"/>
              </w:divBdr>
              <w:divsChild>
                <w:div w:id="986594477">
                  <w:marLeft w:val="0"/>
                  <w:marRight w:val="0"/>
                  <w:marTop w:val="0"/>
                  <w:marBottom w:val="0"/>
                  <w:divBdr>
                    <w:top w:val="none" w:sz="0" w:space="0" w:color="auto"/>
                    <w:left w:val="none" w:sz="0" w:space="0" w:color="auto"/>
                    <w:bottom w:val="none" w:sz="0" w:space="0" w:color="auto"/>
                    <w:right w:val="none" w:sz="0" w:space="0" w:color="auto"/>
                  </w:divBdr>
                </w:div>
              </w:divsChild>
            </w:div>
            <w:div w:id="1386371577">
              <w:marLeft w:val="0"/>
              <w:marRight w:val="0"/>
              <w:marTop w:val="0"/>
              <w:marBottom w:val="0"/>
              <w:divBdr>
                <w:top w:val="none" w:sz="0" w:space="0" w:color="auto"/>
                <w:left w:val="none" w:sz="0" w:space="0" w:color="auto"/>
                <w:bottom w:val="none" w:sz="0" w:space="0" w:color="auto"/>
                <w:right w:val="none" w:sz="0" w:space="0" w:color="auto"/>
              </w:divBdr>
              <w:divsChild>
                <w:div w:id="1181969721">
                  <w:marLeft w:val="0"/>
                  <w:marRight w:val="0"/>
                  <w:marTop w:val="0"/>
                  <w:marBottom w:val="0"/>
                  <w:divBdr>
                    <w:top w:val="none" w:sz="0" w:space="0" w:color="auto"/>
                    <w:left w:val="none" w:sz="0" w:space="0" w:color="auto"/>
                    <w:bottom w:val="none" w:sz="0" w:space="0" w:color="auto"/>
                    <w:right w:val="none" w:sz="0" w:space="0" w:color="auto"/>
                  </w:divBdr>
                </w:div>
              </w:divsChild>
            </w:div>
            <w:div w:id="1441796019">
              <w:marLeft w:val="0"/>
              <w:marRight w:val="0"/>
              <w:marTop w:val="0"/>
              <w:marBottom w:val="0"/>
              <w:divBdr>
                <w:top w:val="none" w:sz="0" w:space="0" w:color="auto"/>
                <w:left w:val="none" w:sz="0" w:space="0" w:color="auto"/>
                <w:bottom w:val="none" w:sz="0" w:space="0" w:color="auto"/>
                <w:right w:val="none" w:sz="0" w:space="0" w:color="auto"/>
              </w:divBdr>
              <w:divsChild>
                <w:div w:id="960956799">
                  <w:marLeft w:val="0"/>
                  <w:marRight w:val="0"/>
                  <w:marTop w:val="0"/>
                  <w:marBottom w:val="0"/>
                  <w:divBdr>
                    <w:top w:val="none" w:sz="0" w:space="0" w:color="auto"/>
                    <w:left w:val="none" w:sz="0" w:space="0" w:color="auto"/>
                    <w:bottom w:val="none" w:sz="0" w:space="0" w:color="auto"/>
                    <w:right w:val="none" w:sz="0" w:space="0" w:color="auto"/>
                  </w:divBdr>
                </w:div>
              </w:divsChild>
            </w:div>
            <w:div w:id="1505633255">
              <w:marLeft w:val="0"/>
              <w:marRight w:val="0"/>
              <w:marTop w:val="0"/>
              <w:marBottom w:val="0"/>
              <w:divBdr>
                <w:top w:val="none" w:sz="0" w:space="0" w:color="auto"/>
                <w:left w:val="none" w:sz="0" w:space="0" w:color="auto"/>
                <w:bottom w:val="none" w:sz="0" w:space="0" w:color="auto"/>
                <w:right w:val="none" w:sz="0" w:space="0" w:color="auto"/>
              </w:divBdr>
              <w:divsChild>
                <w:div w:id="1394816983">
                  <w:marLeft w:val="0"/>
                  <w:marRight w:val="0"/>
                  <w:marTop w:val="0"/>
                  <w:marBottom w:val="0"/>
                  <w:divBdr>
                    <w:top w:val="none" w:sz="0" w:space="0" w:color="auto"/>
                    <w:left w:val="none" w:sz="0" w:space="0" w:color="auto"/>
                    <w:bottom w:val="none" w:sz="0" w:space="0" w:color="auto"/>
                    <w:right w:val="none" w:sz="0" w:space="0" w:color="auto"/>
                  </w:divBdr>
                </w:div>
              </w:divsChild>
            </w:div>
            <w:div w:id="1950238266">
              <w:marLeft w:val="0"/>
              <w:marRight w:val="0"/>
              <w:marTop w:val="0"/>
              <w:marBottom w:val="0"/>
              <w:divBdr>
                <w:top w:val="none" w:sz="0" w:space="0" w:color="auto"/>
                <w:left w:val="none" w:sz="0" w:space="0" w:color="auto"/>
                <w:bottom w:val="none" w:sz="0" w:space="0" w:color="auto"/>
                <w:right w:val="none" w:sz="0" w:space="0" w:color="auto"/>
              </w:divBdr>
              <w:divsChild>
                <w:div w:id="1056708422">
                  <w:marLeft w:val="0"/>
                  <w:marRight w:val="0"/>
                  <w:marTop w:val="0"/>
                  <w:marBottom w:val="0"/>
                  <w:divBdr>
                    <w:top w:val="none" w:sz="0" w:space="0" w:color="auto"/>
                    <w:left w:val="none" w:sz="0" w:space="0" w:color="auto"/>
                    <w:bottom w:val="none" w:sz="0" w:space="0" w:color="auto"/>
                    <w:right w:val="none" w:sz="0" w:space="0" w:color="auto"/>
                  </w:divBdr>
                </w:div>
              </w:divsChild>
            </w:div>
            <w:div w:id="2118524073">
              <w:marLeft w:val="0"/>
              <w:marRight w:val="0"/>
              <w:marTop w:val="0"/>
              <w:marBottom w:val="0"/>
              <w:divBdr>
                <w:top w:val="none" w:sz="0" w:space="0" w:color="auto"/>
                <w:left w:val="none" w:sz="0" w:space="0" w:color="auto"/>
                <w:bottom w:val="none" w:sz="0" w:space="0" w:color="auto"/>
                <w:right w:val="none" w:sz="0" w:space="0" w:color="auto"/>
              </w:divBdr>
              <w:divsChild>
                <w:div w:id="134050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6562">
          <w:marLeft w:val="0"/>
          <w:marRight w:val="0"/>
          <w:marTop w:val="0"/>
          <w:marBottom w:val="0"/>
          <w:divBdr>
            <w:top w:val="none" w:sz="0" w:space="0" w:color="auto"/>
            <w:left w:val="none" w:sz="0" w:space="0" w:color="auto"/>
            <w:bottom w:val="none" w:sz="0" w:space="0" w:color="auto"/>
            <w:right w:val="none" w:sz="0" w:space="0" w:color="auto"/>
          </w:divBdr>
        </w:div>
        <w:div w:id="1719936720">
          <w:marLeft w:val="0"/>
          <w:marRight w:val="0"/>
          <w:marTop w:val="0"/>
          <w:marBottom w:val="0"/>
          <w:divBdr>
            <w:top w:val="none" w:sz="0" w:space="0" w:color="auto"/>
            <w:left w:val="none" w:sz="0" w:space="0" w:color="auto"/>
            <w:bottom w:val="none" w:sz="0" w:space="0" w:color="auto"/>
            <w:right w:val="none" w:sz="0" w:space="0" w:color="auto"/>
          </w:divBdr>
        </w:div>
        <w:div w:id="1759406771">
          <w:marLeft w:val="0"/>
          <w:marRight w:val="0"/>
          <w:marTop w:val="0"/>
          <w:marBottom w:val="0"/>
          <w:divBdr>
            <w:top w:val="none" w:sz="0" w:space="0" w:color="auto"/>
            <w:left w:val="none" w:sz="0" w:space="0" w:color="auto"/>
            <w:bottom w:val="none" w:sz="0" w:space="0" w:color="auto"/>
            <w:right w:val="none" w:sz="0" w:space="0" w:color="auto"/>
          </w:divBdr>
        </w:div>
        <w:div w:id="1800764072">
          <w:marLeft w:val="0"/>
          <w:marRight w:val="0"/>
          <w:marTop w:val="0"/>
          <w:marBottom w:val="0"/>
          <w:divBdr>
            <w:top w:val="none" w:sz="0" w:space="0" w:color="auto"/>
            <w:left w:val="none" w:sz="0" w:space="0" w:color="auto"/>
            <w:bottom w:val="none" w:sz="0" w:space="0" w:color="auto"/>
            <w:right w:val="none" w:sz="0" w:space="0" w:color="auto"/>
          </w:divBdr>
        </w:div>
        <w:div w:id="1806896475">
          <w:marLeft w:val="0"/>
          <w:marRight w:val="0"/>
          <w:marTop w:val="0"/>
          <w:marBottom w:val="0"/>
          <w:divBdr>
            <w:top w:val="none" w:sz="0" w:space="0" w:color="auto"/>
            <w:left w:val="none" w:sz="0" w:space="0" w:color="auto"/>
            <w:bottom w:val="none" w:sz="0" w:space="0" w:color="auto"/>
            <w:right w:val="none" w:sz="0" w:space="0" w:color="auto"/>
          </w:divBdr>
        </w:div>
        <w:div w:id="1864201958">
          <w:marLeft w:val="0"/>
          <w:marRight w:val="0"/>
          <w:marTop w:val="0"/>
          <w:marBottom w:val="0"/>
          <w:divBdr>
            <w:top w:val="none" w:sz="0" w:space="0" w:color="auto"/>
            <w:left w:val="none" w:sz="0" w:space="0" w:color="auto"/>
            <w:bottom w:val="none" w:sz="0" w:space="0" w:color="auto"/>
            <w:right w:val="none" w:sz="0" w:space="0" w:color="auto"/>
          </w:divBdr>
        </w:div>
        <w:div w:id="1905411621">
          <w:marLeft w:val="0"/>
          <w:marRight w:val="0"/>
          <w:marTop w:val="0"/>
          <w:marBottom w:val="0"/>
          <w:divBdr>
            <w:top w:val="none" w:sz="0" w:space="0" w:color="auto"/>
            <w:left w:val="none" w:sz="0" w:space="0" w:color="auto"/>
            <w:bottom w:val="none" w:sz="0" w:space="0" w:color="auto"/>
            <w:right w:val="none" w:sz="0" w:space="0" w:color="auto"/>
          </w:divBdr>
        </w:div>
        <w:div w:id="1910647806">
          <w:marLeft w:val="0"/>
          <w:marRight w:val="0"/>
          <w:marTop w:val="0"/>
          <w:marBottom w:val="0"/>
          <w:divBdr>
            <w:top w:val="none" w:sz="0" w:space="0" w:color="auto"/>
            <w:left w:val="none" w:sz="0" w:space="0" w:color="auto"/>
            <w:bottom w:val="none" w:sz="0" w:space="0" w:color="auto"/>
            <w:right w:val="none" w:sz="0" w:space="0" w:color="auto"/>
          </w:divBdr>
        </w:div>
        <w:div w:id="1915699341">
          <w:marLeft w:val="0"/>
          <w:marRight w:val="0"/>
          <w:marTop w:val="0"/>
          <w:marBottom w:val="0"/>
          <w:divBdr>
            <w:top w:val="none" w:sz="0" w:space="0" w:color="auto"/>
            <w:left w:val="none" w:sz="0" w:space="0" w:color="auto"/>
            <w:bottom w:val="none" w:sz="0" w:space="0" w:color="auto"/>
            <w:right w:val="none" w:sz="0" w:space="0" w:color="auto"/>
          </w:divBdr>
        </w:div>
        <w:div w:id="2004505466">
          <w:marLeft w:val="-75"/>
          <w:marRight w:val="0"/>
          <w:marTop w:val="30"/>
          <w:marBottom w:val="30"/>
          <w:divBdr>
            <w:top w:val="none" w:sz="0" w:space="0" w:color="auto"/>
            <w:left w:val="none" w:sz="0" w:space="0" w:color="auto"/>
            <w:bottom w:val="none" w:sz="0" w:space="0" w:color="auto"/>
            <w:right w:val="none" w:sz="0" w:space="0" w:color="auto"/>
          </w:divBdr>
          <w:divsChild>
            <w:div w:id="89393766">
              <w:marLeft w:val="0"/>
              <w:marRight w:val="0"/>
              <w:marTop w:val="0"/>
              <w:marBottom w:val="0"/>
              <w:divBdr>
                <w:top w:val="none" w:sz="0" w:space="0" w:color="auto"/>
                <w:left w:val="none" w:sz="0" w:space="0" w:color="auto"/>
                <w:bottom w:val="none" w:sz="0" w:space="0" w:color="auto"/>
                <w:right w:val="none" w:sz="0" w:space="0" w:color="auto"/>
              </w:divBdr>
              <w:divsChild>
                <w:div w:id="1254359060">
                  <w:marLeft w:val="0"/>
                  <w:marRight w:val="0"/>
                  <w:marTop w:val="0"/>
                  <w:marBottom w:val="0"/>
                  <w:divBdr>
                    <w:top w:val="none" w:sz="0" w:space="0" w:color="auto"/>
                    <w:left w:val="none" w:sz="0" w:space="0" w:color="auto"/>
                    <w:bottom w:val="none" w:sz="0" w:space="0" w:color="auto"/>
                    <w:right w:val="none" w:sz="0" w:space="0" w:color="auto"/>
                  </w:divBdr>
                </w:div>
              </w:divsChild>
            </w:div>
            <w:div w:id="159465937">
              <w:marLeft w:val="0"/>
              <w:marRight w:val="0"/>
              <w:marTop w:val="0"/>
              <w:marBottom w:val="0"/>
              <w:divBdr>
                <w:top w:val="none" w:sz="0" w:space="0" w:color="auto"/>
                <w:left w:val="none" w:sz="0" w:space="0" w:color="auto"/>
                <w:bottom w:val="none" w:sz="0" w:space="0" w:color="auto"/>
                <w:right w:val="none" w:sz="0" w:space="0" w:color="auto"/>
              </w:divBdr>
              <w:divsChild>
                <w:div w:id="1091050348">
                  <w:marLeft w:val="0"/>
                  <w:marRight w:val="0"/>
                  <w:marTop w:val="0"/>
                  <w:marBottom w:val="0"/>
                  <w:divBdr>
                    <w:top w:val="none" w:sz="0" w:space="0" w:color="auto"/>
                    <w:left w:val="none" w:sz="0" w:space="0" w:color="auto"/>
                    <w:bottom w:val="none" w:sz="0" w:space="0" w:color="auto"/>
                    <w:right w:val="none" w:sz="0" w:space="0" w:color="auto"/>
                  </w:divBdr>
                </w:div>
              </w:divsChild>
            </w:div>
            <w:div w:id="385958422">
              <w:marLeft w:val="0"/>
              <w:marRight w:val="0"/>
              <w:marTop w:val="0"/>
              <w:marBottom w:val="0"/>
              <w:divBdr>
                <w:top w:val="none" w:sz="0" w:space="0" w:color="auto"/>
                <w:left w:val="none" w:sz="0" w:space="0" w:color="auto"/>
                <w:bottom w:val="none" w:sz="0" w:space="0" w:color="auto"/>
                <w:right w:val="none" w:sz="0" w:space="0" w:color="auto"/>
              </w:divBdr>
              <w:divsChild>
                <w:div w:id="593439000">
                  <w:marLeft w:val="0"/>
                  <w:marRight w:val="0"/>
                  <w:marTop w:val="0"/>
                  <w:marBottom w:val="0"/>
                  <w:divBdr>
                    <w:top w:val="none" w:sz="0" w:space="0" w:color="auto"/>
                    <w:left w:val="none" w:sz="0" w:space="0" w:color="auto"/>
                    <w:bottom w:val="none" w:sz="0" w:space="0" w:color="auto"/>
                    <w:right w:val="none" w:sz="0" w:space="0" w:color="auto"/>
                  </w:divBdr>
                </w:div>
              </w:divsChild>
            </w:div>
            <w:div w:id="631522164">
              <w:marLeft w:val="0"/>
              <w:marRight w:val="0"/>
              <w:marTop w:val="0"/>
              <w:marBottom w:val="0"/>
              <w:divBdr>
                <w:top w:val="none" w:sz="0" w:space="0" w:color="auto"/>
                <w:left w:val="none" w:sz="0" w:space="0" w:color="auto"/>
                <w:bottom w:val="none" w:sz="0" w:space="0" w:color="auto"/>
                <w:right w:val="none" w:sz="0" w:space="0" w:color="auto"/>
              </w:divBdr>
              <w:divsChild>
                <w:div w:id="564949865">
                  <w:marLeft w:val="0"/>
                  <w:marRight w:val="0"/>
                  <w:marTop w:val="0"/>
                  <w:marBottom w:val="0"/>
                  <w:divBdr>
                    <w:top w:val="none" w:sz="0" w:space="0" w:color="auto"/>
                    <w:left w:val="none" w:sz="0" w:space="0" w:color="auto"/>
                    <w:bottom w:val="none" w:sz="0" w:space="0" w:color="auto"/>
                    <w:right w:val="none" w:sz="0" w:space="0" w:color="auto"/>
                  </w:divBdr>
                </w:div>
                <w:div w:id="1591309415">
                  <w:marLeft w:val="0"/>
                  <w:marRight w:val="0"/>
                  <w:marTop w:val="0"/>
                  <w:marBottom w:val="0"/>
                  <w:divBdr>
                    <w:top w:val="none" w:sz="0" w:space="0" w:color="auto"/>
                    <w:left w:val="none" w:sz="0" w:space="0" w:color="auto"/>
                    <w:bottom w:val="none" w:sz="0" w:space="0" w:color="auto"/>
                    <w:right w:val="none" w:sz="0" w:space="0" w:color="auto"/>
                  </w:divBdr>
                </w:div>
              </w:divsChild>
            </w:div>
            <w:div w:id="758674026">
              <w:marLeft w:val="0"/>
              <w:marRight w:val="0"/>
              <w:marTop w:val="0"/>
              <w:marBottom w:val="0"/>
              <w:divBdr>
                <w:top w:val="none" w:sz="0" w:space="0" w:color="auto"/>
                <w:left w:val="none" w:sz="0" w:space="0" w:color="auto"/>
                <w:bottom w:val="none" w:sz="0" w:space="0" w:color="auto"/>
                <w:right w:val="none" w:sz="0" w:space="0" w:color="auto"/>
              </w:divBdr>
              <w:divsChild>
                <w:div w:id="1866406661">
                  <w:marLeft w:val="0"/>
                  <w:marRight w:val="0"/>
                  <w:marTop w:val="0"/>
                  <w:marBottom w:val="0"/>
                  <w:divBdr>
                    <w:top w:val="none" w:sz="0" w:space="0" w:color="auto"/>
                    <w:left w:val="none" w:sz="0" w:space="0" w:color="auto"/>
                    <w:bottom w:val="none" w:sz="0" w:space="0" w:color="auto"/>
                    <w:right w:val="none" w:sz="0" w:space="0" w:color="auto"/>
                  </w:divBdr>
                </w:div>
              </w:divsChild>
            </w:div>
            <w:div w:id="779762208">
              <w:marLeft w:val="0"/>
              <w:marRight w:val="0"/>
              <w:marTop w:val="0"/>
              <w:marBottom w:val="0"/>
              <w:divBdr>
                <w:top w:val="none" w:sz="0" w:space="0" w:color="auto"/>
                <w:left w:val="none" w:sz="0" w:space="0" w:color="auto"/>
                <w:bottom w:val="none" w:sz="0" w:space="0" w:color="auto"/>
                <w:right w:val="none" w:sz="0" w:space="0" w:color="auto"/>
              </w:divBdr>
              <w:divsChild>
                <w:div w:id="427431281">
                  <w:marLeft w:val="0"/>
                  <w:marRight w:val="0"/>
                  <w:marTop w:val="0"/>
                  <w:marBottom w:val="0"/>
                  <w:divBdr>
                    <w:top w:val="none" w:sz="0" w:space="0" w:color="auto"/>
                    <w:left w:val="none" w:sz="0" w:space="0" w:color="auto"/>
                    <w:bottom w:val="none" w:sz="0" w:space="0" w:color="auto"/>
                    <w:right w:val="none" w:sz="0" w:space="0" w:color="auto"/>
                  </w:divBdr>
                </w:div>
              </w:divsChild>
            </w:div>
            <w:div w:id="798958130">
              <w:marLeft w:val="0"/>
              <w:marRight w:val="0"/>
              <w:marTop w:val="0"/>
              <w:marBottom w:val="0"/>
              <w:divBdr>
                <w:top w:val="none" w:sz="0" w:space="0" w:color="auto"/>
                <w:left w:val="none" w:sz="0" w:space="0" w:color="auto"/>
                <w:bottom w:val="none" w:sz="0" w:space="0" w:color="auto"/>
                <w:right w:val="none" w:sz="0" w:space="0" w:color="auto"/>
              </w:divBdr>
              <w:divsChild>
                <w:div w:id="11540109">
                  <w:marLeft w:val="0"/>
                  <w:marRight w:val="0"/>
                  <w:marTop w:val="0"/>
                  <w:marBottom w:val="0"/>
                  <w:divBdr>
                    <w:top w:val="none" w:sz="0" w:space="0" w:color="auto"/>
                    <w:left w:val="none" w:sz="0" w:space="0" w:color="auto"/>
                    <w:bottom w:val="none" w:sz="0" w:space="0" w:color="auto"/>
                    <w:right w:val="none" w:sz="0" w:space="0" w:color="auto"/>
                  </w:divBdr>
                </w:div>
              </w:divsChild>
            </w:div>
            <w:div w:id="922370479">
              <w:marLeft w:val="0"/>
              <w:marRight w:val="0"/>
              <w:marTop w:val="0"/>
              <w:marBottom w:val="0"/>
              <w:divBdr>
                <w:top w:val="none" w:sz="0" w:space="0" w:color="auto"/>
                <w:left w:val="none" w:sz="0" w:space="0" w:color="auto"/>
                <w:bottom w:val="none" w:sz="0" w:space="0" w:color="auto"/>
                <w:right w:val="none" w:sz="0" w:space="0" w:color="auto"/>
              </w:divBdr>
              <w:divsChild>
                <w:div w:id="132215386">
                  <w:marLeft w:val="0"/>
                  <w:marRight w:val="0"/>
                  <w:marTop w:val="0"/>
                  <w:marBottom w:val="0"/>
                  <w:divBdr>
                    <w:top w:val="none" w:sz="0" w:space="0" w:color="auto"/>
                    <w:left w:val="none" w:sz="0" w:space="0" w:color="auto"/>
                    <w:bottom w:val="none" w:sz="0" w:space="0" w:color="auto"/>
                    <w:right w:val="none" w:sz="0" w:space="0" w:color="auto"/>
                  </w:divBdr>
                </w:div>
                <w:div w:id="293099377">
                  <w:marLeft w:val="0"/>
                  <w:marRight w:val="0"/>
                  <w:marTop w:val="0"/>
                  <w:marBottom w:val="0"/>
                  <w:divBdr>
                    <w:top w:val="none" w:sz="0" w:space="0" w:color="auto"/>
                    <w:left w:val="none" w:sz="0" w:space="0" w:color="auto"/>
                    <w:bottom w:val="none" w:sz="0" w:space="0" w:color="auto"/>
                    <w:right w:val="none" w:sz="0" w:space="0" w:color="auto"/>
                  </w:divBdr>
                </w:div>
                <w:div w:id="1604803467">
                  <w:marLeft w:val="0"/>
                  <w:marRight w:val="0"/>
                  <w:marTop w:val="0"/>
                  <w:marBottom w:val="0"/>
                  <w:divBdr>
                    <w:top w:val="none" w:sz="0" w:space="0" w:color="auto"/>
                    <w:left w:val="none" w:sz="0" w:space="0" w:color="auto"/>
                    <w:bottom w:val="none" w:sz="0" w:space="0" w:color="auto"/>
                    <w:right w:val="none" w:sz="0" w:space="0" w:color="auto"/>
                  </w:divBdr>
                </w:div>
              </w:divsChild>
            </w:div>
            <w:div w:id="1023944694">
              <w:marLeft w:val="0"/>
              <w:marRight w:val="0"/>
              <w:marTop w:val="0"/>
              <w:marBottom w:val="0"/>
              <w:divBdr>
                <w:top w:val="none" w:sz="0" w:space="0" w:color="auto"/>
                <w:left w:val="none" w:sz="0" w:space="0" w:color="auto"/>
                <w:bottom w:val="none" w:sz="0" w:space="0" w:color="auto"/>
                <w:right w:val="none" w:sz="0" w:space="0" w:color="auto"/>
              </w:divBdr>
              <w:divsChild>
                <w:div w:id="97215043">
                  <w:marLeft w:val="0"/>
                  <w:marRight w:val="0"/>
                  <w:marTop w:val="0"/>
                  <w:marBottom w:val="0"/>
                  <w:divBdr>
                    <w:top w:val="none" w:sz="0" w:space="0" w:color="auto"/>
                    <w:left w:val="none" w:sz="0" w:space="0" w:color="auto"/>
                    <w:bottom w:val="none" w:sz="0" w:space="0" w:color="auto"/>
                    <w:right w:val="none" w:sz="0" w:space="0" w:color="auto"/>
                  </w:divBdr>
                </w:div>
              </w:divsChild>
            </w:div>
            <w:div w:id="1169714460">
              <w:marLeft w:val="0"/>
              <w:marRight w:val="0"/>
              <w:marTop w:val="0"/>
              <w:marBottom w:val="0"/>
              <w:divBdr>
                <w:top w:val="none" w:sz="0" w:space="0" w:color="auto"/>
                <w:left w:val="none" w:sz="0" w:space="0" w:color="auto"/>
                <w:bottom w:val="none" w:sz="0" w:space="0" w:color="auto"/>
                <w:right w:val="none" w:sz="0" w:space="0" w:color="auto"/>
              </w:divBdr>
              <w:divsChild>
                <w:div w:id="1869103087">
                  <w:marLeft w:val="0"/>
                  <w:marRight w:val="0"/>
                  <w:marTop w:val="0"/>
                  <w:marBottom w:val="0"/>
                  <w:divBdr>
                    <w:top w:val="none" w:sz="0" w:space="0" w:color="auto"/>
                    <w:left w:val="none" w:sz="0" w:space="0" w:color="auto"/>
                    <w:bottom w:val="none" w:sz="0" w:space="0" w:color="auto"/>
                    <w:right w:val="none" w:sz="0" w:space="0" w:color="auto"/>
                  </w:divBdr>
                </w:div>
              </w:divsChild>
            </w:div>
            <w:div w:id="1246454217">
              <w:marLeft w:val="0"/>
              <w:marRight w:val="0"/>
              <w:marTop w:val="0"/>
              <w:marBottom w:val="0"/>
              <w:divBdr>
                <w:top w:val="none" w:sz="0" w:space="0" w:color="auto"/>
                <w:left w:val="none" w:sz="0" w:space="0" w:color="auto"/>
                <w:bottom w:val="none" w:sz="0" w:space="0" w:color="auto"/>
                <w:right w:val="none" w:sz="0" w:space="0" w:color="auto"/>
              </w:divBdr>
              <w:divsChild>
                <w:div w:id="1703048006">
                  <w:marLeft w:val="0"/>
                  <w:marRight w:val="0"/>
                  <w:marTop w:val="0"/>
                  <w:marBottom w:val="0"/>
                  <w:divBdr>
                    <w:top w:val="none" w:sz="0" w:space="0" w:color="auto"/>
                    <w:left w:val="none" w:sz="0" w:space="0" w:color="auto"/>
                    <w:bottom w:val="none" w:sz="0" w:space="0" w:color="auto"/>
                    <w:right w:val="none" w:sz="0" w:space="0" w:color="auto"/>
                  </w:divBdr>
                </w:div>
                <w:div w:id="1879312957">
                  <w:marLeft w:val="0"/>
                  <w:marRight w:val="0"/>
                  <w:marTop w:val="0"/>
                  <w:marBottom w:val="0"/>
                  <w:divBdr>
                    <w:top w:val="none" w:sz="0" w:space="0" w:color="auto"/>
                    <w:left w:val="none" w:sz="0" w:space="0" w:color="auto"/>
                    <w:bottom w:val="none" w:sz="0" w:space="0" w:color="auto"/>
                    <w:right w:val="none" w:sz="0" w:space="0" w:color="auto"/>
                  </w:divBdr>
                </w:div>
              </w:divsChild>
            </w:div>
            <w:div w:id="1307858043">
              <w:marLeft w:val="0"/>
              <w:marRight w:val="0"/>
              <w:marTop w:val="0"/>
              <w:marBottom w:val="0"/>
              <w:divBdr>
                <w:top w:val="none" w:sz="0" w:space="0" w:color="auto"/>
                <w:left w:val="none" w:sz="0" w:space="0" w:color="auto"/>
                <w:bottom w:val="none" w:sz="0" w:space="0" w:color="auto"/>
                <w:right w:val="none" w:sz="0" w:space="0" w:color="auto"/>
              </w:divBdr>
              <w:divsChild>
                <w:div w:id="2087681201">
                  <w:marLeft w:val="0"/>
                  <w:marRight w:val="0"/>
                  <w:marTop w:val="0"/>
                  <w:marBottom w:val="0"/>
                  <w:divBdr>
                    <w:top w:val="none" w:sz="0" w:space="0" w:color="auto"/>
                    <w:left w:val="none" w:sz="0" w:space="0" w:color="auto"/>
                    <w:bottom w:val="none" w:sz="0" w:space="0" w:color="auto"/>
                    <w:right w:val="none" w:sz="0" w:space="0" w:color="auto"/>
                  </w:divBdr>
                </w:div>
              </w:divsChild>
            </w:div>
            <w:div w:id="1536652956">
              <w:marLeft w:val="0"/>
              <w:marRight w:val="0"/>
              <w:marTop w:val="0"/>
              <w:marBottom w:val="0"/>
              <w:divBdr>
                <w:top w:val="none" w:sz="0" w:space="0" w:color="auto"/>
                <w:left w:val="none" w:sz="0" w:space="0" w:color="auto"/>
                <w:bottom w:val="none" w:sz="0" w:space="0" w:color="auto"/>
                <w:right w:val="none" w:sz="0" w:space="0" w:color="auto"/>
              </w:divBdr>
              <w:divsChild>
                <w:div w:id="871385459">
                  <w:marLeft w:val="0"/>
                  <w:marRight w:val="0"/>
                  <w:marTop w:val="0"/>
                  <w:marBottom w:val="0"/>
                  <w:divBdr>
                    <w:top w:val="none" w:sz="0" w:space="0" w:color="auto"/>
                    <w:left w:val="none" w:sz="0" w:space="0" w:color="auto"/>
                    <w:bottom w:val="none" w:sz="0" w:space="0" w:color="auto"/>
                    <w:right w:val="none" w:sz="0" w:space="0" w:color="auto"/>
                  </w:divBdr>
                </w:div>
              </w:divsChild>
            </w:div>
            <w:div w:id="1716270285">
              <w:marLeft w:val="0"/>
              <w:marRight w:val="0"/>
              <w:marTop w:val="0"/>
              <w:marBottom w:val="0"/>
              <w:divBdr>
                <w:top w:val="none" w:sz="0" w:space="0" w:color="auto"/>
                <w:left w:val="none" w:sz="0" w:space="0" w:color="auto"/>
                <w:bottom w:val="none" w:sz="0" w:space="0" w:color="auto"/>
                <w:right w:val="none" w:sz="0" w:space="0" w:color="auto"/>
              </w:divBdr>
              <w:divsChild>
                <w:div w:id="121314092">
                  <w:marLeft w:val="0"/>
                  <w:marRight w:val="0"/>
                  <w:marTop w:val="0"/>
                  <w:marBottom w:val="0"/>
                  <w:divBdr>
                    <w:top w:val="none" w:sz="0" w:space="0" w:color="auto"/>
                    <w:left w:val="none" w:sz="0" w:space="0" w:color="auto"/>
                    <w:bottom w:val="none" w:sz="0" w:space="0" w:color="auto"/>
                    <w:right w:val="none" w:sz="0" w:space="0" w:color="auto"/>
                  </w:divBdr>
                </w:div>
              </w:divsChild>
            </w:div>
            <w:div w:id="1733582061">
              <w:marLeft w:val="0"/>
              <w:marRight w:val="0"/>
              <w:marTop w:val="0"/>
              <w:marBottom w:val="0"/>
              <w:divBdr>
                <w:top w:val="none" w:sz="0" w:space="0" w:color="auto"/>
                <w:left w:val="none" w:sz="0" w:space="0" w:color="auto"/>
                <w:bottom w:val="none" w:sz="0" w:space="0" w:color="auto"/>
                <w:right w:val="none" w:sz="0" w:space="0" w:color="auto"/>
              </w:divBdr>
              <w:divsChild>
                <w:div w:id="1416513637">
                  <w:marLeft w:val="0"/>
                  <w:marRight w:val="0"/>
                  <w:marTop w:val="0"/>
                  <w:marBottom w:val="0"/>
                  <w:divBdr>
                    <w:top w:val="none" w:sz="0" w:space="0" w:color="auto"/>
                    <w:left w:val="none" w:sz="0" w:space="0" w:color="auto"/>
                    <w:bottom w:val="none" w:sz="0" w:space="0" w:color="auto"/>
                    <w:right w:val="none" w:sz="0" w:space="0" w:color="auto"/>
                  </w:divBdr>
                </w:div>
                <w:div w:id="1725643816">
                  <w:marLeft w:val="0"/>
                  <w:marRight w:val="0"/>
                  <w:marTop w:val="0"/>
                  <w:marBottom w:val="0"/>
                  <w:divBdr>
                    <w:top w:val="none" w:sz="0" w:space="0" w:color="auto"/>
                    <w:left w:val="none" w:sz="0" w:space="0" w:color="auto"/>
                    <w:bottom w:val="none" w:sz="0" w:space="0" w:color="auto"/>
                    <w:right w:val="none" w:sz="0" w:space="0" w:color="auto"/>
                  </w:divBdr>
                </w:div>
              </w:divsChild>
            </w:div>
            <w:div w:id="1904099069">
              <w:marLeft w:val="0"/>
              <w:marRight w:val="0"/>
              <w:marTop w:val="0"/>
              <w:marBottom w:val="0"/>
              <w:divBdr>
                <w:top w:val="none" w:sz="0" w:space="0" w:color="auto"/>
                <w:left w:val="none" w:sz="0" w:space="0" w:color="auto"/>
                <w:bottom w:val="none" w:sz="0" w:space="0" w:color="auto"/>
                <w:right w:val="none" w:sz="0" w:space="0" w:color="auto"/>
              </w:divBdr>
              <w:divsChild>
                <w:div w:id="404650362">
                  <w:marLeft w:val="0"/>
                  <w:marRight w:val="0"/>
                  <w:marTop w:val="0"/>
                  <w:marBottom w:val="0"/>
                  <w:divBdr>
                    <w:top w:val="none" w:sz="0" w:space="0" w:color="auto"/>
                    <w:left w:val="none" w:sz="0" w:space="0" w:color="auto"/>
                    <w:bottom w:val="none" w:sz="0" w:space="0" w:color="auto"/>
                    <w:right w:val="none" w:sz="0" w:space="0" w:color="auto"/>
                  </w:divBdr>
                </w:div>
              </w:divsChild>
            </w:div>
            <w:div w:id="1989901092">
              <w:marLeft w:val="0"/>
              <w:marRight w:val="0"/>
              <w:marTop w:val="0"/>
              <w:marBottom w:val="0"/>
              <w:divBdr>
                <w:top w:val="none" w:sz="0" w:space="0" w:color="auto"/>
                <w:left w:val="none" w:sz="0" w:space="0" w:color="auto"/>
                <w:bottom w:val="none" w:sz="0" w:space="0" w:color="auto"/>
                <w:right w:val="none" w:sz="0" w:space="0" w:color="auto"/>
              </w:divBdr>
              <w:divsChild>
                <w:div w:id="325517885">
                  <w:marLeft w:val="0"/>
                  <w:marRight w:val="0"/>
                  <w:marTop w:val="0"/>
                  <w:marBottom w:val="0"/>
                  <w:divBdr>
                    <w:top w:val="none" w:sz="0" w:space="0" w:color="auto"/>
                    <w:left w:val="none" w:sz="0" w:space="0" w:color="auto"/>
                    <w:bottom w:val="none" w:sz="0" w:space="0" w:color="auto"/>
                    <w:right w:val="none" w:sz="0" w:space="0" w:color="auto"/>
                  </w:divBdr>
                </w:div>
                <w:div w:id="1700542788">
                  <w:marLeft w:val="0"/>
                  <w:marRight w:val="0"/>
                  <w:marTop w:val="0"/>
                  <w:marBottom w:val="0"/>
                  <w:divBdr>
                    <w:top w:val="none" w:sz="0" w:space="0" w:color="auto"/>
                    <w:left w:val="none" w:sz="0" w:space="0" w:color="auto"/>
                    <w:bottom w:val="none" w:sz="0" w:space="0" w:color="auto"/>
                    <w:right w:val="none" w:sz="0" w:space="0" w:color="auto"/>
                  </w:divBdr>
                </w:div>
                <w:div w:id="200608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545443">
          <w:marLeft w:val="0"/>
          <w:marRight w:val="0"/>
          <w:marTop w:val="0"/>
          <w:marBottom w:val="0"/>
          <w:divBdr>
            <w:top w:val="none" w:sz="0" w:space="0" w:color="auto"/>
            <w:left w:val="none" w:sz="0" w:space="0" w:color="auto"/>
            <w:bottom w:val="none" w:sz="0" w:space="0" w:color="auto"/>
            <w:right w:val="none" w:sz="0" w:space="0" w:color="auto"/>
          </w:divBdr>
        </w:div>
        <w:div w:id="2084907096">
          <w:marLeft w:val="0"/>
          <w:marRight w:val="0"/>
          <w:marTop w:val="0"/>
          <w:marBottom w:val="0"/>
          <w:divBdr>
            <w:top w:val="none" w:sz="0" w:space="0" w:color="auto"/>
            <w:left w:val="none" w:sz="0" w:space="0" w:color="auto"/>
            <w:bottom w:val="none" w:sz="0" w:space="0" w:color="auto"/>
            <w:right w:val="none" w:sz="0" w:space="0" w:color="auto"/>
          </w:divBdr>
        </w:div>
      </w:divsChild>
    </w:div>
    <w:div w:id="1142887071">
      <w:bodyDiv w:val="1"/>
      <w:marLeft w:val="0"/>
      <w:marRight w:val="0"/>
      <w:marTop w:val="0"/>
      <w:marBottom w:val="0"/>
      <w:divBdr>
        <w:top w:val="none" w:sz="0" w:space="0" w:color="auto"/>
        <w:left w:val="none" w:sz="0" w:space="0" w:color="auto"/>
        <w:bottom w:val="none" w:sz="0" w:space="0" w:color="auto"/>
        <w:right w:val="none" w:sz="0" w:space="0" w:color="auto"/>
      </w:divBdr>
    </w:div>
    <w:div w:id="1385711729">
      <w:bodyDiv w:val="1"/>
      <w:marLeft w:val="0"/>
      <w:marRight w:val="0"/>
      <w:marTop w:val="0"/>
      <w:marBottom w:val="0"/>
      <w:divBdr>
        <w:top w:val="none" w:sz="0" w:space="0" w:color="auto"/>
        <w:left w:val="none" w:sz="0" w:space="0" w:color="auto"/>
        <w:bottom w:val="none" w:sz="0" w:space="0" w:color="auto"/>
        <w:right w:val="none" w:sz="0" w:space="0" w:color="auto"/>
      </w:divBdr>
    </w:div>
    <w:div w:id="1403140236">
      <w:bodyDiv w:val="1"/>
      <w:marLeft w:val="0"/>
      <w:marRight w:val="0"/>
      <w:marTop w:val="0"/>
      <w:marBottom w:val="0"/>
      <w:divBdr>
        <w:top w:val="none" w:sz="0" w:space="0" w:color="auto"/>
        <w:left w:val="none" w:sz="0" w:space="0" w:color="auto"/>
        <w:bottom w:val="none" w:sz="0" w:space="0" w:color="auto"/>
        <w:right w:val="none" w:sz="0" w:space="0" w:color="auto"/>
      </w:divBdr>
    </w:div>
    <w:div w:id="15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service-public-autonomie.fr" TargetMode="Externa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pourlespersonnesagees.gouv.fr"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cnsa.fr" TargetMode="External"/><Relationship Id="rId20"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4.xml"/><Relationship Id="rId15" Type="http://schemas.openxmlformats.org/officeDocument/2006/relationships/header" Target="header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10.png"/><Relationship Id="rId22" Type="http://schemas.openxmlformats.org/officeDocument/2006/relationships/footer" Target="foot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B972D224CB40A39DCE686062371C69"/>
        <w:category>
          <w:name w:val="Algemeen"/>
          <w:gallery w:val="placeholder"/>
        </w:category>
        <w:types>
          <w:type w:val="bbPlcHdr"/>
        </w:types>
        <w:behaviors>
          <w:behavior w:val="content"/>
        </w:behaviors>
        <w:guid w:val="{B1EB78CE-7E6E-4446-8A7B-9F7634B11B25}"/>
      </w:docPartPr>
      <w:docPartBody>
        <w:p w:rsidR="00CC0EA6" w:rsidRDefault="00A61A2C" w:rsidP="00A61A2C">
          <w:pPr>
            <w:pStyle w:val="15B972D224CB40A39DCE686062371C693"/>
          </w:pPr>
          <w:r w:rsidRPr="009D0FEF">
            <w:rPr>
              <w:rStyle w:val="Textedelespacerserv"/>
            </w:rPr>
            <w:fldChar w:fldCharType="begin"/>
          </w:r>
          <w:r w:rsidRPr="009D0FEF">
            <w:rPr>
              <w:rStyle w:val="Textedelespacerserv"/>
            </w:rPr>
            <w:instrText xml:space="preserve"> </w:instrText>
          </w:r>
          <w:r w:rsidRPr="009D0FEF">
            <w:rPr>
              <w:rStyle w:val="Textedelespacerserv"/>
            </w:rPr>
            <w:fldChar w:fldCharType="end"/>
          </w:r>
          <w:r w:rsidRPr="009D0FEF">
            <w:rPr>
              <w:rStyle w:val="Textedelespacerserv"/>
            </w:rPr>
            <w:t>T</w:t>
          </w:r>
          <w:r>
            <w:rPr>
              <w:rStyle w:val="Textedelespacerserv"/>
            </w:rPr>
            <w:t>itle</w:t>
          </w:r>
        </w:p>
      </w:docPartBody>
    </w:docPart>
    <w:docPart>
      <w:docPartPr>
        <w:name w:val="AF155B9A2A5F4E22B22F30BB6821F803"/>
        <w:category>
          <w:name w:val="Général"/>
          <w:gallery w:val="placeholder"/>
        </w:category>
        <w:types>
          <w:type w:val="bbPlcHdr"/>
        </w:types>
        <w:behaviors>
          <w:behavior w:val="content"/>
        </w:behaviors>
        <w:guid w:val="{967BD299-1409-4EA7-B0DE-B2A0A919EEAA}"/>
      </w:docPartPr>
      <w:docPartBody>
        <w:p w:rsidR="00972FDF" w:rsidRDefault="00972FDF" w:rsidP="00972FDF">
          <w:pPr>
            <w:pStyle w:val="AF155B9A2A5F4E22B22F30BB6821F803"/>
          </w:pPr>
          <w:r w:rsidRPr="00A17D33">
            <w:rPr>
              <w:rStyle w:val="Textedelespacerserv"/>
            </w:rPr>
            <w:fldChar w:fldCharType="begin"/>
          </w:r>
          <w:r w:rsidRPr="00A17D33">
            <w:rPr>
              <w:rStyle w:val="Textedelespacerserv"/>
            </w:rPr>
            <w:fldChar w:fldCharType="end"/>
          </w:r>
          <w:r w:rsidRPr="00A17D33">
            <w:rPr>
              <w:rStyle w:val="Textedelespacerserv"/>
            </w:rPr>
            <w:t>Type status</w:t>
          </w:r>
        </w:p>
      </w:docPartBody>
    </w:docPart>
    <w:docPart>
      <w:docPartPr>
        <w:name w:val="3E2C5371E3AD4753A9470C523CC0ED38"/>
        <w:category>
          <w:name w:val="Général"/>
          <w:gallery w:val="placeholder"/>
        </w:category>
        <w:types>
          <w:type w:val="bbPlcHdr"/>
        </w:types>
        <w:behaviors>
          <w:behavior w:val="content"/>
        </w:behaviors>
        <w:guid w:val="{7687BE86-0F34-43A4-9A0F-1056036ACC42}"/>
      </w:docPartPr>
      <w:docPartBody>
        <w:p w:rsidR="00972FDF" w:rsidRDefault="00972FDF" w:rsidP="00972FDF">
          <w:pPr>
            <w:pStyle w:val="3E2C5371E3AD4753A9470C523CC0ED38"/>
          </w:pPr>
          <w:r w:rsidRPr="00517364">
            <w:rPr>
              <w:rStyle w:val="Textedelespacerserv"/>
            </w:rPr>
            <w:fldChar w:fldCharType="begin"/>
          </w:r>
          <w:r w:rsidRPr="00517364">
            <w:rPr>
              <w:rStyle w:val="Textedelespacerserv"/>
            </w:rPr>
            <w:fldChar w:fldCharType="end"/>
          </w:r>
          <w:r w:rsidRPr="00517364">
            <w:rPr>
              <w:rStyle w:val="Textedelespacerserv"/>
            </w:rPr>
            <w:t>Select or type a date</w:t>
          </w:r>
        </w:p>
      </w:docPartBody>
    </w:docPart>
    <w:docPart>
      <w:docPartPr>
        <w:name w:val="9CE16E70BE1C4CC6B49401FAD75A4515"/>
        <w:category>
          <w:name w:val="Général"/>
          <w:gallery w:val="placeholder"/>
        </w:category>
        <w:types>
          <w:type w:val="bbPlcHdr"/>
        </w:types>
        <w:behaviors>
          <w:behavior w:val="content"/>
        </w:behaviors>
        <w:guid w:val="{BBFAB38D-6888-4FA7-80B2-37D91886672F}"/>
      </w:docPartPr>
      <w:docPartBody>
        <w:p w:rsidR="00972FDF" w:rsidRDefault="00972FDF" w:rsidP="00972FDF">
          <w:pPr>
            <w:pStyle w:val="9CE16E70BE1C4CC6B49401FAD75A4515"/>
          </w:pPr>
          <w:r w:rsidRPr="00517364">
            <w:rPr>
              <w:rStyle w:val="Textedelespacerserv"/>
            </w:rPr>
            <w:fldChar w:fldCharType="begin"/>
          </w:r>
          <w:r w:rsidRPr="00517364">
            <w:rPr>
              <w:rStyle w:val="Textedelespacerserv"/>
            </w:rPr>
            <w:fldChar w:fldCharType="end"/>
          </w:r>
          <w:r w:rsidRPr="00517364">
            <w:rPr>
              <w:rStyle w:val="Textedelespacerserv"/>
            </w:rPr>
            <w:t>Classification</w:t>
          </w:r>
        </w:p>
      </w:docPartBody>
    </w:docPart>
    <w:docPart>
      <w:docPartPr>
        <w:name w:val="22FC6EC2D2D74580A5F1108C6FFEAEC7"/>
        <w:category>
          <w:name w:val="Général"/>
          <w:gallery w:val="placeholder"/>
        </w:category>
        <w:types>
          <w:type w:val="bbPlcHdr"/>
        </w:types>
        <w:behaviors>
          <w:behavior w:val="content"/>
        </w:behaviors>
        <w:guid w:val="{FE29DEF8-55AD-4AC2-BA47-58775DD1CF6B}"/>
      </w:docPartPr>
      <w:docPartBody>
        <w:p w:rsidR="00972FDF" w:rsidRDefault="00972FDF" w:rsidP="00972FDF">
          <w:pPr>
            <w:pStyle w:val="22FC6EC2D2D74580A5F1108C6FFEAEC7"/>
          </w:pPr>
          <w:r w:rsidRPr="008636F5">
            <w:rPr>
              <w:rStyle w:val="Textedelespacerserv"/>
            </w:rPr>
            <w:fldChar w:fldCharType="begin"/>
          </w:r>
          <w:r w:rsidRPr="008636F5">
            <w:rPr>
              <w:rStyle w:val="Textedelespacerserv"/>
            </w:rPr>
            <w:instrText xml:space="preserve">  \* MERGEFORMAT </w:instrText>
          </w:r>
          <w:r w:rsidRPr="008636F5">
            <w:rPr>
              <w:rStyle w:val="Textedelespacerserv"/>
            </w:rPr>
            <w:fldChar w:fldCharType="end"/>
          </w:r>
          <w:r w:rsidRPr="008636F5">
            <w:rPr>
              <w:rStyle w:val="Textedelespacerserv"/>
            </w:rPr>
            <w:t>Type a quote from the document or the summary of an interesting point. You can position the text box anywhere in the document. Use the Drawing Tools tab to change the formatting or the pull quote text box.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iandra GD">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67D35"/>
    <w:multiLevelType w:val="multilevel"/>
    <w:tmpl w:val="42900A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8C33DAD"/>
    <w:multiLevelType w:val="multilevel"/>
    <w:tmpl w:val="8AF669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B151F9D"/>
    <w:multiLevelType w:val="multilevel"/>
    <w:tmpl w:val="FA8C99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E9905F4"/>
    <w:multiLevelType w:val="multilevel"/>
    <w:tmpl w:val="08E823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40887910">
    <w:abstractNumId w:val="2"/>
  </w:num>
  <w:num w:numId="2" w16cid:durableId="1161846853">
    <w:abstractNumId w:val="3"/>
  </w:num>
  <w:num w:numId="3" w16cid:durableId="841627977">
    <w:abstractNumId w:val="0"/>
  </w:num>
  <w:num w:numId="4" w16cid:durableId="195247510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177"/>
    <w:rsid w:val="000337B2"/>
    <w:rsid w:val="00053C8B"/>
    <w:rsid w:val="00076457"/>
    <w:rsid w:val="000B358E"/>
    <w:rsid w:val="000B4C11"/>
    <w:rsid w:val="001003C6"/>
    <w:rsid w:val="00142332"/>
    <w:rsid w:val="00173C3F"/>
    <w:rsid w:val="00180385"/>
    <w:rsid w:val="001A7583"/>
    <w:rsid w:val="001E34FC"/>
    <w:rsid w:val="001E6F3F"/>
    <w:rsid w:val="00206F3B"/>
    <w:rsid w:val="002152E9"/>
    <w:rsid w:val="0024349A"/>
    <w:rsid w:val="002705E5"/>
    <w:rsid w:val="002C15B1"/>
    <w:rsid w:val="002D7705"/>
    <w:rsid w:val="00306B1A"/>
    <w:rsid w:val="0032793B"/>
    <w:rsid w:val="00344177"/>
    <w:rsid w:val="00373E5F"/>
    <w:rsid w:val="0038288D"/>
    <w:rsid w:val="003C6CD4"/>
    <w:rsid w:val="003F22C7"/>
    <w:rsid w:val="0043453F"/>
    <w:rsid w:val="00435D1F"/>
    <w:rsid w:val="00453234"/>
    <w:rsid w:val="004B57A1"/>
    <w:rsid w:val="004D76AB"/>
    <w:rsid w:val="0050728F"/>
    <w:rsid w:val="0056739A"/>
    <w:rsid w:val="00587DC8"/>
    <w:rsid w:val="0059101F"/>
    <w:rsid w:val="005C1E10"/>
    <w:rsid w:val="005D04C5"/>
    <w:rsid w:val="006068EE"/>
    <w:rsid w:val="00611C4D"/>
    <w:rsid w:val="00642EEB"/>
    <w:rsid w:val="006B0DBE"/>
    <w:rsid w:val="006C22B2"/>
    <w:rsid w:val="00783F5C"/>
    <w:rsid w:val="007A0E38"/>
    <w:rsid w:val="00832C48"/>
    <w:rsid w:val="00855204"/>
    <w:rsid w:val="00893F2C"/>
    <w:rsid w:val="008B4E6C"/>
    <w:rsid w:val="008C0D08"/>
    <w:rsid w:val="00967F27"/>
    <w:rsid w:val="00971608"/>
    <w:rsid w:val="00972FDF"/>
    <w:rsid w:val="00996A11"/>
    <w:rsid w:val="009D4B4C"/>
    <w:rsid w:val="009F4542"/>
    <w:rsid w:val="00A20290"/>
    <w:rsid w:val="00A478FA"/>
    <w:rsid w:val="00A523B2"/>
    <w:rsid w:val="00A61A2C"/>
    <w:rsid w:val="00A67303"/>
    <w:rsid w:val="00A977B5"/>
    <w:rsid w:val="00B03406"/>
    <w:rsid w:val="00B057FA"/>
    <w:rsid w:val="00B65DF4"/>
    <w:rsid w:val="00B66333"/>
    <w:rsid w:val="00B713D1"/>
    <w:rsid w:val="00B85980"/>
    <w:rsid w:val="00BD69F6"/>
    <w:rsid w:val="00BE60F1"/>
    <w:rsid w:val="00BE7822"/>
    <w:rsid w:val="00CC0EA6"/>
    <w:rsid w:val="00CC42B6"/>
    <w:rsid w:val="00CD52C6"/>
    <w:rsid w:val="00D85120"/>
    <w:rsid w:val="00DB2ED6"/>
    <w:rsid w:val="00DC34DE"/>
    <w:rsid w:val="00E15B07"/>
    <w:rsid w:val="00E2578C"/>
    <w:rsid w:val="00E463ED"/>
    <w:rsid w:val="00F9099F"/>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8"/>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177"/>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8"/>
    <w:semiHidden/>
    <w:rsid w:val="00972FDF"/>
    <w:rPr>
      <w:color w:val="auto"/>
      <w:bdr w:val="none" w:sz="0" w:space="0" w:color="auto"/>
      <w:shd w:val="clear" w:color="auto" w:fill="FFFF00"/>
      <w:lang w:val="en-GB"/>
    </w:rPr>
  </w:style>
  <w:style w:type="paragraph" w:customStyle="1" w:styleId="15B972D224CB40A39DCE686062371C693">
    <w:name w:val="15B972D224CB40A39DCE686062371C693"/>
    <w:rsid w:val="00A61A2C"/>
    <w:pPr>
      <w:spacing w:after="0" w:line="880" w:lineRule="exact"/>
    </w:pPr>
    <w:rPr>
      <w:rFonts w:ascii="Arial" w:eastAsia="Times New Roman" w:hAnsi="Arial" w:cs="Arial"/>
      <w:b/>
      <w:color w:val="000000" w:themeColor="text1"/>
      <w:sz w:val="76"/>
      <w:szCs w:val="20"/>
      <w:lang w:val="en-GB"/>
    </w:rPr>
  </w:style>
  <w:style w:type="paragraph" w:customStyle="1" w:styleId="AF155B9A2A5F4E22B22F30BB6821F803">
    <w:name w:val="AF155B9A2A5F4E22B22F30BB6821F803"/>
    <w:rsid w:val="00972FDF"/>
    <w:rPr>
      <w:lang w:val="fr-FR" w:eastAsia="fr-FR"/>
    </w:rPr>
  </w:style>
  <w:style w:type="paragraph" w:customStyle="1" w:styleId="3E2C5371E3AD4753A9470C523CC0ED38">
    <w:name w:val="3E2C5371E3AD4753A9470C523CC0ED38"/>
    <w:rsid w:val="00972FDF"/>
    <w:rPr>
      <w:lang w:val="fr-FR" w:eastAsia="fr-FR"/>
    </w:rPr>
  </w:style>
  <w:style w:type="paragraph" w:customStyle="1" w:styleId="9CE16E70BE1C4CC6B49401FAD75A4515">
    <w:name w:val="9CE16E70BE1C4CC6B49401FAD75A4515"/>
    <w:rsid w:val="00972FDF"/>
    <w:rPr>
      <w:lang w:val="fr-FR" w:eastAsia="fr-FR"/>
    </w:rPr>
  </w:style>
  <w:style w:type="paragraph" w:customStyle="1" w:styleId="22FC6EC2D2D74580A5F1108C6FFEAEC7">
    <w:name w:val="22FC6EC2D2D74580A5F1108C6FFEAEC7"/>
    <w:rsid w:val="00972FDF"/>
    <w:rPr>
      <w:lang w:val="fr-FR"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hema">
  <a:themeElements>
    <a:clrScheme name="Colors Worldline">
      <a:dk1>
        <a:srgbClr val="000000"/>
      </a:dk1>
      <a:lt1>
        <a:srgbClr val="FFFFFF"/>
      </a:lt1>
      <a:dk2>
        <a:srgbClr val="000000"/>
      </a:dk2>
      <a:lt2>
        <a:srgbClr val="FFFFFF"/>
      </a:lt2>
      <a:accent1>
        <a:srgbClr val="46BEAA"/>
      </a:accent1>
      <a:accent2>
        <a:srgbClr val="2D8282"/>
      </a:accent2>
      <a:accent3>
        <a:srgbClr val="41B4D2"/>
      </a:accent3>
      <a:accent4>
        <a:srgbClr val="F08791"/>
      </a:accent4>
      <a:accent5>
        <a:srgbClr val="FFEB78"/>
      </a:accent5>
      <a:accent6>
        <a:srgbClr val="005A8C"/>
      </a:accent6>
      <a:hlink>
        <a:srgbClr val="3C3C3C"/>
      </a:hlink>
      <a:folHlink>
        <a:srgbClr val="3C3C3C"/>
      </a:folHlink>
    </a:clrScheme>
    <a:fontScheme name="Fonts Worldlin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light blue">
      <a:srgbClr val="41B4D2"/>
    </a:custClr>
    <a:custClr name="pink">
      <a:srgbClr val="D74B8C"/>
    </a:custClr>
    <a:custClr name="dark aqua">
      <a:srgbClr val="5F8CA0"/>
    </a:custClr>
    <a:custClr name="light green">
      <a:srgbClr val="46B8A6"/>
    </a:custClr>
    <a:custClr name="anthracite">
      <a:srgbClr val="3C3C3C"/>
    </a:custClr>
    <a:custClr name="orange">
      <a:srgbClr val="F5AF82"/>
    </a:custClr>
    <a:custClr name="grey">
      <a:srgbClr val="A1A1A1"/>
    </a:custClr>
    <a:custClr name="light pink">
      <a:srgbClr val="F08791"/>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ju xmlns="http://www.joulesunlimited.com/ccmappings">
  <Client/>
  <Title>Plan de Réversibilité</Title>
  <Subtitle/>
  <Date>2025-12-08T00:00:00</Date>
  <Version_20_number>2.0</Version_20_number>
  <Document_20_number/>
  <Classification>For internal use</Classification>
</ju>
</file>

<file path=customXml/item4.xml><?xml version="1.0" encoding="utf-8"?>
<ct:contentTypeSchema xmlns:ct="http://schemas.microsoft.com/office/2006/metadata/contentType" xmlns:ma="http://schemas.microsoft.com/office/2006/metadata/properties/metaAttributes" ct:_="" ma:_="" ma:contentTypeName="Document" ma:contentTypeID="0x0101004FD007E6DD33EE4BAD82EE73C6EA1AE7" ma:contentTypeVersion="3" ma:contentTypeDescription="Crée un document." ma:contentTypeScope="" ma:versionID="2474c6c2ff05ba4d77f3eb0bb6521102">
  <xsd:schema xmlns:xsd="http://www.w3.org/2001/XMLSchema" xmlns:xs="http://www.w3.org/2001/XMLSchema" xmlns:p="http://schemas.microsoft.com/office/2006/metadata/properties" xmlns:ns2="d6660d71-d946-4aec-9814-e015e804ce31" targetNamespace="http://schemas.microsoft.com/office/2006/metadata/properties" ma:root="true" ma:fieldsID="cbfeb81769848f5e1cae5c2d7a45ac5f" ns2:_="">
    <xsd:import namespace="d6660d71-d946-4aec-9814-e015e804ce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660d71-d946-4aec-9814-e015e804ce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27BE5D5-78E4-4CD3-9E86-15828EBDF4C0}">
  <ds:schemaRefs>
    <ds:schemaRef ds:uri="http://schemas.microsoft.com/sharepoint/v3/contenttype/forms"/>
  </ds:schemaRefs>
</ds:datastoreItem>
</file>

<file path=customXml/itemProps2.xml><?xml version="1.0" encoding="utf-8"?>
<ds:datastoreItem xmlns:ds="http://schemas.openxmlformats.org/officeDocument/2006/customXml" ds:itemID="{B5D224A0-9071-44D5-A92A-11C350E77BAA}">
  <ds:schemaRefs>
    <ds:schemaRef ds:uri="0be431aa-d820-4aec-97bf-18b6c1ca7bf5"/>
    <ds:schemaRef ds:uri="http://schemas.microsoft.com/office/2006/documentManagement/types"/>
    <ds:schemaRef ds:uri="6bf6c5da-9756-424a-b528-8efa839789bf"/>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elements/1.1/"/>
    <ds:schemaRef ds:uri="40cdad3d-c473-4ce6-b348-be1dba6b4719"/>
    <ds:schemaRef ds:uri="http://schemas.microsoft.com/sharepoint/v3"/>
    <ds:schemaRef ds:uri="http://purl.org/dc/terms/"/>
  </ds:schemaRefs>
</ds:datastoreItem>
</file>

<file path=customXml/itemProps3.xml><?xml version="1.0" encoding="utf-8"?>
<ds:datastoreItem xmlns:ds="http://schemas.openxmlformats.org/officeDocument/2006/customXml" ds:itemID="{86EA9C50-456D-4AD3-AB51-27308290595F}">
  <ds:schemaRefs>
    <ds:schemaRef ds:uri="http://www.joulesunlimited.com/ccmappings"/>
  </ds:schemaRefs>
</ds:datastoreItem>
</file>

<file path=customXml/itemProps4.xml><?xml version="1.0" encoding="utf-8"?>
<ds:datastoreItem xmlns:ds="http://schemas.openxmlformats.org/officeDocument/2006/customXml" ds:itemID="{EA8997EE-E8CE-434C-ADAE-7A27CA56B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660d71-d946-4aec-9814-e015e804c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6A0310-D4C3-4F4F-A435-D2437A9C2822}">
  <ds:schemaRefs>
    <ds:schemaRef ds:uri="http://schemas.openxmlformats.org/officeDocument/2006/bibliography"/>
  </ds:schemaRefs>
</ds:datastoreItem>
</file>

<file path=docMetadata/LabelInfo.xml><?xml version="1.0" encoding="utf-8"?>
<clbl:labelList xmlns:clbl="http://schemas.microsoft.com/office/2020/mipLabelMetadata">
  <clbl:label id="{0a217bfd-7fc6-4e23-babe-07368f99370d}" enabled="1" method="Standard" siteId="{fda9decf-e892-43ac-9d9f-1a493f9f98d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2191</Words>
  <Characters>12714</Characters>
  <Application>Microsoft Office Word</Application>
  <DocSecurity>0</DocSecurity>
  <Lines>105</Lines>
  <Paragraphs>29</Paragraphs>
  <ScaleCrop>false</ScaleCrop>
  <Manager/>
  <Company>Worldline</Company>
  <LinksUpToDate>false</LinksUpToDate>
  <CharactersWithSpaces>14876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Worldline</dc:creator>
  <cp:keywords/>
  <dc:description>Template version 4.0b - 27 August 2021</dc:description>
  <cp:lastModifiedBy>CROUZET Mathieu</cp:lastModifiedBy>
  <cp:revision>4</cp:revision>
  <cp:lastPrinted>2022-07-22T20:18:00Z</cp:lastPrinted>
  <dcterms:created xsi:type="dcterms:W3CDTF">2026-01-20T10:33:00Z</dcterms:created>
  <dcterms:modified xsi:type="dcterms:W3CDTF">2026-01-23T14:43:00Z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0x0101004FD007E6DD33EE4BAD82EE73C6EA1AE7</vt:lpwstr>
  </property>
  <property fmtid="{D5CDD505-2E9C-101B-9397-08002B2CF9AE}" pid="3" name="_dlc_DocIdItemGuid">
    <vt:lpwstr>da396577-13c1-43c2-b80c-61acfe0a669e</vt:lpwstr>
  </property>
  <property fmtid="{D5CDD505-2E9C-101B-9397-08002B2CF9AE}" pid="4" name="Client">
    <vt:lpwstr>CNSA</vt:lpwstr>
  </property>
  <property fmtid="{D5CDD505-2E9C-101B-9397-08002B2CF9AE}" pid="5" name="Objet">
    <vt:lpwstr>Plan de Réversibilité</vt:lpwstr>
  </property>
  <property fmtid="{D5CDD505-2E9C-101B-9397-08002B2CF9AE}" pid="6" name="Projet">
    <vt:lpwstr>Services web de la CNSA</vt:lpwstr>
  </property>
  <property fmtid="{D5CDD505-2E9C-101B-9397-08002B2CF9AE}" pid="7" name="MediaServiceImageTags">
    <vt:lpwstr/>
  </property>
  <property fmtid="{D5CDD505-2E9C-101B-9397-08002B2CF9AE}" pid="8" name="docLang">
    <vt:lpwstr>fr</vt:lpwstr>
  </property>
</Properties>
</file>